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6F43B" w14:textId="77777777" w:rsidR="00ED58FD" w:rsidRDefault="00ED58FD" w:rsidP="00ED58FD">
      <w:pPr>
        <w:pStyle w:val="14"/>
        <w:shd w:val="clear" w:color="auto" w:fill="auto"/>
        <w:spacing w:line="240" w:lineRule="auto"/>
        <w:ind w:left="20" w:right="20"/>
        <w:jc w:val="both"/>
        <w:rPr>
          <w:b/>
          <w:sz w:val="28"/>
          <w:szCs w:val="28"/>
        </w:rPr>
      </w:pPr>
    </w:p>
    <w:p w14:paraId="6AB8CD96" w14:textId="77777777" w:rsidR="00ED58FD" w:rsidRDefault="00ED58FD" w:rsidP="00ED58FD">
      <w:pPr>
        <w:pStyle w:val="14"/>
        <w:shd w:val="clear" w:color="auto" w:fill="auto"/>
        <w:spacing w:line="240" w:lineRule="auto"/>
        <w:ind w:left="20" w:right="20"/>
        <w:jc w:val="both"/>
        <w:rPr>
          <w:b/>
          <w:sz w:val="28"/>
          <w:szCs w:val="28"/>
        </w:rPr>
      </w:pPr>
    </w:p>
    <w:p w14:paraId="659C27BC" w14:textId="77777777" w:rsidR="00ED58FD" w:rsidRDefault="00ED58FD" w:rsidP="00ED58FD">
      <w:pPr>
        <w:pStyle w:val="14"/>
        <w:shd w:val="clear" w:color="auto" w:fill="auto"/>
        <w:spacing w:line="240" w:lineRule="auto"/>
        <w:ind w:left="20" w:right="20"/>
        <w:jc w:val="both"/>
        <w:rPr>
          <w:b/>
          <w:sz w:val="28"/>
          <w:szCs w:val="28"/>
        </w:rPr>
      </w:pPr>
    </w:p>
    <w:p w14:paraId="5ADF8729" w14:textId="77777777" w:rsidR="006344F9" w:rsidRPr="00491CDE" w:rsidRDefault="006344F9" w:rsidP="006344F9">
      <w:pPr>
        <w:jc w:val="center"/>
        <w:rPr>
          <w:sz w:val="32"/>
          <w:szCs w:val="32"/>
        </w:rPr>
      </w:pPr>
    </w:p>
    <w:p w14:paraId="4C5122AF" w14:textId="77777777" w:rsidR="006344F9" w:rsidRPr="004A778C" w:rsidRDefault="006344F9" w:rsidP="006344F9">
      <w:pPr>
        <w:jc w:val="center"/>
      </w:pPr>
      <w:r>
        <w:rPr>
          <w:b/>
          <w:noProof/>
          <w:sz w:val="36"/>
          <w:szCs w:val="36"/>
        </w:rPr>
        <w:drawing>
          <wp:inline distT="0" distB="0" distL="0" distR="0" wp14:anchorId="407AC4F0" wp14:editId="40E20195">
            <wp:extent cx="1306195" cy="1686560"/>
            <wp:effectExtent l="0" t="0" r="825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306195" cy="1686560"/>
                    </a:xfrm>
                    <a:prstGeom prst="rect">
                      <a:avLst/>
                    </a:prstGeom>
                    <a:solidFill>
                      <a:srgbClr val="FFFFFF"/>
                    </a:solidFill>
                    <a:ln>
                      <a:noFill/>
                    </a:ln>
                  </pic:spPr>
                </pic:pic>
              </a:graphicData>
            </a:graphic>
          </wp:inline>
        </w:drawing>
      </w:r>
    </w:p>
    <w:p w14:paraId="5FAC77E7" w14:textId="77777777" w:rsidR="006344F9" w:rsidRDefault="006344F9" w:rsidP="006344F9"/>
    <w:p w14:paraId="7680BB12" w14:textId="77777777" w:rsidR="006344F9" w:rsidRPr="004A778C" w:rsidRDefault="006344F9" w:rsidP="006344F9"/>
    <w:p w14:paraId="2334FA7D" w14:textId="77777777" w:rsidR="007A2175" w:rsidRDefault="007A2175" w:rsidP="006344F9">
      <w:pPr>
        <w:jc w:val="center"/>
        <w:rPr>
          <w:b/>
          <w:sz w:val="44"/>
          <w:szCs w:val="44"/>
        </w:rPr>
      </w:pPr>
    </w:p>
    <w:p w14:paraId="427A4096" w14:textId="77777777" w:rsidR="007A2175" w:rsidRDefault="007A2175" w:rsidP="006344F9">
      <w:pPr>
        <w:jc w:val="center"/>
        <w:rPr>
          <w:b/>
          <w:sz w:val="44"/>
          <w:szCs w:val="44"/>
        </w:rPr>
      </w:pPr>
    </w:p>
    <w:p w14:paraId="43959FCB" w14:textId="77777777" w:rsidR="006344F9" w:rsidRPr="004A778C" w:rsidRDefault="006344F9" w:rsidP="006344F9">
      <w:pPr>
        <w:jc w:val="center"/>
        <w:rPr>
          <w:b/>
          <w:sz w:val="44"/>
          <w:szCs w:val="44"/>
        </w:rPr>
      </w:pPr>
      <w:r w:rsidRPr="004A778C">
        <w:rPr>
          <w:b/>
          <w:sz w:val="44"/>
          <w:szCs w:val="44"/>
        </w:rPr>
        <w:t>ПРОГРАММА</w:t>
      </w:r>
    </w:p>
    <w:p w14:paraId="5E200B22" w14:textId="209E3A6D" w:rsidR="006344F9" w:rsidRPr="004A778C" w:rsidRDefault="006344F9" w:rsidP="006344F9">
      <w:pPr>
        <w:jc w:val="center"/>
        <w:rPr>
          <w:b/>
          <w:sz w:val="36"/>
          <w:szCs w:val="36"/>
        </w:rPr>
      </w:pPr>
      <w:r w:rsidRPr="004A778C">
        <w:rPr>
          <w:b/>
          <w:sz w:val="36"/>
          <w:szCs w:val="36"/>
        </w:rPr>
        <w:t xml:space="preserve">КОМПЛЕКСНОГО РАЗВИТИЯ СИСТЕМ КОММУНАЛЬНОЙ ИНФРАСТРУКТУРЫ </w:t>
      </w:r>
      <w:r>
        <w:rPr>
          <w:b/>
          <w:sz w:val="36"/>
          <w:szCs w:val="36"/>
        </w:rPr>
        <w:t xml:space="preserve">МУНИЦИПАЛЬНОГО ОБРАЗОВАНИЯ                               </w:t>
      </w:r>
      <w:proofErr w:type="gramStart"/>
      <w:r>
        <w:rPr>
          <w:b/>
          <w:sz w:val="36"/>
          <w:szCs w:val="36"/>
        </w:rPr>
        <w:t xml:space="preserve">   «</w:t>
      </w:r>
      <w:proofErr w:type="gramEnd"/>
      <w:r w:rsidR="00AD4100">
        <w:rPr>
          <w:b/>
          <w:sz w:val="36"/>
          <w:szCs w:val="36"/>
        </w:rPr>
        <w:t>ЕГОРЬЕВСКИЙ</w:t>
      </w:r>
      <w:r>
        <w:rPr>
          <w:b/>
          <w:sz w:val="36"/>
          <w:szCs w:val="36"/>
        </w:rPr>
        <w:t xml:space="preserve"> СЕЛЬСОВЕТ»</w:t>
      </w:r>
    </w:p>
    <w:p w14:paraId="0E57EFC5" w14:textId="1C887C6C" w:rsidR="006344F9" w:rsidRPr="00DF6E60" w:rsidRDefault="007D7599" w:rsidP="006344F9">
      <w:pPr>
        <w:jc w:val="center"/>
      </w:pPr>
      <w:r>
        <w:t>(</w:t>
      </w:r>
      <w:r w:rsidR="006344F9" w:rsidRPr="00AD4100">
        <w:rPr>
          <w:sz w:val="22"/>
          <w:szCs w:val="22"/>
        </w:rPr>
        <w:t>ПРОГРАММНЫЙ ДОКУМЕНТ</w:t>
      </w:r>
      <w:r>
        <w:t>)</w:t>
      </w:r>
    </w:p>
    <w:p w14:paraId="5E9618EE" w14:textId="77777777" w:rsidR="006344F9" w:rsidRPr="004A778C" w:rsidRDefault="006344F9" w:rsidP="006344F9"/>
    <w:p w14:paraId="3F473D6D" w14:textId="77777777" w:rsidR="006344F9" w:rsidRPr="004A778C" w:rsidRDefault="006344F9" w:rsidP="006344F9"/>
    <w:p w14:paraId="2B0C45B5" w14:textId="77777777" w:rsidR="006344F9" w:rsidRPr="004A778C" w:rsidRDefault="006344F9" w:rsidP="006344F9"/>
    <w:p w14:paraId="10DAF2B2" w14:textId="77777777" w:rsidR="006344F9" w:rsidRPr="004A778C" w:rsidRDefault="006344F9" w:rsidP="006344F9"/>
    <w:p w14:paraId="3A9D4425" w14:textId="77777777" w:rsidR="006344F9" w:rsidRPr="004A778C" w:rsidRDefault="006344F9" w:rsidP="006344F9"/>
    <w:p w14:paraId="3E4C2319" w14:textId="77777777" w:rsidR="006344F9" w:rsidRPr="004A778C" w:rsidRDefault="006344F9" w:rsidP="006344F9"/>
    <w:p w14:paraId="09EB3FE4" w14:textId="77777777" w:rsidR="006344F9" w:rsidRPr="004A778C" w:rsidRDefault="006344F9" w:rsidP="006344F9"/>
    <w:p w14:paraId="20FEBE16" w14:textId="77777777" w:rsidR="006344F9" w:rsidRPr="004A778C" w:rsidRDefault="006344F9" w:rsidP="006344F9"/>
    <w:p w14:paraId="67CF0491" w14:textId="77777777" w:rsidR="006344F9" w:rsidRPr="004A778C" w:rsidRDefault="006344F9" w:rsidP="006344F9"/>
    <w:p w14:paraId="0BEF1FD2" w14:textId="77777777" w:rsidR="006344F9" w:rsidRPr="004A778C" w:rsidRDefault="006344F9" w:rsidP="006344F9"/>
    <w:p w14:paraId="6FA47967" w14:textId="77777777" w:rsidR="006344F9" w:rsidRPr="004A778C" w:rsidRDefault="006344F9" w:rsidP="006344F9"/>
    <w:p w14:paraId="13D25484" w14:textId="77777777" w:rsidR="006344F9" w:rsidRPr="004A778C" w:rsidRDefault="006344F9" w:rsidP="006344F9"/>
    <w:p w14:paraId="7E79D71C" w14:textId="77777777" w:rsidR="006344F9" w:rsidRDefault="006344F9" w:rsidP="006344F9">
      <w:pPr>
        <w:jc w:val="center"/>
        <w:rPr>
          <w:b/>
          <w:sz w:val="32"/>
          <w:szCs w:val="32"/>
        </w:rPr>
      </w:pPr>
    </w:p>
    <w:p w14:paraId="2956202C" w14:textId="77777777" w:rsidR="006344F9" w:rsidRDefault="006344F9" w:rsidP="006344F9">
      <w:pPr>
        <w:jc w:val="center"/>
        <w:rPr>
          <w:b/>
          <w:sz w:val="32"/>
          <w:szCs w:val="32"/>
        </w:rPr>
      </w:pPr>
    </w:p>
    <w:p w14:paraId="3E3EBD74" w14:textId="77777777" w:rsidR="006344F9" w:rsidRDefault="006344F9" w:rsidP="006344F9">
      <w:pPr>
        <w:jc w:val="center"/>
        <w:rPr>
          <w:b/>
          <w:sz w:val="32"/>
          <w:szCs w:val="32"/>
        </w:rPr>
      </w:pPr>
    </w:p>
    <w:p w14:paraId="26481C85" w14:textId="77777777" w:rsidR="006344F9" w:rsidRDefault="006344F9" w:rsidP="006344F9">
      <w:pPr>
        <w:jc w:val="center"/>
        <w:rPr>
          <w:b/>
          <w:sz w:val="32"/>
          <w:szCs w:val="32"/>
        </w:rPr>
      </w:pPr>
    </w:p>
    <w:p w14:paraId="01602671" w14:textId="77777777" w:rsidR="006344F9" w:rsidRDefault="006344F9" w:rsidP="006344F9">
      <w:pPr>
        <w:jc w:val="center"/>
        <w:rPr>
          <w:b/>
          <w:sz w:val="32"/>
          <w:szCs w:val="32"/>
        </w:rPr>
      </w:pPr>
    </w:p>
    <w:p w14:paraId="464313CB" w14:textId="77777777" w:rsidR="006344F9" w:rsidRDefault="006344F9" w:rsidP="006344F9">
      <w:pPr>
        <w:jc w:val="center"/>
        <w:rPr>
          <w:b/>
          <w:sz w:val="32"/>
          <w:szCs w:val="32"/>
        </w:rPr>
      </w:pPr>
    </w:p>
    <w:p w14:paraId="42125071" w14:textId="77777777" w:rsidR="006344F9" w:rsidRDefault="006344F9" w:rsidP="006344F9">
      <w:pPr>
        <w:jc w:val="center"/>
        <w:rPr>
          <w:b/>
          <w:sz w:val="32"/>
          <w:szCs w:val="32"/>
        </w:rPr>
      </w:pPr>
    </w:p>
    <w:p w14:paraId="0700F53E" w14:textId="53A4D3A5" w:rsidR="006344F9" w:rsidRPr="00F73CBA" w:rsidRDefault="006344F9" w:rsidP="006344F9">
      <w:pPr>
        <w:jc w:val="center"/>
        <w:rPr>
          <w:b/>
          <w:sz w:val="32"/>
          <w:szCs w:val="32"/>
        </w:rPr>
      </w:pPr>
      <w:r w:rsidRPr="00F73CBA">
        <w:rPr>
          <w:b/>
          <w:sz w:val="32"/>
          <w:szCs w:val="32"/>
        </w:rPr>
        <w:t>20</w:t>
      </w:r>
      <w:r>
        <w:rPr>
          <w:b/>
          <w:sz w:val="32"/>
          <w:szCs w:val="32"/>
        </w:rPr>
        <w:t>24</w:t>
      </w:r>
      <w:r w:rsidRPr="00F73CBA">
        <w:rPr>
          <w:b/>
          <w:sz w:val="32"/>
          <w:szCs w:val="32"/>
        </w:rPr>
        <w:t>год</w:t>
      </w:r>
    </w:p>
    <w:p w14:paraId="6FBF6434" w14:textId="796B7DF7" w:rsidR="00A314A3" w:rsidRPr="00A314A3" w:rsidRDefault="00A314A3" w:rsidP="00A314A3">
      <w:pPr>
        <w:rPr>
          <w:b/>
          <w:szCs w:val="24"/>
        </w:rPr>
      </w:pPr>
      <w:r w:rsidRPr="00A314A3">
        <w:rPr>
          <w:b/>
          <w:szCs w:val="24"/>
        </w:rPr>
        <w:lastRenderedPageBreak/>
        <w:t xml:space="preserve">Раздел 1. </w:t>
      </w:r>
      <w:proofErr w:type="gramStart"/>
      <w:r w:rsidRPr="00A314A3">
        <w:rPr>
          <w:b/>
          <w:szCs w:val="24"/>
        </w:rPr>
        <w:t>Паспорт  программы</w:t>
      </w:r>
      <w:proofErr w:type="gramEnd"/>
      <w:r w:rsidRPr="00A314A3">
        <w:rPr>
          <w:b/>
          <w:szCs w:val="24"/>
        </w:rPr>
        <w:t xml:space="preserve"> комплексного развития систем коммунальной инфраструктуры муниципального образования «Егорьевский сельсовет»</w:t>
      </w:r>
      <w:r>
        <w:rPr>
          <w:b/>
          <w:szCs w:val="24"/>
        </w:rPr>
        <w:t>………………4</w:t>
      </w:r>
    </w:p>
    <w:p w14:paraId="06ACB421" w14:textId="7F4FE9AF" w:rsidR="00A314A3" w:rsidRDefault="007A2175">
      <w:pPr>
        <w:pStyle w:val="23"/>
        <w:rPr>
          <w:rFonts w:asciiTheme="minorHAnsi" w:eastAsiaTheme="minorEastAsia" w:hAnsiTheme="minorHAnsi" w:cstheme="minorBidi"/>
          <w:noProof/>
          <w:sz w:val="22"/>
          <w:szCs w:val="22"/>
        </w:rPr>
      </w:pPr>
      <w:r w:rsidRPr="00B12898">
        <w:rPr>
          <w:caps/>
          <w:sz w:val="28"/>
          <w:szCs w:val="28"/>
        </w:rPr>
        <w:fldChar w:fldCharType="begin"/>
      </w:r>
      <w:r w:rsidRPr="00B12898">
        <w:rPr>
          <w:sz w:val="28"/>
          <w:szCs w:val="28"/>
        </w:rPr>
        <w:instrText xml:space="preserve"> TOC \o "1-3" \h \z \u </w:instrText>
      </w:r>
      <w:r w:rsidRPr="00B12898">
        <w:rPr>
          <w:caps/>
          <w:sz w:val="28"/>
          <w:szCs w:val="28"/>
        </w:rPr>
        <w:fldChar w:fldCharType="separate"/>
      </w:r>
      <w:hyperlink w:anchor="_Toc170246335" w:history="1">
        <w:r w:rsidR="00A314A3" w:rsidRPr="00A15C22">
          <w:rPr>
            <w:rStyle w:val="a9"/>
            <w:iCs/>
            <w:noProof/>
          </w:rPr>
          <w:t>Введение</w:t>
        </w:r>
        <w:r w:rsidR="00A314A3">
          <w:rPr>
            <w:noProof/>
            <w:webHidden/>
          </w:rPr>
          <w:tab/>
        </w:r>
        <w:r w:rsidR="00A314A3">
          <w:rPr>
            <w:noProof/>
            <w:webHidden/>
          </w:rPr>
          <w:fldChar w:fldCharType="begin"/>
        </w:r>
        <w:r w:rsidR="00A314A3">
          <w:rPr>
            <w:noProof/>
            <w:webHidden/>
          </w:rPr>
          <w:instrText xml:space="preserve"> PAGEREF _Toc170246335 \h </w:instrText>
        </w:r>
        <w:r w:rsidR="00A314A3">
          <w:rPr>
            <w:noProof/>
            <w:webHidden/>
          </w:rPr>
        </w:r>
        <w:r w:rsidR="00A314A3">
          <w:rPr>
            <w:noProof/>
            <w:webHidden/>
          </w:rPr>
          <w:fldChar w:fldCharType="separate"/>
        </w:r>
        <w:r w:rsidR="00A314A3">
          <w:rPr>
            <w:noProof/>
            <w:webHidden/>
          </w:rPr>
          <w:t>5</w:t>
        </w:r>
        <w:r w:rsidR="00A314A3">
          <w:rPr>
            <w:noProof/>
            <w:webHidden/>
          </w:rPr>
          <w:fldChar w:fldCharType="end"/>
        </w:r>
      </w:hyperlink>
    </w:p>
    <w:p w14:paraId="175544FF" w14:textId="6047AAA8" w:rsidR="00A314A3" w:rsidRPr="00A314A3" w:rsidRDefault="00047A67">
      <w:pPr>
        <w:pStyle w:val="12"/>
        <w:rPr>
          <w:rFonts w:asciiTheme="minorHAnsi" w:eastAsiaTheme="minorEastAsia" w:hAnsiTheme="minorHAnsi" w:cstheme="minorBidi"/>
          <w:b w:val="0"/>
          <w:caps w:val="0"/>
          <w:noProof/>
          <w:sz w:val="20"/>
          <w:szCs w:val="20"/>
        </w:rPr>
      </w:pPr>
      <w:hyperlink w:anchor="_Toc170246337" w:history="1">
        <w:r w:rsidR="00A314A3" w:rsidRPr="00A314A3">
          <w:rPr>
            <w:rStyle w:val="a9"/>
            <w:noProof/>
            <w:sz w:val="20"/>
            <w:szCs w:val="20"/>
          </w:rPr>
          <w:t>Раздел 2. Характеристика состояния и проблем коммунальной инфраструктуры</w:t>
        </w:r>
        <w:r w:rsidR="00A314A3" w:rsidRPr="00A314A3">
          <w:rPr>
            <w:noProof/>
            <w:webHidden/>
            <w:sz w:val="20"/>
            <w:szCs w:val="20"/>
          </w:rPr>
          <w:tab/>
        </w:r>
        <w:r w:rsidR="00A314A3" w:rsidRPr="00A314A3">
          <w:rPr>
            <w:noProof/>
            <w:webHidden/>
            <w:sz w:val="20"/>
            <w:szCs w:val="20"/>
          </w:rPr>
          <w:fldChar w:fldCharType="begin"/>
        </w:r>
        <w:r w:rsidR="00A314A3" w:rsidRPr="00A314A3">
          <w:rPr>
            <w:noProof/>
            <w:webHidden/>
            <w:sz w:val="20"/>
            <w:szCs w:val="20"/>
          </w:rPr>
          <w:instrText xml:space="preserve"> PAGEREF _Toc170246337 \h </w:instrText>
        </w:r>
        <w:r w:rsidR="00A314A3" w:rsidRPr="00A314A3">
          <w:rPr>
            <w:noProof/>
            <w:webHidden/>
            <w:sz w:val="20"/>
            <w:szCs w:val="20"/>
          </w:rPr>
        </w:r>
        <w:r w:rsidR="00A314A3" w:rsidRPr="00A314A3">
          <w:rPr>
            <w:noProof/>
            <w:webHidden/>
            <w:sz w:val="20"/>
            <w:szCs w:val="20"/>
          </w:rPr>
          <w:fldChar w:fldCharType="separate"/>
        </w:r>
        <w:r w:rsidR="00A314A3" w:rsidRPr="00A314A3">
          <w:rPr>
            <w:noProof/>
            <w:webHidden/>
            <w:sz w:val="20"/>
            <w:szCs w:val="20"/>
          </w:rPr>
          <w:t>7</w:t>
        </w:r>
        <w:r w:rsidR="00A314A3" w:rsidRPr="00A314A3">
          <w:rPr>
            <w:noProof/>
            <w:webHidden/>
            <w:sz w:val="20"/>
            <w:szCs w:val="20"/>
          </w:rPr>
          <w:fldChar w:fldCharType="end"/>
        </w:r>
      </w:hyperlink>
    </w:p>
    <w:p w14:paraId="3D449785" w14:textId="5293B20C" w:rsidR="00A314A3" w:rsidRDefault="00047A67" w:rsidP="003C58C5">
      <w:pPr>
        <w:pStyle w:val="23"/>
        <w:ind w:left="340" w:firstLine="0"/>
        <w:rPr>
          <w:rFonts w:asciiTheme="minorHAnsi" w:eastAsiaTheme="minorEastAsia" w:hAnsiTheme="minorHAnsi" w:cstheme="minorBidi"/>
          <w:noProof/>
          <w:sz w:val="22"/>
          <w:szCs w:val="22"/>
        </w:rPr>
      </w:pPr>
      <w:hyperlink w:anchor="_Toc170246338" w:history="1">
        <w:r w:rsidR="00A314A3" w:rsidRPr="00A15C22">
          <w:rPr>
            <w:rStyle w:val="a9"/>
            <w:b/>
            <w:noProof/>
          </w:rPr>
          <w:t>2.1.Существующее положение и проблемы в системе  водоснабжения муниципального образования</w:t>
        </w:r>
        <w:r w:rsidR="00A314A3">
          <w:rPr>
            <w:noProof/>
            <w:webHidden/>
          </w:rPr>
          <w:tab/>
        </w:r>
        <w:r w:rsidR="00A314A3">
          <w:rPr>
            <w:noProof/>
            <w:webHidden/>
          </w:rPr>
          <w:fldChar w:fldCharType="begin"/>
        </w:r>
        <w:r w:rsidR="00A314A3">
          <w:rPr>
            <w:noProof/>
            <w:webHidden/>
          </w:rPr>
          <w:instrText xml:space="preserve"> PAGEREF _Toc170246338 \h </w:instrText>
        </w:r>
        <w:r w:rsidR="00A314A3">
          <w:rPr>
            <w:noProof/>
            <w:webHidden/>
          </w:rPr>
        </w:r>
        <w:r w:rsidR="00A314A3">
          <w:rPr>
            <w:noProof/>
            <w:webHidden/>
          </w:rPr>
          <w:fldChar w:fldCharType="separate"/>
        </w:r>
        <w:r w:rsidR="00A314A3">
          <w:rPr>
            <w:noProof/>
            <w:webHidden/>
          </w:rPr>
          <w:t>7</w:t>
        </w:r>
        <w:r w:rsidR="00A314A3">
          <w:rPr>
            <w:noProof/>
            <w:webHidden/>
          </w:rPr>
          <w:fldChar w:fldCharType="end"/>
        </w:r>
      </w:hyperlink>
    </w:p>
    <w:p w14:paraId="0B759B97" w14:textId="7C44D715" w:rsidR="00A314A3" w:rsidRDefault="00047A67" w:rsidP="003C58C5">
      <w:pPr>
        <w:pStyle w:val="23"/>
        <w:ind w:left="0" w:firstLine="0"/>
        <w:rPr>
          <w:rFonts w:asciiTheme="minorHAnsi" w:eastAsiaTheme="minorEastAsia" w:hAnsiTheme="minorHAnsi" w:cstheme="minorBidi"/>
          <w:noProof/>
          <w:sz w:val="22"/>
          <w:szCs w:val="22"/>
        </w:rPr>
      </w:pPr>
      <w:hyperlink w:anchor="_Toc170246339" w:history="1">
        <w:r w:rsidR="00A314A3" w:rsidRPr="00A15C22">
          <w:rPr>
            <w:rStyle w:val="a9"/>
            <w:b/>
            <w:noProof/>
          </w:rPr>
          <w:t>2.1.1.Общие сведения</w:t>
        </w:r>
        <w:r w:rsidR="00A314A3">
          <w:rPr>
            <w:noProof/>
            <w:webHidden/>
          </w:rPr>
          <w:tab/>
        </w:r>
        <w:r w:rsidR="00A314A3">
          <w:rPr>
            <w:noProof/>
            <w:webHidden/>
          </w:rPr>
          <w:fldChar w:fldCharType="begin"/>
        </w:r>
        <w:r w:rsidR="00A314A3">
          <w:rPr>
            <w:noProof/>
            <w:webHidden/>
          </w:rPr>
          <w:instrText xml:space="preserve"> PAGEREF _Toc170246339 \h </w:instrText>
        </w:r>
        <w:r w:rsidR="00A314A3">
          <w:rPr>
            <w:noProof/>
            <w:webHidden/>
          </w:rPr>
        </w:r>
        <w:r w:rsidR="00A314A3">
          <w:rPr>
            <w:noProof/>
            <w:webHidden/>
          </w:rPr>
          <w:fldChar w:fldCharType="separate"/>
        </w:r>
        <w:r w:rsidR="00A314A3">
          <w:rPr>
            <w:noProof/>
            <w:webHidden/>
          </w:rPr>
          <w:t>7</w:t>
        </w:r>
        <w:r w:rsidR="00A314A3">
          <w:rPr>
            <w:noProof/>
            <w:webHidden/>
          </w:rPr>
          <w:fldChar w:fldCharType="end"/>
        </w:r>
      </w:hyperlink>
    </w:p>
    <w:p w14:paraId="2FB66853" w14:textId="4E9643D9" w:rsidR="00A314A3" w:rsidRDefault="00047A67" w:rsidP="003C58C5">
      <w:pPr>
        <w:pStyle w:val="23"/>
        <w:ind w:left="0" w:firstLine="0"/>
        <w:rPr>
          <w:rFonts w:asciiTheme="minorHAnsi" w:eastAsiaTheme="minorEastAsia" w:hAnsiTheme="minorHAnsi" w:cstheme="minorBidi"/>
          <w:noProof/>
          <w:sz w:val="22"/>
          <w:szCs w:val="22"/>
        </w:rPr>
      </w:pPr>
      <w:hyperlink w:anchor="_Toc170246341" w:history="1">
        <w:r w:rsidR="00A314A3" w:rsidRPr="00A15C22">
          <w:rPr>
            <w:rStyle w:val="a9"/>
            <w:iCs/>
            <w:noProof/>
          </w:rPr>
          <w:t>2.2. Характеристика состояния и проблем  в системе электроснабжения</w:t>
        </w:r>
        <w:r w:rsidR="00A314A3">
          <w:rPr>
            <w:noProof/>
            <w:webHidden/>
          </w:rPr>
          <w:tab/>
        </w:r>
        <w:r w:rsidR="00A314A3">
          <w:rPr>
            <w:noProof/>
            <w:webHidden/>
          </w:rPr>
          <w:fldChar w:fldCharType="begin"/>
        </w:r>
        <w:r w:rsidR="00A314A3">
          <w:rPr>
            <w:noProof/>
            <w:webHidden/>
          </w:rPr>
          <w:instrText xml:space="preserve"> PAGEREF _Toc170246341 \h </w:instrText>
        </w:r>
        <w:r w:rsidR="00A314A3">
          <w:rPr>
            <w:noProof/>
            <w:webHidden/>
          </w:rPr>
        </w:r>
        <w:r w:rsidR="00A314A3">
          <w:rPr>
            <w:noProof/>
            <w:webHidden/>
          </w:rPr>
          <w:fldChar w:fldCharType="separate"/>
        </w:r>
        <w:r w:rsidR="00A314A3">
          <w:rPr>
            <w:noProof/>
            <w:webHidden/>
          </w:rPr>
          <w:t>17</w:t>
        </w:r>
        <w:r w:rsidR="00A314A3">
          <w:rPr>
            <w:noProof/>
            <w:webHidden/>
          </w:rPr>
          <w:fldChar w:fldCharType="end"/>
        </w:r>
      </w:hyperlink>
    </w:p>
    <w:p w14:paraId="03CD06E8" w14:textId="30A63A84" w:rsidR="00A314A3" w:rsidRDefault="00047A67" w:rsidP="003C58C5">
      <w:pPr>
        <w:pStyle w:val="33"/>
        <w:ind w:left="0"/>
        <w:rPr>
          <w:rFonts w:asciiTheme="minorHAnsi" w:eastAsiaTheme="minorEastAsia" w:hAnsiTheme="minorHAnsi" w:cstheme="minorBidi"/>
          <w:i w:val="0"/>
          <w:noProof/>
          <w:sz w:val="22"/>
          <w:szCs w:val="22"/>
        </w:rPr>
      </w:pPr>
      <w:hyperlink w:anchor="_Toc170246342" w:history="1">
        <w:r w:rsidR="00A314A3" w:rsidRPr="00A15C22">
          <w:rPr>
            <w:rStyle w:val="a9"/>
            <w:noProof/>
          </w:rPr>
          <w:t>2.2.1. Общие сведения</w:t>
        </w:r>
        <w:r w:rsidR="00A314A3">
          <w:rPr>
            <w:noProof/>
            <w:webHidden/>
          </w:rPr>
          <w:tab/>
        </w:r>
        <w:r w:rsidR="00A314A3">
          <w:rPr>
            <w:noProof/>
            <w:webHidden/>
          </w:rPr>
          <w:fldChar w:fldCharType="begin"/>
        </w:r>
        <w:r w:rsidR="00A314A3">
          <w:rPr>
            <w:noProof/>
            <w:webHidden/>
          </w:rPr>
          <w:instrText xml:space="preserve"> PAGEREF _Toc170246342 \h </w:instrText>
        </w:r>
        <w:r w:rsidR="00A314A3">
          <w:rPr>
            <w:noProof/>
            <w:webHidden/>
          </w:rPr>
        </w:r>
        <w:r w:rsidR="00A314A3">
          <w:rPr>
            <w:noProof/>
            <w:webHidden/>
          </w:rPr>
          <w:fldChar w:fldCharType="separate"/>
        </w:r>
        <w:r w:rsidR="00A314A3">
          <w:rPr>
            <w:noProof/>
            <w:webHidden/>
          </w:rPr>
          <w:t>17</w:t>
        </w:r>
        <w:r w:rsidR="00A314A3">
          <w:rPr>
            <w:noProof/>
            <w:webHidden/>
          </w:rPr>
          <w:fldChar w:fldCharType="end"/>
        </w:r>
      </w:hyperlink>
    </w:p>
    <w:p w14:paraId="6B8EA215" w14:textId="6FF1F147" w:rsidR="00A314A3" w:rsidRDefault="00047A67" w:rsidP="003C58C5">
      <w:pPr>
        <w:pStyle w:val="33"/>
        <w:ind w:left="0"/>
        <w:rPr>
          <w:rFonts w:asciiTheme="minorHAnsi" w:eastAsiaTheme="minorEastAsia" w:hAnsiTheme="minorHAnsi" w:cstheme="minorBidi"/>
          <w:i w:val="0"/>
          <w:noProof/>
          <w:sz w:val="22"/>
          <w:szCs w:val="22"/>
        </w:rPr>
      </w:pPr>
      <w:hyperlink w:anchor="_Toc170246343" w:history="1">
        <w:r w:rsidR="00A314A3" w:rsidRPr="00A15C22">
          <w:rPr>
            <w:rStyle w:val="a9"/>
            <w:bCs/>
            <w:noProof/>
          </w:rPr>
          <w:t>2.2.2. Существующие  проблемы  в электроснабжении  и направления их решения</w:t>
        </w:r>
        <w:r w:rsidR="00A314A3">
          <w:rPr>
            <w:noProof/>
            <w:webHidden/>
          </w:rPr>
          <w:tab/>
        </w:r>
        <w:r w:rsidR="00A314A3">
          <w:rPr>
            <w:noProof/>
            <w:webHidden/>
          </w:rPr>
          <w:fldChar w:fldCharType="begin"/>
        </w:r>
        <w:r w:rsidR="00A314A3">
          <w:rPr>
            <w:noProof/>
            <w:webHidden/>
          </w:rPr>
          <w:instrText xml:space="preserve"> PAGEREF _Toc170246343 \h </w:instrText>
        </w:r>
        <w:r w:rsidR="00A314A3">
          <w:rPr>
            <w:noProof/>
            <w:webHidden/>
          </w:rPr>
        </w:r>
        <w:r w:rsidR="00A314A3">
          <w:rPr>
            <w:noProof/>
            <w:webHidden/>
          </w:rPr>
          <w:fldChar w:fldCharType="separate"/>
        </w:r>
        <w:r w:rsidR="00A314A3">
          <w:rPr>
            <w:noProof/>
            <w:webHidden/>
          </w:rPr>
          <w:t>18</w:t>
        </w:r>
        <w:r w:rsidR="00A314A3">
          <w:rPr>
            <w:noProof/>
            <w:webHidden/>
          </w:rPr>
          <w:fldChar w:fldCharType="end"/>
        </w:r>
      </w:hyperlink>
    </w:p>
    <w:p w14:paraId="59ECFB7C" w14:textId="17975795" w:rsidR="00A314A3" w:rsidRDefault="00047A67" w:rsidP="003C58C5">
      <w:pPr>
        <w:pStyle w:val="33"/>
        <w:ind w:left="0"/>
        <w:rPr>
          <w:rFonts w:asciiTheme="minorHAnsi" w:eastAsiaTheme="minorEastAsia" w:hAnsiTheme="minorHAnsi" w:cstheme="minorBidi"/>
          <w:i w:val="0"/>
          <w:noProof/>
          <w:sz w:val="22"/>
          <w:szCs w:val="22"/>
        </w:rPr>
      </w:pPr>
      <w:hyperlink w:anchor="_Toc170246344" w:history="1">
        <w:r w:rsidR="00A314A3" w:rsidRPr="00A15C22">
          <w:rPr>
            <w:rStyle w:val="a9"/>
            <w:bCs/>
            <w:noProof/>
          </w:rPr>
          <w:t>2.2.3.Воздействие на окружающую среду</w:t>
        </w:r>
        <w:r w:rsidR="00A314A3">
          <w:rPr>
            <w:noProof/>
            <w:webHidden/>
          </w:rPr>
          <w:tab/>
        </w:r>
        <w:r w:rsidR="00A314A3">
          <w:rPr>
            <w:noProof/>
            <w:webHidden/>
          </w:rPr>
          <w:fldChar w:fldCharType="begin"/>
        </w:r>
        <w:r w:rsidR="00A314A3">
          <w:rPr>
            <w:noProof/>
            <w:webHidden/>
          </w:rPr>
          <w:instrText xml:space="preserve"> PAGEREF _Toc170246344 \h </w:instrText>
        </w:r>
        <w:r w:rsidR="00A314A3">
          <w:rPr>
            <w:noProof/>
            <w:webHidden/>
          </w:rPr>
        </w:r>
        <w:r w:rsidR="00A314A3">
          <w:rPr>
            <w:noProof/>
            <w:webHidden/>
          </w:rPr>
          <w:fldChar w:fldCharType="separate"/>
        </w:r>
        <w:r w:rsidR="00A314A3">
          <w:rPr>
            <w:noProof/>
            <w:webHidden/>
          </w:rPr>
          <w:t>19</w:t>
        </w:r>
        <w:r w:rsidR="00A314A3">
          <w:rPr>
            <w:noProof/>
            <w:webHidden/>
          </w:rPr>
          <w:fldChar w:fldCharType="end"/>
        </w:r>
      </w:hyperlink>
    </w:p>
    <w:p w14:paraId="7378A7A0" w14:textId="5E4FC5BA" w:rsidR="00A314A3" w:rsidRDefault="00047A67" w:rsidP="003C58C5">
      <w:pPr>
        <w:pStyle w:val="23"/>
        <w:ind w:left="340" w:firstLine="0"/>
        <w:rPr>
          <w:rFonts w:asciiTheme="minorHAnsi" w:eastAsiaTheme="minorEastAsia" w:hAnsiTheme="minorHAnsi" w:cstheme="minorBidi"/>
          <w:noProof/>
          <w:sz w:val="22"/>
          <w:szCs w:val="22"/>
        </w:rPr>
      </w:pPr>
      <w:hyperlink w:anchor="_Toc170246345" w:history="1">
        <w:r w:rsidR="00A314A3" w:rsidRPr="00A15C22">
          <w:rPr>
            <w:rStyle w:val="a9"/>
            <w:iCs/>
            <w:noProof/>
          </w:rPr>
          <w:t>2.3.Характеристика состояния и проблем  системы обращения  с твёрдыми коммунальными отходами (ТКО)</w:t>
        </w:r>
        <w:r w:rsidR="00A314A3">
          <w:rPr>
            <w:noProof/>
            <w:webHidden/>
          </w:rPr>
          <w:tab/>
        </w:r>
        <w:r w:rsidR="00A314A3">
          <w:rPr>
            <w:noProof/>
            <w:webHidden/>
          </w:rPr>
          <w:fldChar w:fldCharType="begin"/>
        </w:r>
        <w:r w:rsidR="00A314A3">
          <w:rPr>
            <w:noProof/>
            <w:webHidden/>
          </w:rPr>
          <w:instrText xml:space="preserve"> PAGEREF _Toc170246345 \h </w:instrText>
        </w:r>
        <w:r w:rsidR="00A314A3">
          <w:rPr>
            <w:noProof/>
            <w:webHidden/>
          </w:rPr>
        </w:r>
        <w:r w:rsidR="00A314A3">
          <w:rPr>
            <w:noProof/>
            <w:webHidden/>
          </w:rPr>
          <w:fldChar w:fldCharType="separate"/>
        </w:r>
        <w:r w:rsidR="00A314A3">
          <w:rPr>
            <w:noProof/>
            <w:webHidden/>
          </w:rPr>
          <w:t>19</w:t>
        </w:r>
        <w:r w:rsidR="00A314A3">
          <w:rPr>
            <w:noProof/>
            <w:webHidden/>
          </w:rPr>
          <w:fldChar w:fldCharType="end"/>
        </w:r>
      </w:hyperlink>
    </w:p>
    <w:p w14:paraId="76C38E52" w14:textId="7B100129" w:rsidR="00A314A3" w:rsidRDefault="00047A67" w:rsidP="003C58C5">
      <w:pPr>
        <w:pStyle w:val="33"/>
        <w:ind w:left="0"/>
        <w:rPr>
          <w:rFonts w:asciiTheme="minorHAnsi" w:eastAsiaTheme="minorEastAsia" w:hAnsiTheme="minorHAnsi" w:cstheme="minorBidi"/>
          <w:i w:val="0"/>
          <w:noProof/>
          <w:sz w:val="22"/>
          <w:szCs w:val="22"/>
        </w:rPr>
      </w:pPr>
      <w:hyperlink w:anchor="_Toc170246346" w:history="1">
        <w:r w:rsidR="00A314A3" w:rsidRPr="00A15C22">
          <w:rPr>
            <w:rStyle w:val="a9"/>
            <w:noProof/>
          </w:rPr>
          <w:t>2.3.1. Общие сведения</w:t>
        </w:r>
        <w:r w:rsidR="00A314A3">
          <w:rPr>
            <w:noProof/>
            <w:webHidden/>
          </w:rPr>
          <w:tab/>
        </w:r>
        <w:r w:rsidR="00A314A3">
          <w:rPr>
            <w:noProof/>
            <w:webHidden/>
          </w:rPr>
          <w:fldChar w:fldCharType="begin"/>
        </w:r>
        <w:r w:rsidR="00A314A3">
          <w:rPr>
            <w:noProof/>
            <w:webHidden/>
          </w:rPr>
          <w:instrText xml:space="preserve"> PAGEREF _Toc170246346 \h </w:instrText>
        </w:r>
        <w:r w:rsidR="00A314A3">
          <w:rPr>
            <w:noProof/>
            <w:webHidden/>
          </w:rPr>
        </w:r>
        <w:r w:rsidR="00A314A3">
          <w:rPr>
            <w:noProof/>
            <w:webHidden/>
          </w:rPr>
          <w:fldChar w:fldCharType="separate"/>
        </w:r>
        <w:r w:rsidR="00A314A3">
          <w:rPr>
            <w:noProof/>
            <w:webHidden/>
          </w:rPr>
          <w:t>19</w:t>
        </w:r>
        <w:r w:rsidR="00A314A3">
          <w:rPr>
            <w:noProof/>
            <w:webHidden/>
          </w:rPr>
          <w:fldChar w:fldCharType="end"/>
        </w:r>
      </w:hyperlink>
    </w:p>
    <w:p w14:paraId="4737E0E4" w14:textId="56CCAFB6" w:rsidR="00A314A3" w:rsidRDefault="00047A67" w:rsidP="003C58C5">
      <w:pPr>
        <w:pStyle w:val="33"/>
        <w:ind w:left="0"/>
        <w:rPr>
          <w:rFonts w:asciiTheme="minorHAnsi" w:eastAsiaTheme="minorEastAsia" w:hAnsiTheme="minorHAnsi" w:cstheme="minorBidi"/>
          <w:i w:val="0"/>
          <w:noProof/>
          <w:sz w:val="22"/>
          <w:szCs w:val="22"/>
        </w:rPr>
      </w:pPr>
      <w:hyperlink w:anchor="_Toc170246347" w:history="1">
        <w:r w:rsidR="00A314A3" w:rsidRPr="00A15C22">
          <w:rPr>
            <w:rStyle w:val="a9"/>
            <w:noProof/>
          </w:rPr>
          <w:t>2.3.2.Основные проблемы при обращении с отходами на территории муниципального образования  и пути  их решения</w:t>
        </w:r>
        <w:r w:rsidR="00A314A3">
          <w:rPr>
            <w:noProof/>
            <w:webHidden/>
          </w:rPr>
          <w:tab/>
        </w:r>
        <w:r w:rsidR="00A314A3">
          <w:rPr>
            <w:noProof/>
            <w:webHidden/>
          </w:rPr>
          <w:fldChar w:fldCharType="begin"/>
        </w:r>
        <w:r w:rsidR="00A314A3">
          <w:rPr>
            <w:noProof/>
            <w:webHidden/>
          </w:rPr>
          <w:instrText xml:space="preserve"> PAGEREF _Toc170246347 \h </w:instrText>
        </w:r>
        <w:r w:rsidR="00A314A3">
          <w:rPr>
            <w:noProof/>
            <w:webHidden/>
          </w:rPr>
        </w:r>
        <w:r w:rsidR="00A314A3">
          <w:rPr>
            <w:noProof/>
            <w:webHidden/>
          </w:rPr>
          <w:fldChar w:fldCharType="separate"/>
        </w:r>
        <w:r w:rsidR="00A314A3">
          <w:rPr>
            <w:noProof/>
            <w:webHidden/>
          </w:rPr>
          <w:t>21</w:t>
        </w:r>
        <w:r w:rsidR="00A314A3">
          <w:rPr>
            <w:noProof/>
            <w:webHidden/>
          </w:rPr>
          <w:fldChar w:fldCharType="end"/>
        </w:r>
      </w:hyperlink>
    </w:p>
    <w:p w14:paraId="45BB6378" w14:textId="3AFDEC41" w:rsidR="00A314A3" w:rsidRDefault="00047A67" w:rsidP="003C58C5">
      <w:pPr>
        <w:pStyle w:val="23"/>
        <w:ind w:left="0" w:firstLine="0"/>
        <w:rPr>
          <w:rFonts w:asciiTheme="minorHAnsi" w:eastAsiaTheme="minorEastAsia" w:hAnsiTheme="minorHAnsi" w:cstheme="minorBidi"/>
          <w:noProof/>
          <w:sz w:val="22"/>
          <w:szCs w:val="22"/>
        </w:rPr>
      </w:pPr>
      <w:hyperlink w:anchor="_Toc170246348" w:history="1">
        <w:r w:rsidR="00A314A3" w:rsidRPr="00A15C22">
          <w:rPr>
            <w:rStyle w:val="a9"/>
            <w:iCs/>
            <w:noProof/>
          </w:rPr>
          <w:t>2.4.Характеристика состояния   и проблем в системе газоснабжения</w:t>
        </w:r>
        <w:r w:rsidR="00A314A3">
          <w:rPr>
            <w:noProof/>
            <w:webHidden/>
          </w:rPr>
          <w:tab/>
        </w:r>
        <w:r w:rsidR="00A314A3">
          <w:rPr>
            <w:noProof/>
            <w:webHidden/>
          </w:rPr>
          <w:fldChar w:fldCharType="begin"/>
        </w:r>
        <w:r w:rsidR="00A314A3">
          <w:rPr>
            <w:noProof/>
            <w:webHidden/>
          </w:rPr>
          <w:instrText xml:space="preserve"> PAGEREF _Toc170246348 \h </w:instrText>
        </w:r>
        <w:r w:rsidR="00A314A3">
          <w:rPr>
            <w:noProof/>
            <w:webHidden/>
          </w:rPr>
        </w:r>
        <w:r w:rsidR="00A314A3">
          <w:rPr>
            <w:noProof/>
            <w:webHidden/>
          </w:rPr>
          <w:fldChar w:fldCharType="separate"/>
        </w:r>
        <w:r w:rsidR="00A314A3">
          <w:rPr>
            <w:noProof/>
            <w:webHidden/>
          </w:rPr>
          <w:t>23</w:t>
        </w:r>
        <w:r w:rsidR="00A314A3">
          <w:rPr>
            <w:noProof/>
            <w:webHidden/>
          </w:rPr>
          <w:fldChar w:fldCharType="end"/>
        </w:r>
      </w:hyperlink>
    </w:p>
    <w:p w14:paraId="7D7737E2" w14:textId="4C809EB0" w:rsidR="00A314A3" w:rsidRDefault="00047A67" w:rsidP="003C58C5">
      <w:pPr>
        <w:pStyle w:val="23"/>
        <w:ind w:left="340" w:firstLine="0"/>
        <w:rPr>
          <w:rFonts w:asciiTheme="minorHAnsi" w:eastAsiaTheme="minorEastAsia" w:hAnsiTheme="minorHAnsi" w:cstheme="minorBidi"/>
          <w:noProof/>
          <w:sz w:val="22"/>
          <w:szCs w:val="22"/>
        </w:rPr>
      </w:pPr>
      <w:hyperlink w:anchor="_Toc170246350" w:history="1">
        <w:r w:rsidR="00A314A3" w:rsidRPr="00A15C22">
          <w:rPr>
            <w:rStyle w:val="a9"/>
            <w:noProof/>
          </w:rPr>
          <w:t>Раздел 3.</w:t>
        </w:r>
        <w:r w:rsidR="00A314A3" w:rsidRPr="00A15C22">
          <w:rPr>
            <w:rStyle w:val="a9"/>
            <w:bCs/>
            <w:noProof/>
          </w:rPr>
          <w:t xml:space="preserve"> Перспективы развития  муниципального образования и прогноз спроса на коммунальные ресурсы </w:t>
        </w:r>
        <w:r w:rsidR="00A314A3">
          <w:rPr>
            <w:rStyle w:val="a9"/>
            <w:bCs/>
            <w:noProof/>
          </w:rPr>
          <w:t xml:space="preserve">                                                                                                             </w:t>
        </w:r>
        <w:r w:rsidR="00A314A3" w:rsidRPr="00A15C22">
          <w:rPr>
            <w:rStyle w:val="a9"/>
            <w:iCs/>
            <w:noProof/>
          </w:rPr>
          <w:t>3.1.Прогноз спроса для системы водоснабжения</w:t>
        </w:r>
        <w:r w:rsidR="00A314A3">
          <w:rPr>
            <w:noProof/>
            <w:webHidden/>
          </w:rPr>
          <w:tab/>
        </w:r>
        <w:r w:rsidR="00A314A3">
          <w:rPr>
            <w:noProof/>
            <w:webHidden/>
          </w:rPr>
          <w:fldChar w:fldCharType="begin"/>
        </w:r>
        <w:r w:rsidR="00A314A3">
          <w:rPr>
            <w:noProof/>
            <w:webHidden/>
          </w:rPr>
          <w:instrText xml:space="preserve"> PAGEREF _Toc170246350 \h </w:instrText>
        </w:r>
        <w:r w:rsidR="00A314A3">
          <w:rPr>
            <w:noProof/>
            <w:webHidden/>
          </w:rPr>
        </w:r>
        <w:r w:rsidR="00A314A3">
          <w:rPr>
            <w:noProof/>
            <w:webHidden/>
          </w:rPr>
          <w:fldChar w:fldCharType="separate"/>
        </w:r>
        <w:r w:rsidR="00A314A3">
          <w:rPr>
            <w:noProof/>
            <w:webHidden/>
          </w:rPr>
          <w:t>24</w:t>
        </w:r>
        <w:r w:rsidR="00A314A3">
          <w:rPr>
            <w:noProof/>
            <w:webHidden/>
          </w:rPr>
          <w:fldChar w:fldCharType="end"/>
        </w:r>
      </w:hyperlink>
    </w:p>
    <w:p w14:paraId="61A7C7B2" w14:textId="384DCE99" w:rsidR="00A314A3" w:rsidRDefault="00047A67" w:rsidP="00A314A3">
      <w:pPr>
        <w:pStyle w:val="33"/>
        <w:ind w:left="0"/>
        <w:rPr>
          <w:rFonts w:asciiTheme="minorHAnsi" w:eastAsiaTheme="minorEastAsia" w:hAnsiTheme="minorHAnsi" w:cstheme="minorBidi"/>
          <w:i w:val="0"/>
          <w:noProof/>
          <w:sz w:val="22"/>
          <w:szCs w:val="22"/>
        </w:rPr>
      </w:pPr>
      <w:hyperlink w:anchor="_Toc170246351" w:history="1">
        <w:r w:rsidR="00A314A3" w:rsidRPr="00A15C22">
          <w:rPr>
            <w:rStyle w:val="a9"/>
            <w:bCs/>
            <w:iCs/>
            <w:noProof/>
          </w:rPr>
          <w:t>3.1.1.Общие сведения</w:t>
        </w:r>
        <w:r w:rsidR="00A314A3">
          <w:rPr>
            <w:noProof/>
            <w:webHidden/>
          </w:rPr>
          <w:tab/>
        </w:r>
        <w:r w:rsidR="00A314A3">
          <w:rPr>
            <w:noProof/>
            <w:webHidden/>
          </w:rPr>
          <w:fldChar w:fldCharType="begin"/>
        </w:r>
        <w:r w:rsidR="00A314A3">
          <w:rPr>
            <w:noProof/>
            <w:webHidden/>
          </w:rPr>
          <w:instrText xml:space="preserve"> PAGEREF _Toc170246351 \h </w:instrText>
        </w:r>
        <w:r w:rsidR="00A314A3">
          <w:rPr>
            <w:noProof/>
            <w:webHidden/>
          </w:rPr>
        </w:r>
        <w:r w:rsidR="00A314A3">
          <w:rPr>
            <w:noProof/>
            <w:webHidden/>
          </w:rPr>
          <w:fldChar w:fldCharType="separate"/>
        </w:r>
        <w:r w:rsidR="00A314A3">
          <w:rPr>
            <w:noProof/>
            <w:webHidden/>
          </w:rPr>
          <w:t>24</w:t>
        </w:r>
        <w:r w:rsidR="00A314A3">
          <w:rPr>
            <w:noProof/>
            <w:webHidden/>
          </w:rPr>
          <w:fldChar w:fldCharType="end"/>
        </w:r>
      </w:hyperlink>
    </w:p>
    <w:p w14:paraId="5A9B8CCF" w14:textId="23509937" w:rsidR="00A314A3" w:rsidRDefault="00047A67" w:rsidP="00A314A3">
      <w:pPr>
        <w:pStyle w:val="23"/>
        <w:ind w:left="0" w:firstLine="0"/>
        <w:rPr>
          <w:rFonts w:asciiTheme="minorHAnsi" w:eastAsiaTheme="minorEastAsia" w:hAnsiTheme="minorHAnsi" w:cstheme="minorBidi"/>
          <w:noProof/>
          <w:sz w:val="22"/>
          <w:szCs w:val="22"/>
        </w:rPr>
      </w:pPr>
      <w:hyperlink w:anchor="_Toc170246353" w:history="1">
        <w:r w:rsidR="00A314A3" w:rsidRPr="00A15C22">
          <w:rPr>
            <w:rStyle w:val="a9"/>
            <w:noProof/>
          </w:rPr>
          <w:t>3.2. Прогноз спроса для системы обращения с отходами</w:t>
        </w:r>
        <w:r w:rsidR="00A314A3">
          <w:rPr>
            <w:noProof/>
            <w:webHidden/>
          </w:rPr>
          <w:tab/>
        </w:r>
        <w:r w:rsidR="00A314A3">
          <w:rPr>
            <w:noProof/>
            <w:webHidden/>
          </w:rPr>
          <w:fldChar w:fldCharType="begin"/>
        </w:r>
        <w:r w:rsidR="00A314A3">
          <w:rPr>
            <w:noProof/>
            <w:webHidden/>
          </w:rPr>
          <w:instrText xml:space="preserve"> PAGEREF _Toc170246353 \h </w:instrText>
        </w:r>
        <w:r w:rsidR="00A314A3">
          <w:rPr>
            <w:noProof/>
            <w:webHidden/>
          </w:rPr>
        </w:r>
        <w:r w:rsidR="00A314A3">
          <w:rPr>
            <w:noProof/>
            <w:webHidden/>
          </w:rPr>
          <w:fldChar w:fldCharType="separate"/>
        </w:r>
        <w:r w:rsidR="00A314A3">
          <w:rPr>
            <w:noProof/>
            <w:webHidden/>
          </w:rPr>
          <w:t>39</w:t>
        </w:r>
        <w:r w:rsidR="00A314A3">
          <w:rPr>
            <w:noProof/>
            <w:webHidden/>
          </w:rPr>
          <w:fldChar w:fldCharType="end"/>
        </w:r>
      </w:hyperlink>
    </w:p>
    <w:p w14:paraId="1C75CAA0" w14:textId="3BFFF1C2" w:rsidR="00A314A3" w:rsidRDefault="00047A67" w:rsidP="00A314A3">
      <w:pPr>
        <w:pStyle w:val="23"/>
        <w:ind w:left="0" w:firstLine="0"/>
        <w:rPr>
          <w:rFonts w:asciiTheme="minorHAnsi" w:eastAsiaTheme="minorEastAsia" w:hAnsiTheme="minorHAnsi" w:cstheme="minorBidi"/>
          <w:noProof/>
          <w:sz w:val="22"/>
          <w:szCs w:val="22"/>
        </w:rPr>
      </w:pPr>
      <w:hyperlink w:anchor="_Toc170246354" w:history="1">
        <w:r w:rsidR="00A314A3" w:rsidRPr="00A15C22">
          <w:rPr>
            <w:rStyle w:val="a9"/>
            <w:noProof/>
          </w:rPr>
          <w:t>3.3. Прогноз спроса для системы электроснабжения</w:t>
        </w:r>
        <w:r w:rsidR="00A314A3">
          <w:rPr>
            <w:noProof/>
            <w:webHidden/>
          </w:rPr>
          <w:tab/>
        </w:r>
        <w:r w:rsidR="00A314A3">
          <w:rPr>
            <w:noProof/>
            <w:webHidden/>
          </w:rPr>
          <w:fldChar w:fldCharType="begin"/>
        </w:r>
        <w:r w:rsidR="00A314A3">
          <w:rPr>
            <w:noProof/>
            <w:webHidden/>
          </w:rPr>
          <w:instrText xml:space="preserve"> PAGEREF _Toc170246354 \h </w:instrText>
        </w:r>
        <w:r w:rsidR="00A314A3">
          <w:rPr>
            <w:noProof/>
            <w:webHidden/>
          </w:rPr>
        </w:r>
        <w:r w:rsidR="00A314A3">
          <w:rPr>
            <w:noProof/>
            <w:webHidden/>
          </w:rPr>
          <w:fldChar w:fldCharType="separate"/>
        </w:r>
        <w:r w:rsidR="00A314A3">
          <w:rPr>
            <w:noProof/>
            <w:webHidden/>
          </w:rPr>
          <w:t>41</w:t>
        </w:r>
        <w:r w:rsidR="00A314A3">
          <w:rPr>
            <w:noProof/>
            <w:webHidden/>
          </w:rPr>
          <w:fldChar w:fldCharType="end"/>
        </w:r>
      </w:hyperlink>
    </w:p>
    <w:p w14:paraId="6DEB2567" w14:textId="52729F90" w:rsidR="00A314A3" w:rsidRDefault="00047A67" w:rsidP="00A314A3">
      <w:pPr>
        <w:pStyle w:val="33"/>
        <w:ind w:left="0"/>
        <w:rPr>
          <w:rFonts w:asciiTheme="minorHAnsi" w:eastAsiaTheme="minorEastAsia" w:hAnsiTheme="minorHAnsi" w:cstheme="minorBidi"/>
          <w:i w:val="0"/>
          <w:noProof/>
          <w:sz w:val="22"/>
          <w:szCs w:val="22"/>
        </w:rPr>
      </w:pPr>
      <w:hyperlink w:anchor="_Toc170246355" w:history="1">
        <w:r w:rsidR="00A314A3" w:rsidRPr="00A15C22">
          <w:rPr>
            <w:rStyle w:val="a9"/>
            <w:noProof/>
          </w:rPr>
          <w:t>3.3.1. Общая характеристика и организационная структура системы</w:t>
        </w:r>
        <w:r w:rsidR="00A314A3">
          <w:rPr>
            <w:noProof/>
            <w:webHidden/>
          </w:rPr>
          <w:tab/>
        </w:r>
        <w:r w:rsidR="00A314A3">
          <w:rPr>
            <w:noProof/>
            <w:webHidden/>
          </w:rPr>
          <w:fldChar w:fldCharType="begin"/>
        </w:r>
        <w:r w:rsidR="00A314A3">
          <w:rPr>
            <w:noProof/>
            <w:webHidden/>
          </w:rPr>
          <w:instrText xml:space="preserve"> PAGEREF _Toc170246355 \h </w:instrText>
        </w:r>
        <w:r w:rsidR="00A314A3">
          <w:rPr>
            <w:noProof/>
            <w:webHidden/>
          </w:rPr>
        </w:r>
        <w:r w:rsidR="00A314A3">
          <w:rPr>
            <w:noProof/>
            <w:webHidden/>
          </w:rPr>
          <w:fldChar w:fldCharType="separate"/>
        </w:r>
        <w:r w:rsidR="00A314A3">
          <w:rPr>
            <w:noProof/>
            <w:webHidden/>
          </w:rPr>
          <w:t>41</w:t>
        </w:r>
        <w:r w:rsidR="00A314A3">
          <w:rPr>
            <w:noProof/>
            <w:webHidden/>
          </w:rPr>
          <w:fldChar w:fldCharType="end"/>
        </w:r>
      </w:hyperlink>
    </w:p>
    <w:p w14:paraId="7106D2FB" w14:textId="3096422E" w:rsidR="00A314A3" w:rsidRDefault="00047A67" w:rsidP="00A314A3">
      <w:pPr>
        <w:pStyle w:val="23"/>
        <w:ind w:left="0" w:firstLine="0"/>
        <w:rPr>
          <w:rFonts w:asciiTheme="minorHAnsi" w:eastAsiaTheme="minorEastAsia" w:hAnsiTheme="minorHAnsi" w:cstheme="minorBidi"/>
          <w:noProof/>
          <w:sz w:val="22"/>
          <w:szCs w:val="22"/>
        </w:rPr>
      </w:pPr>
      <w:hyperlink w:anchor="_Toc170246356" w:history="1">
        <w:r w:rsidR="00A314A3" w:rsidRPr="00A15C22">
          <w:rPr>
            <w:rStyle w:val="a9"/>
            <w:noProof/>
          </w:rPr>
          <w:t>3.4. Прогноз спроса для системы газоснабжения</w:t>
        </w:r>
        <w:r w:rsidR="00A314A3">
          <w:rPr>
            <w:noProof/>
            <w:webHidden/>
          </w:rPr>
          <w:tab/>
        </w:r>
        <w:r w:rsidR="00A314A3">
          <w:rPr>
            <w:noProof/>
            <w:webHidden/>
          </w:rPr>
          <w:fldChar w:fldCharType="begin"/>
        </w:r>
        <w:r w:rsidR="00A314A3">
          <w:rPr>
            <w:noProof/>
            <w:webHidden/>
          </w:rPr>
          <w:instrText xml:space="preserve"> PAGEREF _Toc170246356 \h </w:instrText>
        </w:r>
        <w:r w:rsidR="00A314A3">
          <w:rPr>
            <w:noProof/>
            <w:webHidden/>
          </w:rPr>
        </w:r>
        <w:r w:rsidR="00A314A3">
          <w:rPr>
            <w:noProof/>
            <w:webHidden/>
          </w:rPr>
          <w:fldChar w:fldCharType="separate"/>
        </w:r>
        <w:r w:rsidR="00A314A3">
          <w:rPr>
            <w:noProof/>
            <w:webHidden/>
          </w:rPr>
          <w:t>42</w:t>
        </w:r>
        <w:r w:rsidR="00A314A3">
          <w:rPr>
            <w:noProof/>
            <w:webHidden/>
          </w:rPr>
          <w:fldChar w:fldCharType="end"/>
        </w:r>
      </w:hyperlink>
    </w:p>
    <w:p w14:paraId="2DD8DD0C" w14:textId="6854521C" w:rsidR="00A314A3" w:rsidRDefault="00047A67">
      <w:pPr>
        <w:pStyle w:val="12"/>
        <w:rPr>
          <w:rFonts w:asciiTheme="minorHAnsi" w:eastAsiaTheme="minorEastAsia" w:hAnsiTheme="minorHAnsi" w:cstheme="minorBidi"/>
          <w:b w:val="0"/>
          <w:caps w:val="0"/>
          <w:noProof/>
          <w:sz w:val="22"/>
          <w:szCs w:val="22"/>
        </w:rPr>
      </w:pPr>
      <w:hyperlink w:anchor="_Toc170246357" w:history="1">
        <w:r w:rsidR="00A314A3" w:rsidRPr="00A15C22">
          <w:rPr>
            <w:rStyle w:val="a9"/>
            <w:noProof/>
          </w:rPr>
          <w:t>Раздел 4. Целевые показатели развития коммунальной инфраструктуры</w:t>
        </w:r>
        <w:r w:rsidR="00A314A3">
          <w:rPr>
            <w:noProof/>
            <w:webHidden/>
          </w:rPr>
          <w:tab/>
        </w:r>
        <w:r w:rsidR="00A314A3">
          <w:rPr>
            <w:noProof/>
            <w:webHidden/>
          </w:rPr>
          <w:fldChar w:fldCharType="begin"/>
        </w:r>
        <w:r w:rsidR="00A314A3">
          <w:rPr>
            <w:noProof/>
            <w:webHidden/>
          </w:rPr>
          <w:instrText xml:space="preserve"> PAGEREF _Toc170246357 \h </w:instrText>
        </w:r>
        <w:r w:rsidR="00A314A3">
          <w:rPr>
            <w:noProof/>
            <w:webHidden/>
          </w:rPr>
        </w:r>
        <w:r w:rsidR="00A314A3">
          <w:rPr>
            <w:noProof/>
            <w:webHidden/>
          </w:rPr>
          <w:fldChar w:fldCharType="separate"/>
        </w:r>
        <w:r w:rsidR="00A314A3">
          <w:rPr>
            <w:noProof/>
            <w:webHidden/>
          </w:rPr>
          <w:t>44</w:t>
        </w:r>
        <w:r w:rsidR="00A314A3">
          <w:rPr>
            <w:noProof/>
            <w:webHidden/>
          </w:rPr>
          <w:fldChar w:fldCharType="end"/>
        </w:r>
      </w:hyperlink>
    </w:p>
    <w:p w14:paraId="73A4E48E" w14:textId="5E096245" w:rsidR="00A314A3" w:rsidRDefault="00047A67" w:rsidP="00A314A3">
      <w:pPr>
        <w:pStyle w:val="23"/>
        <w:ind w:left="0" w:firstLine="0"/>
        <w:rPr>
          <w:rFonts w:asciiTheme="minorHAnsi" w:eastAsiaTheme="minorEastAsia" w:hAnsiTheme="minorHAnsi" w:cstheme="minorBidi"/>
          <w:noProof/>
          <w:sz w:val="22"/>
          <w:szCs w:val="22"/>
        </w:rPr>
      </w:pPr>
      <w:hyperlink w:anchor="_Toc170246358" w:history="1">
        <w:r w:rsidR="00A314A3" w:rsidRPr="00A15C22">
          <w:rPr>
            <w:rStyle w:val="a9"/>
            <w:iCs/>
            <w:noProof/>
          </w:rPr>
          <w:t>4.1.Целевые показатели в водоснабжении муниципального образования</w:t>
        </w:r>
        <w:r w:rsidR="00A314A3">
          <w:rPr>
            <w:noProof/>
            <w:webHidden/>
          </w:rPr>
          <w:tab/>
        </w:r>
        <w:r w:rsidR="00A314A3">
          <w:rPr>
            <w:noProof/>
            <w:webHidden/>
          </w:rPr>
          <w:fldChar w:fldCharType="begin"/>
        </w:r>
        <w:r w:rsidR="00A314A3">
          <w:rPr>
            <w:noProof/>
            <w:webHidden/>
          </w:rPr>
          <w:instrText xml:space="preserve"> PAGEREF _Toc170246358 \h </w:instrText>
        </w:r>
        <w:r w:rsidR="00A314A3">
          <w:rPr>
            <w:noProof/>
            <w:webHidden/>
          </w:rPr>
        </w:r>
        <w:r w:rsidR="00A314A3">
          <w:rPr>
            <w:noProof/>
            <w:webHidden/>
          </w:rPr>
          <w:fldChar w:fldCharType="separate"/>
        </w:r>
        <w:r w:rsidR="00A314A3">
          <w:rPr>
            <w:noProof/>
            <w:webHidden/>
          </w:rPr>
          <w:t>44</w:t>
        </w:r>
        <w:r w:rsidR="00A314A3">
          <w:rPr>
            <w:noProof/>
            <w:webHidden/>
          </w:rPr>
          <w:fldChar w:fldCharType="end"/>
        </w:r>
      </w:hyperlink>
    </w:p>
    <w:p w14:paraId="17E11B91" w14:textId="325FE868" w:rsidR="00A314A3" w:rsidRPr="003C58C5" w:rsidRDefault="00047A67" w:rsidP="00A314A3">
      <w:pPr>
        <w:pStyle w:val="33"/>
        <w:ind w:left="0"/>
        <w:rPr>
          <w:rFonts w:asciiTheme="minorHAnsi" w:eastAsiaTheme="minorEastAsia" w:hAnsiTheme="minorHAnsi" w:cstheme="minorBidi"/>
          <w:i w:val="0"/>
          <w:noProof/>
          <w:sz w:val="22"/>
          <w:szCs w:val="22"/>
        </w:rPr>
      </w:pPr>
      <w:hyperlink w:anchor="_Toc170246359" w:history="1">
        <w:r w:rsidR="00A314A3" w:rsidRPr="003C58C5">
          <w:rPr>
            <w:rStyle w:val="a9"/>
            <w:noProof/>
          </w:rPr>
          <w:t>4.1.1.Целевые показатели качества питьевой воды</w:t>
        </w:r>
        <w:r w:rsidR="00A314A3" w:rsidRPr="003C58C5">
          <w:rPr>
            <w:noProof/>
            <w:webHidden/>
          </w:rPr>
          <w:tab/>
        </w:r>
        <w:r w:rsidR="00A314A3" w:rsidRPr="003C58C5">
          <w:rPr>
            <w:noProof/>
            <w:webHidden/>
          </w:rPr>
          <w:fldChar w:fldCharType="begin"/>
        </w:r>
        <w:r w:rsidR="00A314A3" w:rsidRPr="003C58C5">
          <w:rPr>
            <w:noProof/>
            <w:webHidden/>
          </w:rPr>
          <w:instrText xml:space="preserve"> PAGEREF _Toc170246359 \h </w:instrText>
        </w:r>
        <w:r w:rsidR="00A314A3" w:rsidRPr="003C58C5">
          <w:rPr>
            <w:noProof/>
            <w:webHidden/>
          </w:rPr>
        </w:r>
        <w:r w:rsidR="00A314A3" w:rsidRPr="003C58C5">
          <w:rPr>
            <w:noProof/>
            <w:webHidden/>
          </w:rPr>
          <w:fldChar w:fldCharType="separate"/>
        </w:r>
        <w:r w:rsidR="00A314A3" w:rsidRPr="003C58C5">
          <w:rPr>
            <w:noProof/>
            <w:webHidden/>
          </w:rPr>
          <w:t>44</w:t>
        </w:r>
        <w:r w:rsidR="00A314A3" w:rsidRPr="003C58C5">
          <w:rPr>
            <w:noProof/>
            <w:webHidden/>
          </w:rPr>
          <w:fldChar w:fldCharType="end"/>
        </w:r>
      </w:hyperlink>
    </w:p>
    <w:p w14:paraId="31EB4672" w14:textId="376BFE52" w:rsidR="00A314A3" w:rsidRPr="003C58C5" w:rsidRDefault="00047A67" w:rsidP="00A314A3">
      <w:pPr>
        <w:pStyle w:val="33"/>
        <w:ind w:left="0"/>
        <w:rPr>
          <w:rFonts w:asciiTheme="minorHAnsi" w:eastAsiaTheme="minorEastAsia" w:hAnsiTheme="minorHAnsi" w:cstheme="minorBidi"/>
          <w:i w:val="0"/>
          <w:noProof/>
          <w:sz w:val="22"/>
          <w:szCs w:val="22"/>
        </w:rPr>
      </w:pPr>
      <w:hyperlink w:anchor="_Toc170246360" w:history="1">
        <w:r w:rsidR="00A314A3" w:rsidRPr="003C58C5">
          <w:rPr>
            <w:rStyle w:val="a9"/>
            <w:noProof/>
          </w:rPr>
          <w:t>4.1.2. Целевые  показатели надежности и бесперебойности водоснабжения</w:t>
        </w:r>
        <w:r w:rsidR="00A314A3" w:rsidRPr="003C58C5">
          <w:rPr>
            <w:noProof/>
            <w:webHidden/>
          </w:rPr>
          <w:tab/>
        </w:r>
        <w:r w:rsidR="00A314A3" w:rsidRPr="003C58C5">
          <w:rPr>
            <w:noProof/>
            <w:webHidden/>
          </w:rPr>
          <w:fldChar w:fldCharType="begin"/>
        </w:r>
        <w:r w:rsidR="00A314A3" w:rsidRPr="003C58C5">
          <w:rPr>
            <w:noProof/>
            <w:webHidden/>
          </w:rPr>
          <w:instrText xml:space="preserve"> PAGEREF _Toc170246360 \h </w:instrText>
        </w:r>
        <w:r w:rsidR="00A314A3" w:rsidRPr="003C58C5">
          <w:rPr>
            <w:noProof/>
            <w:webHidden/>
          </w:rPr>
        </w:r>
        <w:r w:rsidR="00A314A3" w:rsidRPr="003C58C5">
          <w:rPr>
            <w:noProof/>
            <w:webHidden/>
          </w:rPr>
          <w:fldChar w:fldCharType="separate"/>
        </w:r>
        <w:r w:rsidR="00A314A3" w:rsidRPr="003C58C5">
          <w:rPr>
            <w:noProof/>
            <w:webHidden/>
          </w:rPr>
          <w:t>45</w:t>
        </w:r>
        <w:r w:rsidR="00A314A3" w:rsidRPr="003C58C5">
          <w:rPr>
            <w:noProof/>
            <w:webHidden/>
          </w:rPr>
          <w:fldChar w:fldCharType="end"/>
        </w:r>
      </w:hyperlink>
    </w:p>
    <w:p w14:paraId="29FA42CE" w14:textId="6B8FD402" w:rsidR="00A314A3" w:rsidRPr="003C58C5" w:rsidRDefault="00047A67" w:rsidP="00A314A3">
      <w:pPr>
        <w:pStyle w:val="33"/>
        <w:ind w:left="0"/>
        <w:rPr>
          <w:rFonts w:asciiTheme="minorHAnsi" w:eastAsiaTheme="minorEastAsia" w:hAnsiTheme="minorHAnsi" w:cstheme="minorBidi"/>
          <w:i w:val="0"/>
          <w:noProof/>
          <w:sz w:val="22"/>
          <w:szCs w:val="22"/>
        </w:rPr>
      </w:pPr>
      <w:hyperlink w:anchor="_Toc170246361" w:history="1">
        <w:r w:rsidR="00A314A3" w:rsidRPr="003C58C5">
          <w:rPr>
            <w:rStyle w:val="a9"/>
            <w:noProof/>
          </w:rPr>
          <w:t>4.1.3. Целевые  показатели эффективности использования ресурсов, в том числе сокращения потерь воды  при транспортировке</w:t>
        </w:r>
        <w:r w:rsidR="00A314A3" w:rsidRPr="003C58C5">
          <w:rPr>
            <w:noProof/>
            <w:webHidden/>
          </w:rPr>
          <w:tab/>
        </w:r>
        <w:r w:rsidR="00A314A3" w:rsidRPr="003C58C5">
          <w:rPr>
            <w:noProof/>
            <w:webHidden/>
          </w:rPr>
          <w:fldChar w:fldCharType="begin"/>
        </w:r>
        <w:r w:rsidR="00A314A3" w:rsidRPr="003C58C5">
          <w:rPr>
            <w:noProof/>
            <w:webHidden/>
          </w:rPr>
          <w:instrText xml:space="preserve"> PAGEREF _Toc170246361 \h </w:instrText>
        </w:r>
        <w:r w:rsidR="00A314A3" w:rsidRPr="003C58C5">
          <w:rPr>
            <w:noProof/>
            <w:webHidden/>
          </w:rPr>
        </w:r>
        <w:r w:rsidR="00A314A3" w:rsidRPr="003C58C5">
          <w:rPr>
            <w:noProof/>
            <w:webHidden/>
          </w:rPr>
          <w:fldChar w:fldCharType="separate"/>
        </w:r>
        <w:r w:rsidR="00A314A3" w:rsidRPr="003C58C5">
          <w:rPr>
            <w:noProof/>
            <w:webHidden/>
          </w:rPr>
          <w:t>47</w:t>
        </w:r>
        <w:r w:rsidR="00A314A3" w:rsidRPr="003C58C5">
          <w:rPr>
            <w:noProof/>
            <w:webHidden/>
          </w:rPr>
          <w:fldChar w:fldCharType="end"/>
        </w:r>
      </w:hyperlink>
    </w:p>
    <w:p w14:paraId="00E1A5F1" w14:textId="42B51100" w:rsidR="00A314A3" w:rsidRDefault="00047A67" w:rsidP="00A314A3">
      <w:pPr>
        <w:pStyle w:val="23"/>
        <w:ind w:left="0" w:firstLine="0"/>
        <w:rPr>
          <w:rFonts w:asciiTheme="minorHAnsi" w:eastAsiaTheme="minorEastAsia" w:hAnsiTheme="minorHAnsi" w:cstheme="minorBidi"/>
          <w:noProof/>
          <w:sz w:val="22"/>
          <w:szCs w:val="22"/>
        </w:rPr>
      </w:pPr>
      <w:hyperlink w:anchor="_Toc170246362" w:history="1">
        <w:r w:rsidR="00A314A3" w:rsidRPr="00A15C22">
          <w:rPr>
            <w:rStyle w:val="a9"/>
            <w:noProof/>
          </w:rPr>
          <w:t>4.2. Целевые показатели в электроснабжении</w:t>
        </w:r>
        <w:r w:rsidR="00A314A3">
          <w:rPr>
            <w:noProof/>
            <w:webHidden/>
          </w:rPr>
          <w:tab/>
        </w:r>
        <w:r w:rsidR="00A314A3">
          <w:rPr>
            <w:noProof/>
            <w:webHidden/>
          </w:rPr>
          <w:fldChar w:fldCharType="begin"/>
        </w:r>
        <w:r w:rsidR="00A314A3">
          <w:rPr>
            <w:noProof/>
            <w:webHidden/>
          </w:rPr>
          <w:instrText xml:space="preserve"> PAGEREF _Toc170246362 \h </w:instrText>
        </w:r>
        <w:r w:rsidR="00A314A3">
          <w:rPr>
            <w:noProof/>
            <w:webHidden/>
          </w:rPr>
        </w:r>
        <w:r w:rsidR="00A314A3">
          <w:rPr>
            <w:noProof/>
            <w:webHidden/>
          </w:rPr>
          <w:fldChar w:fldCharType="separate"/>
        </w:r>
        <w:r w:rsidR="00A314A3">
          <w:rPr>
            <w:noProof/>
            <w:webHidden/>
          </w:rPr>
          <w:t>47</w:t>
        </w:r>
        <w:r w:rsidR="00A314A3">
          <w:rPr>
            <w:noProof/>
            <w:webHidden/>
          </w:rPr>
          <w:fldChar w:fldCharType="end"/>
        </w:r>
      </w:hyperlink>
    </w:p>
    <w:p w14:paraId="6BA7BE81" w14:textId="0536141E" w:rsidR="00A314A3" w:rsidRDefault="00047A67" w:rsidP="00A314A3">
      <w:pPr>
        <w:pStyle w:val="23"/>
        <w:ind w:left="0" w:firstLine="0"/>
        <w:rPr>
          <w:rFonts w:asciiTheme="minorHAnsi" w:eastAsiaTheme="minorEastAsia" w:hAnsiTheme="minorHAnsi" w:cstheme="minorBidi"/>
          <w:noProof/>
          <w:sz w:val="22"/>
          <w:szCs w:val="22"/>
        </w:rPr>
      </w:pPr>
      <w:hyperlink w:anchor="_Toc170246363" w:history="1">
        <w:r w:rsidR="00A314A3" w:rsidRPr="00A15C22">
          <w:rPr>
            <w:rStyle w:val="a9"/>
            <w:noProof/>
          </w:rPr>
          <w:t>4.3.Целевые показатели развития системы обращения с отходами</w:t>
        </w:r>
        <w:r w:rsidR="00A314A3">
          <w:rPr>
            <w:noProof/>
            <w:webHidden/>
          </w:rPr>
          <w:tab/>
        </w:r>
        <w:r w:rsidR="00A314A3">
          <w:rPr>
            <w:noProof/>
            <w:webHidden/>
          </w:rPr>
          <w:fldChar w:fldCharType="begin"/>
        </w:r>
        <w:r w:rsidR="00A314A3">
          <w:rPr>
            <w:noProof/>
            <w:webHidden/>
          </w:rPr>
          <w:instrText xml:space="preserve"> PAGEREF _Toc170246363 \h </w:instrText>
        </w:r>
        <w:r w:rsidR="00A314A3">
          <w:rPr>
            <w:noProof/>
            <w:webHidden/>
          </w:rPr>
        </w:r>
        <w:r w:rsidR="00A314A3">
          <w:rPr>
            <w:noProof/>
            <w:webHidden/>
          </w:rPr>
          <w:fldChar w:fldCharType="separate"/>
        </w:r>
        <w:r w:rsidR="00A314A3">
          <w:rPr>
            <w:noProof/>
            <w:webHidden/>
          </w:rPr>
          <w:t>48</w:t>
        </w:r>
        <w:r w:rsidR="00A314A3">
          <w:rPr>
            <w:noProof/>
            <w:webHidden/>
          </w:rPr>
          <w:fldChar w:fldCharType="end"/>
        </w:r>
      </w:hyperlink>
    </w:p>
    <w:p w14:paraId="1D443E4C" w14:textId="53C829A9" w:rsidR="00A314A3" w:rsidRDefault="00047A67" w:rsidP="00A314A3">
      <w:pPr>
        <w:pStyle w:val="23"/>
        <w:ind w:left="0" w:firstLine="0"/>
        <w:rPr>
          <w:rFonts w:asciiTheme="minorHAnsi" w:eastAsiaTheme="minorEastAsia" w:hAnsiTheme="minorHAnsi" w:cstheme="minorBidi"/>
          <w:noProof/>
          <w:sz w:val="22"/>
          <w:szCs w:val="22"/>
        </w:rPr>
      </w:pPr>
      <w:hyperlink w:anchor="_Toc170246364" w:history="1">
        <w:r w:rsidR="00A314A3" w:rsidRPr="00A15C22">
          <w:rPr>
            <w:rStyle w:val="a9"/>
            <w:noProof/>
          </w:rPr>
          <w:t>4.4.Целевые показатели развития системы газоснабжения</w:t>
        </w:r>
        <w:r w:rsidR="00A314A3">
          <w:rPr>
            <w:noProof/>
            <w:webHidden/>
          </w:rPr>
          <w:tab/>
        </w:r>
        <w:r w:rsidR="00A314A3">
          <w:rPr>
            <w:noProof/>
            <w:webHidden/>
          </w:rPr>
          <w:fldChar w:fldCharType="begin"/>
        </w:r>
        <w:r w:rsidR="00A314A3">
          <w:rPr>
            <w:noProof/>
            <w:webHidden/>
          </w:rPr>
          <w:instrText xml:space="preserve"> PAGEREF _Toc170246364 \h </w:instrText>
        </w:r>
        <w:r w:rsidR="00A314A3">
          <w:rPr>
            <w:noProof/>
            <w:webHidden/>
          </w:rPr>
        </w:r>
        <w:r w:rsidR="00A314A3">
          <w:rPr>
            <w:noProof/>
            <w:webHidden/>
          </w:rPr>
          <w:fldChar w:fldCharType="separate"/>
        </w:r>
        <w:r w:rsidR="00A314A3">
          <w:rPr>
            <w:noProof/>
            <w:webHidden/>
          </w:rPr>
          <w:t>49</w:t>
        </w:r>
        <w:r w:rsidR="00A314A3">
          <w:rPr>
            <w:noProof/>
            <w:webHidden/>
          </w:rPr>
          <w:fldChar w:fldCharType="end"/>
        </w:r>
      </w:hyperlink>
    </w:p>
    <w:p w14:paraId="5E16AA1F" w14:textId="35E32097" w:rsidR="00A314A3" w:rsidRDefault="00047A67">
      <w:pPr>
        <w:pStyle w:val="12"/>
        <w:rPr>
          <w:rFonts w:asciiTheme="minorHAnsi" w:eastAsiaTheme="minorEastAsia" w:hAnsiTheme="minorHAnsi" w:cstheme="minorBidi"/>
          <w:b w:val="0"/>
          <w:caps w:val="0"/>
          <w:noProof/>
          <w:sz w:val="22"/>
          <w:szCs w:val="22"/>
        </w:rPr>
      </w:pPr>
      <w:hyperlink w:anchor="_Toc170246365" w:history="1">
        <w:r w:rsidR="00A314A3" w:rsidRPr="00A15C22">
          <w:rPr>
            <w:rStyle w:val="a9"/>
            <w:noProof/>
          </w:rPr>
          <w:t>Раздел 5. Программа инвестиционных проектов, тариф и плата (тариф) за подключение (присоединение)</w:t>
        </w:r>
        <w:r w:rsidR="00A314A3">
          <w:rPr>
            <w:noProof/>
            <w:webHidden/>
          </w:rPr>
          <w:tab/>
        </w:r>
        <w:r w:rsidR="00A314A3">
          <w:rPr>
            <w:noProof/>
            <w:webHidden/>
          </w:rPr>
          <w:fldChar w:fldCharType="begin"/>
        </w:r>
        <w:r w:rsidR="00A314A3">
          <w:rPr>
            <w:noProof/>
            <w:webHidden/>
          </w:rPr>
          <w:instrText xml:space="preserve"> PAGEREF _Toc170246365 \h </w:instrText>
        </w:r>
        <w:r w:rsidR="00A314A3">
          <w:rPr>
            <w:noProof/>
            <w:webHidden/>
          </w:rPr>
        </w:r>
        <w:r w:rsidR="00A314A3">
          <w:rPr>
            <w:noProof/>
            <w:webHidden/>
          </w:rPr>
          <w:fldChar w:fldCharType="separate"/>
        </w:r>
        <w:r w:rsidR="00A314A3">
          <w:rPr>
            <w:noProof/>
            <w:webHidden/>
          </w:rPr>
          <w:t>51</w:t>
        </w:r>
        <w:r w:rsidR="00A314A3">
          <w:rPr>
            <w:noProof/>
            <w:webHidden/>
          </w:rPr>
          <w:fldChar w:fldCharType="end"/>
        </w:r>
      </w:hyperlink>
    </w:p>
    <w:p w14:paraId="2689502A" w14:textId="09746304" w:rsidR="00A314A3" w:rsidRDefault="00047A67" w:rsidP="003C58C5">
      <w:pPr>
        <w:pStyle w:val="23"/>
        <w:ind w:left="340" w:firstLine="0"/>
        <w:rPr>
          <w:rFonts w:asciiTheme="minorHAnsi" w:eastAsiaTheme="minorEastAsia" w:hAnsiTheme="minorHAnsi" w:cstheme="minorBidi"/>
          <w:noProof/>
          <w:sz w:val="22"/>
          <w:szCs w:val="22"/>
        </w:rPr>
      </w:pPr>
      <w:hyperlink w:anchor="_Toc170246366" w:history="1">
        <w:r w:rsidR="00A314A3" w:rsidRPr="00A15C22">
          <w:rPr>
            <w:rStyle w:val="a9"/>
            <w:iCs/>
            <w:noProof/>
          </w:rPr>
          <w:t>5.1.Программы</w:t>
        </w:r>
        <w:r w:rsidR="00A314A3" w:rsidRPr="00A15C22">
          <w:rPr>
            <w:rStyle w:val="a9"/>
            <w:iCs/>
            <w:noProof/>
            <w:spacing w:val="-9"/>
          </w:rPr>
          <w:t xml:space="preserve"> </w:t>
        </w:r>
        <w:r w:rsidR="00A314A3" w:rsidRPr="00A15C22">
          <w:rPr>
            <w:rStyle w:val="a9"/>
            <w:iCs/>
            <w:noProof/>
          </w:rPr>
          <w:t>инвестиционных</w:t>
        </w:r>
        <w:r w:rsidR="00A314A3" w:rsidRPr="00A15C22">
          <w:rPr>
            <w:rStyle w:val="a9"/>
            <w:iCs/>
            <w:noProof/>
            <w:spacing w:val="-11"/>
          </w:rPr>
          <w:t xml:space="preserve"> </w:t>
        </w:r>
        <w:r w:rsidR="00A314A3" w:rsidRPr="00A15C22">
          <w:rPr>
            <w:rStyle w:val="a9"/>
            <w:iCs/>
            <w:noProof/>
          </w:rPr>
          <w:t>проектов,</w:t>
        </w:r>
        <w:r w:rsidR="00A314A3" w:rsidRPr="00A15C22">
          <w:rPr>
            <w:rStyle w:val="a9"/>
            <w:iCs/>
            <w:noProof/>
            <w:spacing w:val="-5"/>
          </w:rPr>
          <w:t xml:space="preserve"> </w:t>
        </w:r>
        <w:r w:rsidR="00A314A3" w:rsidRPr="00A15C22">
          <w:rPr>
            <w:rStyle w:val="a9"/>
            <w:iCs/>
            <w:noProof/>
          </w:rPr>
          <w:t>тариф</w:t>
        </w:r>
        <w:r w:rsidR="00A314A3" w:rsidRPr="00A15C22">
          <w:rPr>
            <w:rStyle w:val="a9"/>
            <w:iCs/>
            <w:noProof/>
            <w:spacing w:val="-4"/>
          </w:rPr>
          <w:t xml:space="preserve"> </w:t>
        </w:r>
        <w:r w:rsidR="00A314A3" w:rsidRPr="00A15C22">
          <w:rPr>
            <w:rStyle w:val="a9"/>
            <w:iCs/>
            <w:noProof/>
          </w:rPr>
          <w:t>для</w:t>
        </w:r>
        <w:r w:rsidR="00A314A3" w:rsidRPr="00A15C22">
          <w:rPr>
            <w:rStyle w:val="a9"/>
            <w:iCs/>
            <w:noProof/>
            <w:spacing w:val="-4"/>
          </w:rPr>
          <w:t xml:space="preserve"> </w:t>
        </w:r>
        <w:r w:rsidR="00A314A3" w:rsidRPr="00A15C22">
          <w:rPr>
            <w:rStyle w:val="a9"/>
            <w:iCs/>
            <w:noProof/>
          </w:rPr>
          <w:t>системы</w:t>
        </w:r>
        <w:r w:rsidR="00A314A3" w:rsidRPr="00A15C22">
          <w:rPr>
            <w:rStyle w:val="a9"/>
            <w:iCs/>
            <w:noProof/>
            <w:spacing w:val="-12"/>
          </w:rPr>
          <w:t xml:space="preserve"> </w:t>
        </w:r>
        <w:r w:rsidR="00A314A3" w:rsidRPr="00A15C22">
          <w:rPr>
            <w:rStyle w:val="a9"/>
            <w:iCs/>
            <w:noProof/>
          </w:rPr>
          <w:t>электроснабжения муниципального образования</w:t>
        </w:r>
        <w:r w:rsidR="00A314A3">
          <w:rPr>
            <w:noProof/>
            <w:webHidden/>
          </w:rPr>
          <w:tab/>
        </w:r>
        <w:r w:rsidR="00A314A3">
          <w:rPr>
            <w:noProof/>
            <w:webHidden/>
          </w:rPr>
          <w:fldChar w:fldCharType="begin"/>
        </w:r>
        <w:r w:rsidR="00A314A3">
          <w:rPr>
            <w:noProof/>
            <w:webHidden/>
          </w:rPr>
          <w:instrText xml:space="preserve"> PAGEREF _Toc170246366 \h </w:instrText>
        </w:r>
        <w:r w:rsidR="00A314A3">
          <w:rPr>
            <w:noProof/>
            <w:webHidden/>
          </w:rPr>
        </w:r>
        <w:r w:rsidR="00A314A3">
          <w:rPr>
            <w:noProof/>
            <w:webHidden/>
          </w:rPr>
          <w:fldChar w:fldCharType="separate"/>
        </w:r>
        <w:r w:rsidR="00A314A3">
          <w:rPr>
            <w:noProof/>
            <w:webHidden/>
          </w:rPr>
          <w:t>51</w:t>
        </w:r>
        <w:r w:rsidR="00A314A3">
          <w:rPr>
            <w:noProof/>
            <w:webHidden/>
          </w:rPr>
          <w:fldChar w:fldCharType="end"/>
        </w:r>
      </w:hyperlink>
    </w:p>
    <w:p w14:paraId="7CD51A1F" w14:textId="62182586" w:rsidR="00A314A3" w:rsidRDefault="00047A67" w:rsidP="003C58C5">
      <w:pPr>
        <w:pStyle w:val="33"/>
        <w:ind w:left="0"/>
        <w:rPr>
          <w:rFonts w:asciiTheme="minorHAnsi" w:eastAsiaTheme="minorEastAsia" w:hAnsiTheme="minorHAnsi" w:cstheme="minorBidi"/>
          <w:i w:val="0"/>
          <w:noProof/>
          <w:sz w:val="22"/>
          <w:szCs w:val="22"/>
        </w:rPr>
      </w:pPr>
      <w:hyperlink w:anchor="_Toc170246367" w:history="1">
        <w:r w:rsidR="00A314A3" w:rsidRPr="00A15C22">
          <w:rPr>
            <w:rStyle w:val="a9"/>
            <w:noProof/>
          </w:rPr>
          <w:t>5.1.1.Обоснование</w:t>
        </w:r>
        <w:r w:rsidR="00A314A3" w:rsidRPr="00A15C22">
          <w:rPr>
            <w:rStyle w:val="a9"/>
            <w:noProof/>
            <w:spacing w:val="-7"/>
          </w:rPr>
          <w:t xml:space="preserve"> </w:t>
        </w:r>
        <w:r w:rsidR="00A314A3" w:rsidRPr="00A15C22">
          <w:rPr>
            <w:rStyle w:val="a9"/>
            <w:noProof/>
          </w:rPr>
          <w:t>источников</w:t>
        </w:r>
        <w:r w:rsidR="00A314A3" w:rsidRPr="00A15C22">
          <w:rPr>
            <w:rStyle w:val="a9"/>
            <w:noProof/>
            <w:spacing w:val="-6"/>
          </w:rPr>
          <w:t xml:space="preserve"> </w:t>
        </w:r>
        <w:r w:rsidR="00A314A3" w:rsidRPr="00A15C22">
          <w:rPr>
            <w:rStyle w:val="a9"/>
            <w:noProof/>
          </w:rPr>
          <w:t>финансирования</w:t>
        </w:r>
        <w:r w:rsidR="00A314A3" w:rsidRPr="00A15C22">
          <w:rPr>
            <w:rStyle w:val="a9"/>
            <w:noProof/>
            <w:spacing w:val="-4"/>
          </w:rPr>
          <w:t xml:space="preserve"> </w:t>
        </w:r>
        <w:r w:rsidR="00A314A3" w:rsidRPr="00A15C22">
          <w:rPr>
            <w:rStyle w:val="a9"/>
            <w:noProof/>
          </w:rPr>
          <w:t>для</w:t>
        </w:r>
        <w:r w:rsidR="00A314A3" w:rsidRPr="00A15C22">
          <w:rPr>
            <w:rStyle w:val="a9"/>
            <w:noProof/>
            <w:spacing w:val="-4"/>
          </w:rPr>
          <w:t xml:space="preserve"> </w:t>
        </w:r>
        <w:r w:rsidR="00A314A3" w:rsidRPr="00A15C22">
          <w:rPr>
            <w:rStyle w:val="a9"/>
            <w:noProof/>
          </w:rPr>
          <w:t>реализации</w:t>
        </w:r>
        <w:r w:rsidR="00A314A3" w:rsidRPr="00A15C22">
          <w:rPr>
            <w:rStyle w:val="a9"/>
            <w:noProof/>
            <w:spacing w:val="-9"/>
          </w:rPr>
          <w:t xml:space="preserve"> </w:t>
        </w:r>
        <w:r w:rsidR="00A314A3" w:rsidRPr="00A15C22">
          <w:rPr>
            <w:rStyle w:val="a9"/>
            <w:noProof/>
          </w:rPr>
          <w:t>инвестиционных</w:t>
        </w:r>
        <w:r w:rsidR="00A314A3" w:rsidRPr="00A15C22">
          <w:rPr>
            <w:rStyle w:val="a9"/>
            <w:noProof/>
            <w:spacing w:val="-10"/>
          </w:rPr>
          <w:t xml:space="preserve"> </w:t>
        </w:r>
        <w:r w:rsidR="00A314A3" w:rsidRPr="00A15C22">
          <w:rPr>
            <w:rStyle w:val="a9"/>
            <w:noProof/>
          </w:rPr>
          <w:t>проектов электроснабжения</w:t>
        </w:r>
        <w:r w:rsidR="00A314A3">
          <w:rPr>
            <w:noProof/>
            <w:webHidden/>
          </w:rPr>
          <w:tab/>
        </w:r>
        <w:r w:rsidR="00A314A3">
          <w:rPr>
            <w:noProof/>
            <w:webHidden/>
          </w:rPr>
          <w:fldChar w:fldCharType="begin"/>
        </w:r>
        <w:r w:rsidR="00A314A3">
          <w:rPr>
            <w:noProof/>
            <w:webHidden/>
          </w:rPr>
          <w:instrText xml:space="preserve"> PAGEREF _Toc170246367 \h </w:instrText>
        </w:r>
        <w:r w:rsidR="00A314A3">
          <w:rPr>
            <w:noProof/>
            <w:webHidden/>
          </w:rPr>
        </w:r>
        <w:r w:rsidR="00A314A3">
          <w:rPr>
            <w:noProof/>
            <w:webHidden/>
          </w:rPr>
          <w:fldChar w:fldCharType="separate"/>
        </w:r>
        <w:r w:rsidR="00A314A3">
          <w:rPr>
            <w:noProof/>
            <w:webHidden/>
          </w:rPr>
          <w:t>52</w:t>
        </w:r>
        <w:r w:rsidR="00A314A3">
          <w:rPr>
            <w:noProof/>
            <w:webHidden/>
          </w:rPr>
          <w:fldChar w:fldCharType="end"/>
        </w:r>
      </w:hyperlink>
    </w:p>
    <w:p w14:paraId="16580050" w14:textId="50F812D2" w:rsidR="00A314A3" w:rsidRDefault="00047A67" w:rsidP="003C58C5">
      <w:pPr>
        <w:pStyle w:val="33"/>
        <w:ind w:left="0"/>
        <w:rPr>
          <w:rFonts w:asciiTheme="minorHAnsi" w:eastAsiaTheme="minorEastAsia" w:hAnsiTheme="minorHAnsi" w:cstheme="minorBidi"/>
          <w:i w:val="0"/>
          <w:noProof/>
          <w:sz w:val="22"/>
          <w:szCs w:val="22"/>
        </w:rPr>
      </w:pPr>
      <w:hyperlink w:anchor="_Toc170246368" w:history="1">
        <w:r w:rsidR="00A314A3" w:rsidRPr="00A15C22">
          <w:rPr>
            <w:rStyle w:val="a9"/>
            <w:noProof/>
          </w:rPr>
          <w:t>5.1.2.Оценка</w:t>
        </w:r>
        <w:r w:rsidR="00A314A3" w:rsidRPr="00A15C22">
          <w:rPr>
            <w:rStyle w:val="a9"/>
            <w:noProof/>
            <w:spacing w:val="40"/>
          </w:rPr>
          <w:t xml:space="preserve"> </w:t>
        </w:r>
        <w:r w:rsidR="00A314A3" w:rsidRPr="00A15C22">
          <w:rPr>
            <w:rStyle w:val="a9"/>
            <w:noProof/>
          </w:rPr>
          <w:t>уровня</w:t>
        </w:r>
        <w:r w:rsidR="00A314A3" w:rsidRPr="00A15C22">
          <w:rPr>
            <w:rStyle w:val="a9"/>
            <w:noProof/>
            <w:spacing w:val="-7"/>
          </w:rPr>
          <w:t xml:space="preserve"> </w:t>
        </w:r>
        <w:r w:rsidR="00A314A3" w:rsidRPr="00A15C22">
          <w:rPr>
            <w:rStyle w:val="a9"/>
            <w:noProof/>
          </w:rPr>
          <w:t>тарифов</w:t>
        </w:r>
        <w:r w:rsidR="00A314A3" w:rsidRPr="00A15C22">
          <w:rPr>
            <w:rStyle w:val="a9"/>
            <w:noProof/>
            <w:spacing w:val="-3"/>
          </w:rPr>
          <w:t xml:space="preserve"> </w:t>
        </w:r>
        <w:r w:rsidR="00A314A3" w:rsidRPr="00A15C22">
          <w:rPr>
            <w:rStyle w:val="a9"/>
            <w:noProof/>
          </w:rPr>
          <w:t>на</w:t>
        </w:r>
        <w:r w:rsidR="00A314A3" w:rsidRPr="00A15C22">
          <w:rPr>
            <w:rStyle w:val="a9"/>
            <w:noProof/>
            <w:spacing w:val="-8"/>
          </w:rPr>
          <w:t xml:space="preserve"> </w:t>
        </w:r>
        <w:r w:rsidR="00A314A3" w:rsidRPr="00A15C22">
          <w:rPr>
            <w:rStyle w:val="a9"/>
            <w:noProof/>
          </w:rPr>
          <w:t>электрическую</w:t>
        </w:r>
        <w:r w:rsidR="00A314A3" w:rsidRPr="00A15C22">
          <w:rPr>
            <w:rStyle w:val="a9"/>
            <w:noProof/>
            <w:spacing w:val="-3"/>
          </w:rPr>
          <w:t xml:space="preserve"> </w:t>
        </w:r>
        <w:r w:rsidR="00A314A3" w:rsidRPr="00A15C22">
          <w:rPr>
            <w:rStyle w:val="a9"/>
            <w:noProof/>
          </w:rPr>
          <w:t>энергию</w:t>
        </w:r>
        <w:r w:rsidR="00A314A3" w:rsidRPr="00A15C22">
          <w:rPr>
            <w:rStyle w:val="a9"/>
            <w:noProof/>
            <w:spacing w:val="-3"/>
          </w:rPr>
          <w:t xml:space="preserve"> </w:t>
        </w:r>
        <w:r w:rsidR="00A314A3" w:rsidRPr="00A15C22">
          <w:rPr>
            <w:rStyle w:val="a9"/>
            <w:noProof/>
          </w:rPr>
          <w:t>при</w:t>
        </w:r>
        <w:r w:rsidR="00A314A3" w:rsidRPr="00A15C22">
          <w:rPr>
            <w:rStyle w:val="a9"/>
            <w:noProof/>
            <w:spacing w:val="-3"/>
          </w:rPr>
          <w:t xml:space="preserve"> </w:t>
        </w:r>
        <w:r w:rsidR="00A314A3" w:rsidRPr="00A15C22">
          <w:rPr>
            <w:rStyle w:val="a9"/>
            <w:noProof/>
          </w:rPr>
          <w:t>реализации</w:t>
        </w:r>
        <w:r w:rsidR="00A314A3" w:rsidRPr="00A15C22">
          <w:rPr>
            <w:rStyle w:val="a9"/>
            <w:noProof/>
            <w:spacing w:val="-3"/>
          </w:rPr>
          <w:t xml:space="preserve"> </w:t>
        </w:r>
        <w:r w:rsidR="00A314A3" w:rsidRPr="00A15C22">
          <w:rPr>
            <w:rStyle w:val="a9"/>
            <w:noProof/>
          </w:rPr>
          <w:t>программы инвестиционных проектов электроснабжения</w:t>
        </w:r>
        <w:r w:rsidR="00A314A3">
          <w:rPr>
            <w:noProof/>
            <w:webHidden/>
          </w:rPr>
          <w:tab/>
        </w:r>
        <w:r w:rsidR="00A314A3">
          <w:rPr>
            <w:noProof/>
            <w:webHidden/>
          </w:rPr>
          <w:fldChar w:fldCharType="begin"/>
        </w:r>
        <w:r w:rsidR="00A314A3">
          <w:rPr>
            <w:noProof/>
            <w:webHidden/>
          </w:rPr>
          <w:instrText xml:space="preserve"> PAGEREF _Toc170246368 \h </w:instrText>
        </w:r>
        <w:r w:rsidR="00A314A3">
          <w:rPr>
            <w:noProof/>
            <w:webHidden/>
          </w:rPr>
        </w:r>
        <w:r w:rsidR="00A314A3">
          <w:rPr>
            <w:noProof/>
            <w:webHidden/>
          </w:rPr>
          <w:fldChar w:fldCharType="separate"/>
        </w:r>
        <w:r w:rsidR="00A314A3">
          <w:rPr>
            <w:noProof/>
            <w:webHidden/>
          </w:rPr>
          <w:t>55</w:t>
        </w:r>
        <w:r w:rsidR="00A314A3">
          <w:rPr>
            <w:noProof/>
            <w:webHidden/>
          </w:rPr>
          <w:fldChar w:fldCharType="end"/>
        </w:r>
      </w:hyperlink>
    </w:p>
    <w:p w14:paraId="4910CA03" w14:textId="619F30B7" w:rsidR="00A314A3" w:rsidRDefault="00047A67" w:rsidP="003C58C5">
      <w:pPr>
        <w:pStyle w:val="23"/>
        <w:ind w:left="340" w:firstLine="0"/>
        <w:rPr>
          <w:rFonts w:asciiTheme="minorHAnsi" w:eastAsiaTheme="minorEastAsia" w:hAnsiTheme="minorHAnsi" w:cstheme="minorBidi"/>
          <w:noProof/>
          <w:sz w:val="22"/>
          <w:szCs w:val="22"/>
        </w:rPr>
      </w:pPr>
      <w:hyperlink w:anchor="_Toc170246369" w:history="1">
        <w:r w:rsidR="00A314A3" w:rsidRPr="00A15C22">
          <w:rPr>
            <w:rStyle w:val="a9"/>
            <w:noProof/>
          </w:rPr>
          <w:t>5.2.Программы</w:t>
        </w:r>
        <w:r w:rsidR="00A314A3" w:rsidRPr="00A15C22">
          <w:rPr>
            <w:rStyle w:val="a9"/>
            <w:noProof/>
            <w:spacing w:val="-9"/>
          </w:rPr>
          <w:t xml:space="preserve"> </w:t>
        </w:r>
        <w:r w:rsidR="00A314A3" w:rsidRPr="00A15C22">
          <w:rPr>
            <w:rStyle w:val="a9"/>
            <w:noProof/>
          </w:rPr>
          <w:t>инвестиционных</w:t>
        </w:r>
        <w:r w:rsidR="00A314A3" w:rsidRPr="00A15C22">
          <w:rPr>
            <w:rStyle w:val="a9"/>
            <w:noProof/>
            <w:spacing w:val="-10"/>
          </w:rPr>
          <w:t xml:space="preserve"> </w:t>
        </w:r>
        <w:r w:rsidR="00A314A3" w:rsidRPr="00A15C22">
          <w:rPr>
            <w:rStyle w:val="a9"/>
            <w:noProof/>
          </w:rPr>
          <w:t>проектов,</w:t>
        </w:r>
        <w:r w:rsidR="00A314A3" w:rsidRPr="00A15C22">
          <w:rPr>
            <w:rStyle w:val="a9"/>
            <w:noProof/>
            <w:spacing w:val="-5"/>
          </w:rPr>
          <w:t xml:space="preserve"> </w:t>
        </w:r>
        <w:r w:rsidR="00A314A3" w:rsidRPr="00A15C22">
          <w:rPr>
            <w:rStyle w:val="a9"/>
            <w:noProof/>
          </w:rPr>
          <w:t>тариф</w:t>
        </w:r>
        <w:r w:rsidR="00A314A3" w:rsidRPr="00A15C22">
          <w:rPr>
            <w:rStyle w:val="a9"/>
            <w:noProof/>
            <w:spacing w:val="-4"/>
          </w:rPr>
          <w:t xml:space="preserve"> </w:t>
        </w:r>
        <w:r w:rsidR="00A314A3" w:rsidRPr="00A15C22">
          <w:rPr>
            <w:rStyle w:val="a9"/>
            <w:noProof/>
          </w:rPr>
          <w:t>для</w:t>
        </w:r>
        <w:r w:rsidR="00A314A3" w:rsidRPr="00A15C22">
          <w:rPr>
            <w:rStyle w:val="a9"/>
            <w:noProof/>
            <w:spacing w:val="-4"/>
          </w:rPr>
          <w:t xml:space="preserve"> </w:t>
        </w:r>
        <w:r w:rsidR="00A314A3" w:rsidRPr="00A15C22">
          <w:rPr>
            <w:rStyle w:val="a9"/>
            <w:noProof/>
          </w:rPr>
          <w:t>систем</w:t>
        </w:r>
        <w:r w:rsidR="00A314A3" w:rsidRPr="00A15C22">
          <w:rPr>
            <w:rStyle w:val="a9"/>
            <w:noProof/>
            <w:spacing w:val="-11"/>
          </w:rPr>
          <w:t xml:space="preserve"> </w:t>
        </w:r>
        <w:r w:rsidR="00A314A3" w:rsidRPr="00A15C22">
          <w:rPr>
            <w:rStyle w:val="a9"/>
            <w:noProof/>
          </w:rPr>
          <w:t>водоснабжения</w:t>
        </w:r>
        <w:r w:rsidR="00A314A3" w:rsidRPr="00A15C22">
          <w:rPr>
            <w:rStyle w:val="a9"/>
            <w:noProof/>
            <w:spacing w:val="-4"/>
          </w:rPr>
          <w:t xml:space="preserve"> муниципального образования</w:t>
        </w:r>
        <w:r w:rsidR="00A314A3">
          <w:rPr>
            <w:noProof/>
            <w:webHidden/>
          </w:rPr>
          <w:tab/>
        </w:r>
        <w:r w:rsidR="00A314A3">
          <w:rPr>
            <w:noProof/>
            <w:webHidden/>
          </w:rPr>
          <w:fldChar w:fldCharType="begin"/>
        </w:r>
        <w:r w:rsidR="00A314A3">
          <w:rPr>
            <w:noProof/>
            <w:webHidden/>
          </w:rPr>
          <w:instrText xml:space="preserve"> PAGEREF _Toc170246369 \h </w:instrText>
        </w:r>
        <w:r w:rsidR="00A314A3">
          <w:rPr>
            <w:noProof/>
            <w:webHidden/>
          </w:rPr>
        </w:r>
        <w:r w:rsidR="00A314A3">
          <w:rPr>
            <w:noProof/>
            <w:webHidden/>
          </w:rPr>
          <w:fldChar w:fldCharType="separate"/>
        </w:r>
        <w:r w:rsidR="00A314A3">
          <w:rPr>
            <w:noProof/>
            <w:webHidden/>
          </w:rPr>
          <w:t>55</w:t>
        </w:r>
        <w:r w:rsidR="00A314A3">
          <w:rPr>
            <w:noProof/>
            <w:webHidden/>
          </w:rPr>
          <w:fldChar w:fldCharType="end"/>
        </w:r>
      </w:hyperlink>
    </w:p>
    <w:p w14:paraId="2422C3D6" w14:textId="3CBA83E4" w:rsidR="00A314A3" w:rsidRDefault="00047A67" w:rsidP="003C58C5">
      <w:pPr>
        <w:pStyle w:val="33"/>
        <w:ind w:left="0"/>
        <w:rPr>
          <w:rFonts w:asciiTheme="minorHAnsi" w:eastAsiaTheme="minorEastAsia" w:hAnsiTheme="minorHAnsi" w:cstheme="minorBidi"/>
          <w:i w:val="0"/>
          <w:noProof/>
          <w:sz w:val="22"/>
          <w:szCs w:val="22"/>
        </w:rPr>
      </w:pPr>
      <w:hyperlink w:anchor="_Toc170246370" w:history="1">
        <w:r w:rsidR="00A314A3" w:rsidRPr="00A15C22">
          <w:rPr>
            <w:rStyle w:val="a9"/>
            <w:noProof/>
          </w:rPr>
          <w:t>5.2.1.Обоснование</w:t>
        </w:r>
        <w:r w:rsidR="00A314A3" w:rsidRPr="00A15C22">
          <w:rPr>
            <w:rStyle w:val="a9"/>
            <w:noProof/>
            <w:spacing w:val="-7"/>
          </w:rPr>
          <w:t xml:space="preserve"> </w:t>
        </w:r>
        <w:r w:rsidR="00A314A3" w:rsidRPr="00A15C22">
          <w:rPr>
            <w:rStyle w:val="a9"/>
            <w:noProof/>
          </w:rPr>
          <w:t>источников</w:t>
        </w:r>
        <w:r w:rsidR="00A314A3" w:rsidRPr="00A15C22">
          <w:rPr>
            <w:rStyle w:val="a9"/>
            <w:noProof/>
            <w:spacing w:val="-6"/>
          </w:rPr>
          <w:t xml:space="preserve"> </w:t>
        </w:r>
        <w:r w:rsidR="00A314A3" w:rsidRPr="00A15C22">
          <w:rPr>
            <w:rStyle w:val="a9"/>
            <w:noProof/>
          </w:rPr>
          <w:t>финансирования</w:t>
        </w:r>
        <w:r w:rsidR="00A314A3" w:rsidRPr="00A15C22">
          <w:rPr>
            <w:rStyle w:val="a9"/>
            <w:noProof/>
            <w:spacing w:val="-3"/>
          </w:rPr>
          <w:t xml:space="preserve"> </w:t>
        </w:r>
        <w:r w:rsidR="00A314A3" w:rsidRPr="00A15C22">
          <w:rPr>
            <w:rStyle w:val="a9"/>
            <w:noProof/>
          </w:rPr>
          <w:t>для</w:t>
        </w:r>
        <w:r w:rsidR="00A314A3" w:rsidRPr="00A15C22">
          <w:rPr>
            <w:rStyle w:val="a9"/>
            <w:noProof/>
            <w:spacing w:val="-3"/>
          </w:rPr>
          <w:t xml:space="preserve"> </w:t>
        </w:r>
        <w:r w:rsidR="00A314A3" w:rsidRPr="00A15C22">
          <w:rPr>
            <w:rStyle w:val="a9"/>
            <w:noProof/>
          </w:rPr>
          <w:t>реализации</w:t>
        </w:r>
        <w:r w:rsidR="00A314A3" w:rsidRPr="00A15C22">
          <w:rPr>
            <w:rStyle w:val="a9"/>
            <w:noProof/>
            <w:spacing w:val="-9"/>
          </w:rPr>
          <w:t xml:space="preserve"> </w:t>
        </w:r>
        <w:r w:rsidR="00A314A3" w:rsidRPr="00A15C22">
          <w:rPr>
            <w:rStyle w:val="a9"/>
            <w:noProof/>
          </w:rPr>
          <w:t>инвестиционных</w:t>
        </w:r>
        <w:r w:rsidR="00A314A3" w:rsidRPr="00A15C22">
          <w:rPr>
            <w:rStyle w:val="a9"/>
            <w:noProof/>
            <w:spacing w:val="-10"/>
          </w:rPr>
          <w:t xml:space="preserve"> </w:t>
        </w:r>
        <w:r w:rsidR="00A314A3" w:rsidRPr="00A15C22">
          <w:rPr>
            <w:rStyle w:val="a9"/>
            <w:noProof/>
          </w:rPr>
          <w:t>проектов водоснабжения</w:t>
        </w:r>
        <w:r w:rsidR="00A314A3">
          <w:rPr>
            <w:noProof/>
            <w:webHidden/>
          </w:rPr>
          <w:tab/>
        </w:r>
        <w:r w:rsidR="00A314A3">
          <w:rPr>
            <w:noProof/>
            <w:webHidden/>
          </w:rPr>
          <w:fldChar w:fldCharType="begin"/>
        </w:r>
        <w:r w:rsidR="00A314A3">
          <w:rPr>
            <w:noProof/>
            <w:webHidden/>
          </w:rPr>
          <w:instrText xml:space="preserve"> PAGEREF _Toc170246370 \h </w:instrText>
        </w:r>
        <w:r w:rsidR="00A314A3">
          <w:rPr>
            <w:noProof/>
            <w:webHidden/>
          </w:rPr>
        </w:r>
        <w:r w:rsidR="00A314A3">
          <w:rPr>
            <w:noProof/>
            <w:webHidden/>
          </w:rPr>
          <w:fldChar w:fldCharType="separate"/>
        </w:r>
        <w:r w:rsidR="00A314A3">
          <w:rPr>
            <w:noProof/>
            <w:webHidden/>
          </w:rPr>
          <w:t>55</w:t>
        </w:r>
        <w:r w:rsidR="00A314A3">
          <w:rPr>
            <w:noProof/>
            <w:webHidden/>
          </w:rPr>
          <w:fldChar w:fldCharType="end"/>
        </w:r>
      </w:hyperlink>
    </w:p>
    <w:p w14:paraId="64BFAE0D" w14:textId="10C9DC51" w:rsidR="00A314A3" w:rsidRPr="003C58C5" w:rsidRDefault="00047A67" w:rsidP="003C58C5">
      <w:pPr>
        <w:pStyle w:val="33"/>
        <w:ind w:left="0"/>
        <w:rPr>
          <w:rFonts w:asciiTheme="minorHAnsi" w:eastAsiaTheme="minorEastAsia" w:hAnsiTheme="minorHAnsi" w:cstheme="minorBidi"/>
          <w:i w:val="0"/>
          <w:noProof/>
          <w:sz w:val="22"/>
          <w:szCs w:val="22"/>
        </w:rPr>
      </w:pPr>
      <w:hyperlink w:anchor="_Toc170246371" w:history="1">
        <w:r w:rsidR="00A314A3" w:rsidRPr="003C58C5">
          <w:rPr>
            <w:rStyle w:val="a9"/>
            <w:noProof/>
          </w:rPr>
          <w:t>5.2.2.Оценка</w:t>
        </w:r>
        <w:r w:rsidR="00A314A3" w:rsidRPr="003C58C5">
          <w:rPr>
            <w:rStyle w:val="a9"/>
            <w:noProof/>
            <w:spacing w:val="-4"/>
          </w:rPr>
          <w:t xml:space="preserve"> </w:t>
        </w:r>
        <w:r w:rsidR="00A314A3" w:rsidRPr="003C58C5">
          <w:rPr>
            <w:rStyle w:val="a9"/>
            <w:noProof/>
          </w:rPr>
          <w:t>уровня</w:t>
        </w:r>
        <w:r w:rsidR="00A314A3" w:rsidRPr="003C58C5">
          <w:rPr>
            <w:rStyle w:val="a9"/>
            <w:noProof/>
            <w:spacing w:val="-8"/>
          </w:rPr>
          <w:t xml:space="preserve"> </w:t>
        </w:r>
        <w:r w:rsidR="00A314A3" w:rsidRPr="003C58C5">
          <w:rPr>
            <w:rStyle w:val="a9"/>
            <w:noProof/>
          </w:rPr>
          <w:t>тарифов</w:t>
        </w:r>
        <w:r w:rsidR="00A314A3" w:rsidRPr="003C58C5">
          <w:rPr>
            <w:rStyle w:val="a9"/>
            <w:noProof/>
            <w:spacing w:val="-4"/>
          </w:rPr>
          <w:t xml:space="preserve"> </w:t>
        </w:r>
        <w:r w:rsidR="00A314A3" w:rsidRPr="003C58C5">
          <w:rPr>
            <w:rStyle w:val="a9"/>
            <w:noProof/>
          </w:rPr>
          <w:t>на</w:t>
        </w:r>
        <w:r w:rsidR="00A314A3" w:rsidRPr="003C58C5">
          <w:rPr>
            <w:rStyle w:val="a9"/>
            <w:noProof/>
            <w:spacing w:val="-4"/>
          </w:rPr>
          <w:t xml:space="preserve"> </w:t>
        </w:r>
        <w:r w:rsidR="00A314A3" w:rsidRPr="003C58C5">
          <w:rPr>
            <w:rStyle w:val="a9"/>
            <w:noProof/>
          </w:rPr>
          <w:t>услуги</w:t>
        </w:r>
        <w:r w:rsidR="00A314A3" w:rsidRPr="003C58C5">
          <w:rPr>
            <w:rStyle w:val="a9"/>
            <w:noProof/>
            <w:spacing w:val="-4"/>
          </w:rPr>
          <w:t xml:space="preserve"> </w:t>
        </w:r>
        <w:r w:rsidR="00A314A3" w:rsidRPr="003C58C5">
          <w:rPr>
            <w:rStyle w:val="a9"/>
            <w:noProof/>
          </w:rPr>
          <w:t>водоснабжения</w:t>
        </w:r>
        <w:r w:rsidR="00A314A3" w:rsidRPr="003C58C5">
          <w:rPr>
            <w:rStyle w:val="a9"/>
            <w:noProof/>
            <w:spacing w:val="-4"/>
          </w:rPr>
          <w:t xml:space="preserve"> для</w:t>
        </w:r>
        <w:r w:rsidR="00A314A3" w:rsidRPr="003C58C5">
          <w:rPr>
            <w:rStyle w:val="a9"/>
            <w:noProof/>
          </w:rPr>
          <w:t xml:space="preserve"> реализации</w:t>
        </w:r>
        <w:r w:rsidR="00A314A3" w:rsidRPr="003C58C5">
          <w:rPr>
            <w:rStyle w:val="a9"/>
            <w:noProof/>
            <w:spacing w:val="-10"/>
          </w:rPr>
          <w:t xml:space="preserve"> </w:t>
        </w:r>
        <w:r w:rsidR="00A314A3" w:rsidRPr="003C58C5">
          <w:rPr>
            <w:rStyle w:val="a9"/>
            <w:noProof/>
          </w:rPr>
          <w:t>программы инвестиционных проектов в водоснабжении</w:t>
        </w:r>
        <w:r w:rsidR="00A314A3" w:rsidRPr="003C58C5">
          <w:rPr>
            <w:noProof/>
            <w:webHidden/>
          </w:rPr>
          <w:tab/>
        </w:r>
        <w:r w:rsidR="00A314A3" w:rsidRPr="003C58C5">
          <w:rPr>
            <w:noProof/>
            <w:webHidden/>
          </w:rPr>
          <w:fldChar w:fldCharType="begin"/>
        </w:r>
        <w:r w:rsidR="00A314A3" w:rsidRPr="003C58C5">
          <w:rPr>
            <w:noProof/>
            <w:webHidden/>
          </w:rPr>
          <w:instrText xml:space="preserve"> PAGEREF _Toc170246371 \h </w:instrText>
        </w:r>
        <w:r w:rsidR="00A314A3" w:rsidRPr="003C58C5">
          <w:rPr>
            <w:noProof/>
            <w:webHidden/>
          </w:rPr>
        </w:r>
        <w:r w:rsidR="00A314A3" w:rsidRPr="003C58C5">
          <w:rPr>
            <w:noProof/>
            <w:webHidden/>
          </w:rPr>
          <w:fldChar w:fldCharType="separate"/>
        </w:r>
        <w:r w:rsidR="00A314A3" w:rsidRPr="003C58C5">
          <w:rPr>
            <w:noProof/>
            <w:webHidden/>
          </w:rPr>
          <w:t>58</w:t>
        </w:r>
        <w:r w:rsidR="00A314A3" w:rsidRPr="003C58C5">
          <w:rPr>
            <w:noProof/>
            <w:webHidden/>
          </w:rPr>
          <w:fldChar w:fldCharType="end"/>
        </w:r>
      </w:hyperlink>
    </w:p>
    <w:p w14:paraId="2885033D" w14:textId="580CAF4D" w:rsidR="00A314A3" w:rsidRDefault="00047A67" w:rsidP="003C58C5">
      <w:pPr>
        <w:pStyle w:val="23"/>
        <w:ind w:left="340" w:firstLine="0"/>
        <w:rPr>
          <w:rFonts w:asciiTheme="minorHAnsi" w:eastAsiaTheme="minorEastAsia" w:hAnsiTheme="minorHAnsi" w:cstheme="minorBidi"/>
          <w:noProof/>
          <w:sz w:val="22"/>
          <w:szCs w:val="22"/>
        </w:rPr>
      </w:pPr>
      <w:hyperlink w:anchor="_Toc170246372" w:history="1">
        <w:r w:rsidR="00A314A3" w:rsidRPr="00A15C22">
          <w:rPr>
            <w:rStyle w:val="a9"/>
            <w:noProof/>
          </w:rPr>
          <w:t>5.3.Программы</w:t>
        </w:r>
        <w:r w:rsidR="00A314A3" w:rsidRPr="00A15C22">
          <w:rPr>
            <w:rStyle w:val="a9"/>
            <w:noProof/>
            <w:spacing w:val="-4"/>
          </w:rPr>
          <w:t xml:space="preserve"> </w:t>
        </w:r>
        <w:r w:rsidR="00A314A3" w:rsidRPr="00A15C22">
          <w:rPr>
            <w:rStyle w:val="a9"/>
            <w:noProof/>
          </w:rPr>
          <w:t>инвестиционных</w:t>
        </w:r>
        <w:r w:rsidR="00A314A3" w:rsidRPr="00A15C22">
          <w:rPr>
            <w:rStyle w:val="a9"/>
            <w:noProof/>
            <w:spacing w:val="-11"/>
          </w:rPr>
          <w:t xml:space="preserve"> </w:t>
        </w:r>
        <w:r w:rsidR="00A314A3" w:rsidRPr="00A15C22">
          <w:rPr>
            <w:rStyle w:val="a9"/>
            <w:noProof/>
          </w:rPr>
          <w:t>проектов,</w:t>
        </w:r>
        <w:r w:rsidR="00A314A3" w:rsidRPr="00A15C22">
          <w:rPr>
            <w:rStyle w:val="a9"/>
            <w:noProof/>
            <w:spacing w:val="-5"/>
          </w:rPr>
          <w:t xml:space="preserve"> </w:t>
        </w:r>
        <w:r w:rsidR="00A314A3" w:rsidRPr="00A15C22">
          <w:rPr>
            <w:rStyle w:val="a9"/>
            <w:noProof/>
          </w:rPr>
          <w:t>тариф для</w:t>
        </w:r>
        <w:r w:rsidR="00A314A3" w:rsidRPr="00A15C22">
          <w:rPr>
            <w:rStyle w:val="a9"/>
            <w:noProof/>
            <w:spacing w:val="-4"/>
          </w:rPr>
          <w:t xml:space="preserve"> </w:t>
        </w:r>
        <w:r w:rsidR="00A314A3" w:rsidRPr="00A15C22">
          <w:rPr>
            <w:rStyle w:val="a9"/>
            <w:noProof/>
          </w:rPr>
          <w:t>систем</w:t>
        </w:r>
        <w:r w:rsidR="00A314A3" w:rsidRPr="00A15C22">
          <w:rPr>
            <w:rStyle w:val="a9"/>
            <w:noProof/>
            <w:spacing w:val="-11"/>
          </w:rPr>
          <w:t xml:space="preserve"> </w:t>
        </w:r>
        <w:r w:rsidR="00A314A3" w:rsidRPr="00A15C22">
          <w:rPr>
            <w:rStyle w:val="a9"/>
            <w:noProof/>
          </w:rPr>
          <w:t>сбора</w:t>
        </w:r>
        <w:r w:rsidR="00A314A3" w:rsidRPr="00A15C22">
          <w:rPr>
            <w:rStyle w:val="a9"/>
            <w:noProof/>
            <w:spacing w:val="-4"/>
          </w:rPr>
          <w:t xml:space="preserve"> </w:t>
        </w:r>
        <w:r w:rsidR="00A314A3" w:rsidRPr="00A15C22">
          <w:rPr>
            <w:rStyle w:val="a9"/>
            <w:noProof/>
          </w:rPr>
          <w:t>и</w:t>
        </w:r>
        <w:r w:rsidR="00A314A3" w:rsidRPr="00A15C22">
          <w:rPr>
            <w:rStyle w:val="a9"/>
            <w:noProof/>
            <w:spacing w:val="-4"/>
          </w:rPr>
          <w:t xml:space="preserve"> </w:t>
        </w:r>
        <w:r w:rsidR="00A314A3" w:rsidRPr="00A15C22">
          <w:rPr>
            <w:rStyle w:val="a9"/>
            <w:noProof/>
          </w:rPr>
          <w:t>захоронения (утилизации) ТКО</w:t>
        </w:r>
        <w:r w:rsidR="00A314A3" w:rsidRPr="00A15C22">
          <w:rPr>
            <w:rStyle w:val="a9"/>
            <w:noProof/>
            <w:spacing w:val="40"/>
          </w:rPr>
          <w:t xml:space="preserve"> </w:t>
        </w:r>
        <w:r w:rsidR="00A314A3" w:rsidRPr="00A15C22">
          <w:rPr>
            <w:rStyle w:val="a9"/>
            <w:noProof/>
            <w:spacing w:val="-4"/>
          </w:rPr>
          <w:t>муниципального образования</w:t>
        </w:r>
        <w:r w:rsidR="00A314A3">
          <w:rPr>
            <w:noProof/>
            <w:webHidden/>
          </w:rPr>
          <w:tab/>
        </w:r>
        <w:r w:rsidR="00A314A3">
          <w:rPr>
            <w:noProof/>
            <w:webHidden/>
          </w:rPr>
          <w:fldChar w:fldCharType="begin"/>
        </w:r>
        <w:r w:rsidR="00A314A3">
          <w:rPr>
            <w:noProof/>
            <w:webHidden/>
          </w:rPr>
          <w:instrText xml:space="preserve"> PAGEREF _Toc170246372 \h </w:instrText>
        </w:r>
        <w:r w:rsidR="00A314A3">
          <w:rPr>
            <w:noProof/>
            <w:webHidden/>
          </w:rPr>
        </w:r>
        <w:r w:rsidR="00A314A3">
          <w:rPr>
            <w:noProof/>
            <w:webHidden/>
          </w:rPr>
          <w:fldChar w:fldCharType="separate"/>
        </w:r>
        <w:r w:rsidR="00A314A3">
          <w:rPr>
            <w:noProof/>
            <w:webHidden/>
          </w:rPr>
          <w:t>58</w:t>
        </w:r>
        <w:r w:rsidR="00A314A3">
          <w:rPr>
            <w:noProof/>
            <w:webHidden/>
          </w:rPr>
          <w:fldChar w:fldCharType="end"/>
        </w:r>
      </w:hyperlink>
    </w:p>
    <w:p w14:paraId="11D9FED3" w14:textId="04D5BCB9" w:rsidR="00A314A3" w:rsidRDefault="00047A67" w:rsidP="003C58C5">
      <w:pPr>
        <w:pStyle w:val="33"/>
        <w:ind w:left="0"/>
        <w:rPr>
          <w:rFonts w:asciiTheme="minorHAnsi" w:eastAsiaTheme="minorEastAsia" w:hAnsiTheme="minorHAnsi" w:cstheme="minorBidi"/>
          <w:i w:val="0"/>
          <w:noProof/>
          <w:sz w:val="22"/>
          <w:szCs w:val="22"/>
        </w:rPr>
      </w:pPr>
      <w:hyperlink w:anchor="_Toc170246373" w:history="1">
        <w:r w:rsidR="00A314A3" w:rsidRPr="00A15C22">
          <w:rPr>
            <w:rStyle w:val="a9"/>
            <w:noProof/>
          </w:rPr>
          <w:t>5.3.1.Обоснование</w:t>
        </w:r>
        <w:r w:rsidR="00A314A3" w:rsidRPr="00A15C22">
          <w:rPr>
            <w:rStyle w:val="a9"/>
            <w:noProof/>
            <w:spacing w:val="-7"/>
          </w:rPr>
          <w:t xml:space="preserve"> </w:t>
        </w:r>
        <w:r w:rsidR="00A314A3" w:rsidRPr="00A15C22">
          <w:rPr>
            <w:rStyle w:val="a9"/>
            <w:noProof/>
          </w:rPr>
          <w:t>источников</w:t>
        </w:r>
        <w:r w:rsidR="00A314A3" w:rsidRPr="00A15C22">
          <w:rPr>
            <w:rStyle w:val="a9"/>
            <w:noProof/>
            <w:spacing w:val="-6"/>
          </w:rPr>
          <w:t xml:space="preserve"> </w:t>
        </w:r>
        <w:r w:rsidR="00A314A3" w:rsidRPr="00A15C22">
          <w:rPr>
            <w:rStyle w:val="a9"/>
            <w:noProof/>
          </w:rPr>
          <w:t>финансирования</w:t>
        </w:r>
        <w:r w:rsidR="00A314A3" w:rsidRPr="00A15C22">
          <w:rPr>
            <w:rStyle w:val="a9"/>
            <w:noProof/>
            <w:spacing w:val="-3"/>
          </w:rPr>
          <w:t xml:space="preserve"> </w:t>
        </w:r>
        <w:r w:rsidR="00A314A3" w:rsidRPr="00A15C22">
          <w:rPr>
            <w:rStyle w:val="a9"/>
            <w:noProof/>
          </w:rPr>
          <w:t>для</w:t>
        </w:r>
        <w:r w:rsidR="00A314A3" w:rsidRPr="00A15C22">
          <w:rPr>
            <w:rStyle w:val="a9"/>
            <w:noProof/>
            <w:spacing w:val="-3"/>
          </w:rPr>
          <w:t xml:space="preserve"> </w:t>
        </w:r>
        <w:r w:rsidR="00A314A3" w:rsidRPr="00A15C22">
          <w:rPr>
            <w:rStyle w:val="a9"/>
            <w:noProof/>
          </w:rPr>
          <w:t>реализации</w:t>
        </w:r>
        <w:r w:rsidR="00A314A3" w:rsidRPr="00A15C22">
          <w:rPr>
            <w:rStyle w:val="a9"/>
            <w:noProof/>
            <w:spacing w:val="-9"/>
          </w:rPr>
          <w:t xml:space="preserve"> </w:t>
        </w:r>
        <w:r w:rsidR="00A314A3" w:rsidRPr="00A15C22">
          <w:rPr>
            <w:rStyle w:val="a9"/>
            <w:noProof/>
          </w:rPr>
          <w:t>инвестиционных</w:t>
        </w:r>
        <w:r w:rsidR="00A314A3" w:rsidRPr="00A15C22">
          <w:rPr>
            <w:rStyle w:val="a9"/>
            <w:noProof/>
            <w:spacing w:val="-10"/>
          </w:rPr>
          <w:t xml:space="preserve"> </w:t>
        </w:r>
        <w:r w:rsidR="00A314A3" w:rsidRPr="00A15C22">
          <w:rPr>
            <w:rStyle w:val="a9"/>
            <w:noProof/>
          </w:rPr>
          <w:t>проектов по обращению с ТКО</w:t>
        </w:r>
        <w:r w:rsidR="00A314A3">
          <w:rPr>
            <w:noProof/>
            <w:webHidden/>
          </w:rPr>
          <w:tab/>
        </w:r>
        <w:r w:rsidR="00A314A3">
          <w:rPr>
            <w:noProof/>
            <w:webHidden/>
          </w:rPr>
          <w:fldChar w:fldCharType="begin"/>
        </w:r>
        <w:r w:rsidR="00A314A3">
          <w:rPr>
            <w:noProof/>
            <w:webHidden/>
          </w:rPr>
          <w:instrText xml:space="preserve"> PAGEREF _Toc170246373 \h </w:instrText>
        </w:r>
        <w:r w:rsidR="00A314A3">
          <w:rPr>
            <w:noProof/>
            <w:webHidden/>
          </w:rPr>
        </w:r>
        <w:r w:rsidR="00A314A3">
          <w:rPr>
            <w:noProof/>
            <w:webHidden/>
          </w:rPr>
          <w:fldChar w:fldCharType="separate"/>
        </w:r>
        <w:r w:rsidR="00A314A3">
          <w:rPr>
            <w:noProof/>
            <w:webHidden/>
          </w:rPr>
          <w:t>58</w:t>
        </w:r>
        <w:r w:rsidR="00A314A3">
          <w:rPr>
            <w:noProof/>
            <w:webHidden/>
          </w:rPr>
          <w:fldChar w:fldCharType="end"/>
        </w:r>
      </w:hyperlink>
    </w:p>
    <w:p w14:paraId="731198F3" w14:textId="0117F37D" w:rsidR="00A314A3" w:rsidRDefault="00047A67" w:rsidP="003C58C5">
      <w:pPr>
        <w:pStyle w:val="33"/>
        <w:ind w:left="0"/>
        <w:rPr>
          <w:rFonts w:asciiTheme="minorHAnsi" w:eastAsiaTheme="minorEastAsia" w:hAnsiTheme="minorHAnsi" w:cstheme="minorBidi"/>
          <w:i w:val="0"/>
          <w:noProof/>
          <w:sz w:val="22"/>
          <w:szCs w:val="22"/>
        </w:rPr>
      </w:pPr>
      <w:hyperlink w:anchor="_Toc170246374" w:history="1">
        <w:r w:rsidR="00A314A3" w:rsidRPr="00A15C22">
          <w:rPr>
            <w:rStyle w:val="a9"/>
            <w:noProof/>
          </w:rPr>
          <w:t>5.3.2.Оценка уровня тарифов на услуги сбора и захоронения (утилизации) ТКО при реализации</w:t>
        </w:r>
        <w:r w:rsidR="00A314A3" w:rsidRPr="00A15C22">
          <w:rPr>
            <w:rStyle w:val="a9"/>
            <w:noProof/>
            <w:spacing w:val="-5"/>
          </w:rPr>
          <w:t xml:space="preserve"> </w:t>
        </w:r>
        <w:r w:rsidR="00A314A3" w:rsidRPr="00A15C22">
          <w:rPr>
            <w:rStyle w:val="a9"/>
            <w:noProof/>
          </w:rPr>
          <w:t>программы</w:t>
        </w:r>
        <w:r w:rsidR="00A314A3" w:rsidRPr="00A15C22">
          <w:rPr>
            <w:rStyle w:val="a9"/>
            <w:noProof/>
            <w:spacing w:val="-8"/>
          </w:rPr>
          <w:t xml:space="preserve"> </w:t>
        </w:r>
        <w:r w:rsidR="00A314A3" w:rsidRPr="00A15C22">
          <w:rPr>
            <w:rStyle w:val="a9"/>
            <w:noProof/>
          </w:rPr>
          <w:t>инвестиционных</w:t>
        </w:r>
        <w:r w:rsidR="00A314A3" w:rsidRPr="00A15C22">
          <w:rPr>
            <w:rStyle w:val="a9"/>
            <w:noProof/>
            <w:spacing w:val="-10"/>
          </w:rPr>
          <w:t xml:space="preserve"> </w:t>
        </w:r>
        <w:r w:rsidR="00A314A3" w:rsidRPr="00A15C22">
          <w:rPr>
            <w:rStyle w:val="a9"/>
            <w:noProof/>
          </w:rPr>
          <w:t>проектов</w:t>
        </w:r>
        <w:r w:rsidR="00A314A3" w:rsidRPr="00A15C22">
          <w:rPr>
            <w:rStyle w:val="a9"/>
            <w:noProof/>
            <w:spacing w:val="-5"/>
          </w:rPr>
          <w:t xml:space="preserve"> </w:t>
        </w:r>
        <w:r w:rsidR="00A314A3" w:rsidRPr="00A15C22">
          <w:rPr>
            <w:rStyle w:val="a9"/>
            <w:noProof/>
          </w:rPr>
          <w:t>сбора</w:t>
        </w:r>
        <w:r w:rsidR="00A314A3" w:rsidRPr="00A15C22">
          <w:rPr>
            <w:rStyle w:val="a9"/>
            <w:noProof/>
            <w:spacing w:val="-5"/>
          </w:rPr>
          <w:t xml:space="preserve"> </w:t>
        </w:r>
        <w:r w:rsidR="00A314A3" w:rsidRPr="00A15C22">
          <w:rPr>
            <w:rStyle w:val="a9"/>
            <w:noProof/>
          </w:rPr>
          <w:t>и</w:t>
        </w:r>
        <w:r w:rsidR="00A314A3" w:rsidRPr="00A15C22">
          <w:rPr>
            <w:rStyle w:val="a9"/>
            <w:noProof/>
            <w:spacing w:val="-5"/>
          </w:rPr>
          <w:t xml:space="preserve"> </w:t>
        </w:r>
        <w:r w:rsidR="00A314A3" w:rsidRPr="00A15C22">
          <w:rPr>
            <w:rStyle w:val="a9"/>
            <w:noProof/>
          </w:rPr>
          <w:t>захоронения</w:t>
        </w:r>
        <w:r w:rsidR="00A314A3" w:rsidRPr="00A15C22">
          <w:rPr>
            <w:rStyle w:val="a9"/>
            <w:noProof/>
            <w:spacing w:val="-6"/>
          </w:rPr>
          <w:t xml:space="preserve"> </w:t>
        </w:r>
        <w:r w:rsidR="00A314A3" w:rsidRPr="00A15C22">
          <w:rPr>
            <w:rStyle w:val="a9"/>
            <w:noProof/>
          </w:rPr>
          <w:t>(утилизации) ТКО</w:t>
        </w:r>
        <w:r w:rsidR="00A314A3">
          <w:rPr>
            <w:noProof/>
            <w:webHidden/>
          </w:rPr>
          <w:tab/>
        </w:r>
        <w:r w:rsidR="00A314A3">
          <w:rPr>
            <w:noProof/>
            <w:webHidden/>
          </w:rPr>
          <w:fldChar w:fldCharType="begin"/>
        </w:r>
        <w:r w:rsidR="00A314A3">
          <w:rPr>
            <w:noProof/>
            <w:webHidden/>
          </w:rPr>
          <w:instrText xml:space="preserve"> PAGEREF _Toc170246374 \h </w:instrText>
        </w:r>
        <w:r w:rsidR="00A314A3">
          <w:rPr>
            <w:noProof/>
            <w:webHidden/>
          </w:rPr>
        </w:r>
        <w:r w:rsidR="00A314A3">
          <w:rPr>
            <w:noProof/>
            <w:webHidden/>
          </w:rPr>
          <w:fldChar w:fldCharType="separate"/>
        </w:r>
        <w:r w:rsidR="00A314A3">
          <w:rPr>
            <w:noProof/>
            <w:webHidden/>
          </w:rPr>
          <w:t>61</w:t>
        </w:r>
        <w:r w:rsidR="00A314A3">
          <w:rPr>
            <w:noProof/>
            <w:webHidden/>
          </w:rPr>
          <w:fldChar w:fldCharType="end"/>
        </w:r>
      </w:hyperlink>
    </w:p>
    <w:p w14:paraId="05259A3E" w14:textId="24DFD828" w:rsidR="00A314A3" w:rsidRDefault="00047A67" w:rsidP="003C58C5">
      <w:pPr>
        <w:pStyle w:val="23"/>
        <w:ind w:left="340" w:firstLine="0"/>
        <w:rPr>
          <w:rFonts w:asciiTheme="minorHAnsi" w:eastAsiaTheme="minorEastAsia" w:hAnsiTheme="minorHAnsi" w:cstheme="minorBidi"/>
          <w:noProof/>
          <w:sz w:val="22"/>
          <w:szCs w:val="22"/>
        </w:rPr>
      </w:pPr>
      <w:hyperlink w:anchor="_Toc170246375" w:history="1">
        <w:r w:rsidR="00A314A3" w:rsidRPr="00A15C22">
          <w:rPr>
            <w:rStyle w:val="a9"/>
            <w:noProof/>
          </w:rPr>
          <w:t>5.4.Программы</w:t>
        </w:r>
        <w:r w:rsidR="00A314A3" w:rsidRPr="00A15C22">
          <w:rPr>
            <w:rStyle w:val="a9"/>
            <w:noProof/>
            <w:spacing w:val="-9"/>
          </w:rPr>
          <w:t xml:space="preserve"> </w:t>
        </w:r>
        <w:r w:rsidR="00A314A3" w:rsidRPr="00A15C22">
          <w:rPr>
            <w:rStyle w:val="a9"/>
            <w:noProof/>
          </w:rPr>
          <w:t>инвестиционных</w:t>
        </w:r>
        <w:r w:rsidR="00A314A3" w:rsidRPr="00A15C22">
          <w:rPr>
            <w:rStyle w:val="a9"/>
            <w:noProof/>
            <w:spacing w:val="-10"/>
          </w:rPr>
          <w:t xml:space="preserve"> </w:t>
        </w:r>
        <w:r w:rsidR="00A314A3" w:rsidRPr="00A15C22">
          <w:rPr>
            <w:rStyle w:val="a9"/>
            <w:noProof/>
          </w:rPr>
          <w:t>проектов,</w:t>
        </w:r>
        <w:r w:rsidR="00A314A3" w:rsidRPr="00A15C22">
          <w:rPr>
            <w:rStyle w:val="a9"/>
            <w:noProof/>
            <w:spacing w:val="-5"/>
          </w:rPr>
          <w:t xml:space="preserve"> </w:t>
        </w:r>
        <w:r w:rsidR="00A314A3" w:rsidRPr="00A15C22">
          <w:rPr>
            <w:rStyle w:val="a9"/>
            <w:noProof/>
          </w:rPr>
          <w:t>тариф</w:t>
        </w:r>
        <w:r w:rsidR="00A314A3" w:rsidRPr="00A15C22">
          <w:rPr>
            <w:rStyle w:val="a9"/>
            <w:noProof/>
            <w:spacing w:val="-4"/>
          </w:rPr>
          <w:t xml:space="preserve"> </w:t>
        </w:r>
        <w:r w:rsidR="00A314A3" w:rsidRPr="00A15C22">
          <w:rPr>
            <w:rStyle w:val="a9"/>
            <w:noProof/>
          </w:rPr>
          <w:t>для</w:t>
        </w:r>
        <w:r w:rsidR="00A314A3" w:rsidRPr="00A15C22">
          <w:rPr>
            <w:rStyle w:val="a9"/>
            <w:noProof/>
            <w:spacing w:val="-4"/>
          </w:rPr>
          <w:t xml:space="preserve"> </w:t>
        </w:r>
        <w:r w:rsidR="00A314A3" w:rsidRPr="00A15C22">
          <w:rPr>
            <w:rStyle w:val="a9"/>
            <w:noProof/>
          </w:rPr>
          <w:t>систем</w:t>
        </w:r>
        <w:r w:rsidR="00A314A3" w:rsidRPr="00A15C22">
          <w:rPr>
            <w:rStyle w:val="a9"/>
            <w:noProof/>
            <w:spacing w:val="-11"/>
          </w:rPr>
          <w:t xml:space="preserve"> газо</w:t>
        </w:r>
        <w:r w:rsidR="00A314A3" w:rsidRPr="00A15C22">
          <w:rPr>
            <w:rStyle w:val="a9"/>
            <w:noProof/>
          </w:rPr>
          <w:t>снабжения</w:t>
        </w:r>
        <w:r w:rsidR="00A314A3" w:rsidRPr="00A15C22">
          <w:rPr>
            <w:rStyle w:val="a9"/>
            <w:noProof/>
            <w:spacing w:val="-4"/>
          </w:rPr>
          <w:t xml:space="preserve"> муниципального образования</w:t>
        </w:r>
        <w:r w:rsidR="00A314A3">
          <w:rPr>
            <w:noProof/>
            <w:webHidden/>
          </w:rPr>
          <w:tab/>
        </w:r>
        <w:r w:rsidR="00A314A3">
          <w:rPr>
            <w:noProof/>
            <w:webHidden/>
          </w:rPr>
          <w:fldChar w:fldCharType="begin"/>
        </w:r>
        <w:r w:rsidR="00A314A3">
          <w:rPr>
            <w:noProof/>
            <w:webHidden/>
          </w:rPr>
          <w:instrText xml:space="preserve"> PAGEREF _Toc170246375 \h </w:instrText>
        </w:r>
        <w:r w:rsidR="00A314A3">
          <w:rPr>
            <w:noProof/>
            <w:webHidden/>
          </w:rPr>
        </w:r>
        <w:r w:rsidR="00A314A3">
          <w:rPr>
            <w:noProof/>
            <w:webHidden/>
          </w:rPr>
          <w:fldChar w:fldCharType="separate"/>
        </w:r>
        <w:r w:rsidR="00A314A3">
          <w:rPr>
            <w:noProof/>
            <w:webHidden/>
          </w:rPr>
          <w:t>61</w:t>
        </w:r>
        <w:r w:rsidR="00A314A3">
          <w:rPr>
            <w:noProof/>
            <w:webHidden/>
          </w:rPr>
          <w:fldChar w:fldCharType="end"/>
        </w:r>
      </w:hyperlink>
    </w:p>
    <w:p w14:paraId="0E9AE8A9" w14:textId="438DBB13" w:rsidR="00A314A3" w:rsidRDefault="00047A67" w:rsidP="003C58C5">
      <w:pPr>
        <w:pStyle w:val="33"/>
        <w:ind w:left="0"/>
        <w:rPr>
          <w:rFonts w:asciiTheme="minorHAnsi" w:eastAsiaTheme="minorEastAsia" w:hAnsiTheme="minorHAnsi" w:cstheme="minorBidi"/>
          <w:i w:val="0"/>
          <w:noProof/>
          <w:sz w:val="22"/>
          <w:szCs w:val="22"/>
        </w:rPr>
      </w:pPr>
      <w:hyperlink w:anchor="_Toc170246376" w:history="1">
        <w:r w:rsidR="00A314A3" w:rsidRPr="00A15C22">
          <w:rPr>
            <w:rStyle w:val="a9"/>
            <w:noProof/>
          </w:rPr>
          <w:t>5.4.1.Обоснование</w:t>
        </w:r>
        <w:r w:rsidR="00A314A3" w:rsidRPr="00A15C22">
          <w:rPr>
            <w:rStyle w:val="a9"/>
            <w:noProof/>
            <w:spacing w:val="-7"/>
          </w:rPr>
          <w:t xml:space="preserve"> </w:t>
        </w:r>
        <w:r w:rsidR="00A314A3" w:rsidRPr="00A15C22">
          <w:rPr>
            <w:rStyle w:val="a9"/>
            <w:noProof/>
          </w:rPr>
          <w:t>источников</w:t>
        </w:r>
        <w:r w:rsidR="00A314A3" w:rsidRPr="00A15C22">
          <w:rPr>
            <w:rStyle w:val="a9"/>
            <w:noProof/>
            <w:spacing w:val="-6"/>
          </w:rPr>
          <w:t xml:space="preserve"> </w:t>
        </w:r>
        <w:r w:rsidR="00A314A3" w:rsidRPr="00A15C22">
          <w:rPr>
            <w:rStyle w:val="a9"/>
            <w:noProof/>
          </w:rPr>
          <w:t>финансирования</w:t>
        </w:r>
        <w:r w:rsidR="00A314A3" w:rsidRPr="00A15C22">
          <w:rPr>
            <w:rStyle w:val="a9"/>
            <w:noProof/>
            <w:spacing w:val="-3"/>
          </w:rPr>
          <w:t xml:space="preserve"> </w:t>
        </w:r>
        <w:r w:rsidR="00A314A3" w:rsidRPr="00A15C22">
          <w:rPr>
            <w:rStyle w:val="a9"/>
            <w:noProof/>
          </w:rPr>
          <w:t>для</w:t>
        </w:r>
        <w:r w:rsidR="00A314A3" w:rsidRPr="00A15C22">
          <w:rPr>
            <w:rStyle w:val="a9"/>
            <w:noProof/>
            <w:spacing w:val="-3"/>
          </w:rPr>
          <w:t xml:space="preserve"> </w:t>
        </w:r>
        <w:r w:rsidR="00A314A3" w:rsidRPr="00A15C22">
          <w:rPr>
            <w:rStyle w:val="a9"/>
            <w:noProof/>
          </w:rPr>
          <w:t>реализации</w:t>
        </w:r>
        <w:r w:rsidR="00A314A3" w:rsidRPr="00A15C22">
          <w:rPr>
            <w:rStyle w:val="a9"/>
            <w:noProof/>
            <w:spacing w:val="-9"/>
          </w:rPr>
          <w:t xml:space="preserve"> </w:t>
        </w:r>
        <w:r w:rsidR="00A314A3" w:rsidRPr="00A15C22">
          <w:rPr>
            <w:rStyle w:val="a9"/>
            <w:noProof/>
          </w:rPr>
          <w:t>инвестиционных</w:t>
        </w:r>
        <w:r w:rsidR="00A314A3" w:rsidRPr="00A15C22">
          <w:rPr>
            <w:rStyle w:val="a9"/>
            <w:noProof/>
            <w:spacing w:val="-10"/>
          </w:rPr>
          <w:t xml:space="preserve"> </w:t>
        </w:r>
        <w:r w:rsidR="00A314A3" w:rsidRPr="00A15C22">
          <w:rPr>
            <w:rStyle w:val="a9"/>
            <w:noProof/>
          </w:rPr>
          <w:t>проектов газоснабжения</w:t>
        </w:r>
        <w:r w:rsidR="00A314A3">
          <w:rPr>
            <w:noProof/>
            <w:webHidden/>
          </w:rPr>
          <w:tab/>
        </w:r>
        <w:r w:rsidR="00A314A3">
          <w:rPr>
            <w:noProof/>
            <w:webHidden/>
          </w:rPr>
          <w:fldChar w:fldCharType="begin"/>
        </w:r>
        <w:r w:rsidR="00A314A3">
          <w:rPr>
            <w:noProof/>
            <w:webHidden/>
          </w:rPr>
          <w:instrText xml:space="preserve"> PAGEREF _Toc170246376 \h </w:instrText>
        </w:r>
        <w:r w:rsidR="00A314A3">
          <w:rPr>
            <w:noProof/>
            <w:webHidden/>
          </w:rPr>
        </w:r>
        <w:r w:rsidR="00A314A3">
          <w:rPr>
            <w:noProof/>
            <w:webHidden/>
          </w:rPr>
          <w:fldChar w:fldCharType="separate"/>
        </w:r>
        <w:r w:rsidR="00A314A3">
          <w:rPr>
            <w:noProof/>
            <w:webHidden/>
          </w:rPr>
          <w:t>61</w:t>
        </w:r>
        <w:r w:rsidR="00A314A3">
          <w:rPr>
            <w:noProof/>
            <w:webHidden/>
          </w:rPr>
          <w:fldChar w:fldCharType="end"/>
        </w:r>
      </w:hyperlink>
    </w:p>
    <w:p w14:paraId="67DC4E58" w14:textId="1E325A69" w:rsidR="00A314A3" w:rsidRDefault="00047A67" w:rsidP="003C58C5">
      <w:pPr>
        <w:pStyle w:val="33"/>
        <w:ind w:left="0"/>
        <w:rPr>
          <w:rFonts w:asciiTheme="minorHAnsi" w:eastAsiaTheme="minorEastAsia" w:hAnsiTheme="minorHAnsi" w:cstheme="minorBidi"/>
          <w:i w:val="0"/>
          <w:noProof/>
          <w:sz w:val="22"/>
          <w:szCs w:val="22"/>
        </w:rPr>
      </w:pPr>
      <w:hyperlink w:anchor="_Toc170246377" w:history="1">
        <w:r w:rsidR="00A314A3" w:rsidRPr="00A15C22">
          <w:rPr>
            <w:rStyle w:val="a9"/>
            <w:noProof/>
          </w:rPr>
          <w:t>5.4.2.Оценка</w:t>
        </w:r>
        <w:r w:rsidR="00A314A3" w:rsidRPr="00A15C22">
          <w:rPr>
            <w:rStyle w:val="a9"/>
            <w:noProof/>
            <w:spacing w:val="-4"/>
          </w:rPr>
          <w:t xml:space="preserve"> </w:t>
        </w:r>
        <w:r w:rsidR="00A314A3" w:rsidRPr="00A15C22">
          <w:rPr>
            <w:rStyle w:val="a9"/>
            <w:noProof/>
          </w:rPr>
          <w:t>уровня</w:t>
        </w:r>
        <w:r w:rsidR="00A314A3" w:rsidRPr="00A15C22">
          <w:rPr>
            <w:rStyle w:val="a9"/>
            <w:noProof/>
            <w:spacing w:val="-8"/>
          </w:rPr>
          <w:t xml:space="preserve"> </w:t>
        </w:r>
        <w:r w:rsidR="00A314A3" w:rsidRPr="00A15C22">
          <w:rPr>
            <w:rStyle w:val="a9"/>
            <w:noProof/>
          </w:rPr>
          <w:t>тарифов</w:t>
        </w:r>
        <w:r w:rsidR="00A314A3" w:rsidRPr="00A15C22">
          <w:rPr>
            <w:rStyle w:val="a9"/>
            <w:noProof/>
            <w:spacing w:val="-4"/>
          </w:rPr>
          <w:t xml:space="preserve"> </w:t>
        </w:r>
        <w:r w:rsidR="00A314A3" w:rsidRPr="00A15C22">
          <w:rPr>
            <w:rStyle w:val="a9"/>
            <w:noProof/>
          </w:rPr>
          <w:t>на</w:t>
        </w:r>
        <w:r w:rsidR="00A314A3" w:rsidRPr="00A15C22">
          <w:rPr>
            <w:rStyle w:val="a9"/>
            <w:noProof/>
            <w:spacing w:val="-4"/>
          </w:rPr>
          <w:t xml:space="preserve"> </w:t>
        </w:r>
        <w:r w:rsidR="00A314A3" w:rsidRPr="00A15C22">
          <w:rPr>
            <w:rStyle w:val="a9"/>
            <w:noProof/>
          </w:rPr>
          <w:t>услуги</w:t>
        </w:r>
        <w:r w:rsidR="00A314A3" w:rsidRPr="00A15C22">
          <w:rPr>
            <w:rStyle w:val="a9"/>
            <w:noProof/>
            <w:spacing w:val="-4"/>
          </w:rPr>
          <w:t xml:space="preserve"> газо</w:t>
        </w:r>
        <w:r w:rsidR="00A314A3" w:rsidRPr="00A15C22">
          <w:rPr>
            <w:rStyle w:val="a9"/>
            <w:noProof/>
          </w:rPr>
          <w:t>снабжения</w:t>
        </w:r>
        <w:r w:rsidR="00A314A3" w:rsidRPr="00A15C22">
          <w:rPr>
            <w:rStyle w:val="a9"/>
            <w:noProof/>
            <w:spacing w:val="-4"/>
          </w:rPr>
          <w:t xml:space="preserve"> </w:t>
        </w:r>
        <w:r w:rsidR="00A314A3" w:rsidRPr="00A15C22">
          <w:rPr>
            <w:rStyle w:val="a9"/>
            <w:noProof/>
          </w:rPr>
          <w:t>при реализации</w:t>
        </w:r>
        <w:r w:rsidR="00A314A3" w:rsidRPr="00A15C22">
          <w:rPr>
            <w:rStyle w:val="a9"/>
            <w:noProof/>
            <w:spacing w:val="-10"/>
          </w:rPr>
          <w:t xml:space="preserve"> </w:t>
        </w:r>
        <w:r w:rsidR="00A314A3" w:rsidRPr="00A15C22">
          <w:rPr>
            <w:rStyle w:val="a9"/>
            <w:noProof/>
          </w:rPr>
          <w:t>программы инвестиционных проектов газоснабжения</w:t>
        </w:r>
        <w:r w:rsidR="00A314A3">
          <w:rPr>
            <w:noProof/>
            <w:webHidden/>
          </w:rPr>
          <w:tab/>
        </w:r>
        <w:r w:rsidR="00A314A3">
          <w:rPr>
            <w:noProof/>
            <w:webHidden/>
          </w:rPr>
          <w:fldChar w:fldCharType="begin"/>
        </w:r>
        <w:r w:rsidR="00A314A3">
          <w:rPr>
            <w:noProof/>
            <w:webHidden/>
          </w:rPr>
          <w:instrText xml:space="preserve"> PAGEREF _Toc170246377 \h </w:instrText>
        </w:r>
        <w:r w:rsidR="00A314A3">
          <w:rPr>
            <w:noProof/>
            <w:webHidden/>
          </w:rPr>
        </w:r>
        <w:r w:rsidR="00A314A3">
          <w:rPr>
            <w:noProof/>
            <w:webHidden/>
          </w:rPr>
          <w:fldChar w:fldCharType="separate"/>
        </w:r>
        <w:r w:rsidR="00A314A3">
          <w:rPr>
            <w:noProof/>
            <w:webHidden/>
          </w:rPr>
          <w:t>64</w:t>
        </w:r>
        <w:r w:rsidR="00A314A3">
          <w:rPr>
            <w:noProof/>
            <w:webHidden/>
          </w:rPr>
          <w:fldChar w:fldCharType="end"/>
        </w:r>
      </w:hyperlink>
    </w:p>
    <w:p w14:paraId="09B67398" w14:textId="79FA85E8" w:rsidR="00A314A3" w:rsidRPr="003C58C5" w:rsidRDefault="00047A67" w:rsidP="003C58C5">
      <w:pPr>
        <w:pStyle w:val="12"/>
        <w:ind w:left="0" w:firstLine="0"/>
        <w:rPr>
          <w:rFonts w:asciiTheme="minorHAnsi" w:eastAsiaTheme="minorEastAsia" w:hAnsiTheme="minorHAnsi" w:cstheme="minorBidi"/>
          <w:b w:val="0"/>
          <w:caps w:val="0"/>
          <w:noProof/>
          <w:sz w:val="20"/>
          <w:szCs w:val="20"/>
        </w:rPr>
      </w:pPr>
      <w:hyperlink w:anchor="_Toc170246378" w:history="1">
        <w:r w:rsidR="00A314A3" w:rsidRPr="003C58C5">
          <w:rPr>
            <w:rStyle w:val="a9"/>
            <w:bCs/>
            <w:noProof/>
            <w:sz w:val="20"/>
            <w:szCs w:val="20"/>
          </w:rPr>
          <w:t>Раздел 6.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r w:rsidR="00A314A3" w:rsidRPr="003C58C5">
          <w:rPr>
            <w:noProof/>
            <w:webHidden/>
            <w:sz w:val="20"/>
            <w:szCs w:val="20"/>
          </w:rPr>
          <w:tab/>
        </w:r>
        <w:r w:rsidR="00A314A3" w:rsidRPr="003C58C5">
          <w:rPr>
            <w:noProof/>
            <w:webHidden/>
            <w:sz w:val="20"/>
            <w:szCs w:val="20"/>
          </w:rPr>
          <w:fldChar w:fldCharType="begin"/>
        </w:r>
        <w:r w:rsidR="00A314A3" w:rsidRPr="003C58C5">
          <w:rPr>
            <w:noProof/>
            <w:webHidden/>
            <w:sz w:val="20"/>
            <w:szCs w:val="20"/>
          </w:rPr>
          <w:instrText xml:space="preserve"> PAGEREF _Toc170246378 \h </w:instrText>
        </w:r>
        <w:r w:rsidR="00A314A3" w:rsidRPr="003C58C5">
          <w:rPr>
            <w:noProof/>
            <w:webHidden/>
            <w:sz w:val="20"/>
            <w:szCs w:val="20"/>
          </w:rPr>
        </w:r>
        <w:r w:rsidR="00A314A3" w:rsidRPr="003C58C5">
          <w:rPr>
            <w:noProof/>
            <w:webHidden/>
            <w:sz w:val="20"/>
            <w:szCs w:val="20"/>
          </w:rPr>
          <w:fldChar w:fldCharType="separate"/>
        </w:r>
        <w:r w:rsidR="00A314A3" w:rsidRPr="003C58C5">
          <w:rPr>
            <w:noProof/>
            <w:webHidden/>
            <w:sz w:val="20"/>
            <w:szCs w:val="20"/>
          </w:rPr>
          <w:t>66</w:t>
        </w:r>
        <w:r w:rsidR="00A314A3" w:rsidRPr="003C58C5">
          <w:rPr>
            <w:noProof/>
            <w:webHidden/>
            <w:sz w:val="20"/>
            <w:szCs w:val="20"/>
          </w:rPr>
          <w:fldChar w:fldCharType="end"/>
        </w:r>
      </w:hyperlink>
    </w:p>
    <w:p w14:paraId="377D37BB" w14:textId="7F2AA274" w:rsidR="00A314A3" w:rsidRDefault="00047A67" w:rsidP="003C58C5">
      <w:pPr>
        <w:pStyle w:val="23"/>
        <w:ind w:left="340" w:firstLine="0"/>
        <w:rPr>
          <w:rFonts w:asciiTheme="minorHAnsi" w:eastAsiaTheme="minorEastAsia" w:hAnsiTheme="minorHAnsi" w:cstheme="minorBidi"/>
          <w:noProof/>
          <w:sz w:val="22"/>
          <w:szCs w:val="22"/>
        </w:rPr>
      </w:pPr>
      <w:hyperlink w:anchor="_Toc170246379" w:history="1">
        <w:r w:rsidR="00A314A3" w:rsidRPr="00A15C22">
          <w:rPr>
            <w:rStyle w:val="a9"/>
            <w:iCs/>
            <w:noProof/>
          </w:rPr>
          <w:t>6.2. Расчет прогнозного совокупного платежа населения  муниципального образования за коммунальные ресурсы на основе прогноза спроса   без учета льгот и субсидий</w:t>
        </w:r>
        <w:r w:rsidR="00A314A3">
          <w:rPr>
            <w:noProof/>
            <w:webHidden/>
          </w:rPr>
          <w:tab/>
        </w:r>
        <w:r w:rsidR="00A314A3">
          <w:rPr>
            <w:noProof/>
            <w:webHidden/>
          </w:rPr>
          <w:fldChar w:fldCharType="begin"/>
        </w:r>
        <w:r w:rsidR="00A314A3">
          <w:rPr>
            <w:noProof/>
            <w:webHidden/>
          </w:rPr>
          <w:instrText xml:space="preserve"> PAGEREF _Toc170246379 \h </w:instrText>
        </w:r>
        <w:r w:rsidR="00A314A3">
          <w:rPr>
            <w:noProof/>
            <w:webHidden/>
          </w:rPr>
        </w:r>
        <w:r w:rsidR="00A314A3">
          <w:rPr>
            <w:noProof/>
            <w:webHidden/>
          </w:rPr>
          <w:fldChar w:fldCharType="separate"/>
        </w:r>
        <w:r w:rsidR="00A314A3">
          <w:rPr>
            <w:noProof/>
            <w:webHidden/>
          </w:rPr>
          <w:t>66</w:t>
        </w:r>
        <w:r w:rsidR="00A314A3">
          <w:rPr>
            <w:noProof/>
            <w:webHidden/>
          </w:rPr>
          <w:fldChar w:fldCharType="end"/>
        </w:r>
      </w:hyperlink>
    </w:p>
    <w:p w14:paraId="59CFCC89" w14:textId="6C0CA2F7" w:rsidR="00A314A3" w:rsidRDefault="00047A67" w:rsidP="003C58C5">
      <w:pPr>
        <w:pStyle w:val="23"/>
        <w:ind w:left="340" w:firstLine="0"/>
        <w:rPr>
          <w:rFonts w:asciiTheme="minorHAnsi" w:eastAsiaTheme="minorEastAsia" w:hAnsiTheme="minorHAnsi" w:cstheme="minorBidi"/>
          <w:noProof/>
          <w:sz w:val="22"/>
          <w:szCs w:val="22"/>
        </w:rPr>
      </w:pPr>
      <w:hyperlink w:anchor="_Toc170246380" w:history="1">
        <w:r w:rsidR="00A314A3" w:rsidRPr="00A15C22">
          <w:rPr>
            <w:rStyle w:val="a9"/>
            <w:iCs/>
            <w:noProof/>
          </w:rPr>
          <w:t>6.3. Сопоставление прогнозного совокупного платежа населения за коммунальные ресурсы с прогнозами доходов населения</w:t>
        </w:r>
        <w:r w:rsidR="00A314A3">
          <w:rPr>
            <w:noProof/>
            <w:webHidden/>
          </w:rPr>
          <w:tab/>
        </w:r>
        <w:r w:rsidR="00A314A3">
          <w:rPr>
            <w:noProof/>
            <w:webHidden/>
          </w:rPr>
          <w:fldChar w:fldCharType="begin"/>
        </w:r>
        <w:r w:rsidR="00A314A3">
          <w:rPr>
            <w:noProof/>
            <w:webHidden/>
          </w:rPr>
          <w:instrText xml:space="preserve"> PAGEREF _Toc170246380 \h </w:instrText>
        </w:r>
        <w:r w:rsidR="00A314A3">
          <w:rPr>
            <w:noProof/>
            <w:webHidden/>
          </w:rPr>
        </w:r>
        <w:r w:rsidR="00A314A3">
          <w:rPr>
            <w:noProof/>
            <w:webHidden/>
          </w:rPr>
          <w:fldChar w:fldCharType="separate"/>
        </w:r>
        <w:r w:rsidR="00A314A3">
          <w:rPr>
            <w:noProof/>
            <w:webHidden/>
          </w:rPr>
          <w:t>67</w:t>
        </w:r>
        <w:r w:rsidR="00A314A3">
          <w:rPr>
            <w:noProof/>
            <w:webHidden/>
          </w:rPr>
          <w:fldChar w:fldCharType="end"/>
        </w:r>
      </w:hyperlink>
    </w:p>
    <w:p w14:paraId="13E6882D" w14:textId="378A6AA3" w:rsidR="00A314A3" w:rsidRDefault="00047A67" w:rsidP="003C58C5">
      <w:pPr>
        <w:pStyle w:val="23"/>
        <w:ind w:left="0" w:firstLine="0"/>
        <w:rPr>
          <w:rFonts w:asciiTheme="minorHAnsi" w:eastAsiaTheme="minorEastAsia" w:hAnsiTheme="minorHAnsi" w:cstheme="minorBidi"/>
          <w:noProof/>
          <w:sz w:val="22"/>
          <w:szCs w:val="22"/>
        </w:rPr>
      </w:pPr>
      <w:hyperlink w:anchor="_Toc170246381" w:history="1">
        <w:r w:rsidR="00A314A3" w:rsidRPr="00A15C22">
          <w:rPr>
            <w:rStyle w:val="a9"/>
            <w:iCs/>
            <w:noProof/>
          </w:rPr>
          <w:t>6.4. Проверка доступности тарифов на коммунальные услуги для населения</w:t>
        </w:r>
        <w:r w:rsidR="00A314A3">
          <w:rPr>
            <w:noProof/>
            <w:webHidden/>
          </w:rPr>
          <w:tab/>
        </w:r>
        <w:r w:rsidR="00A314A3">
          <w:rPr>
            <w:noProof/>
            <w:webHidden/>
          </w:rPr>
          <w:fldChar w:fldCharType="begin"/>
        </w:r>
        <w:r w:rsidR="00A314A3">
          <w:rPr>
            <w:noProof/>
            <w:webHidden/>
          </w:rPr>
          <w:instrText xml:space="preserve"> PAGEREF _Toc170246381 \h </w:instrText>
        </w:r>
        <w:r w:rsidR="00A314A3">
          <w:rPr>
            <w:noProof/>
            <w:webHidden/>
          </w:rPr>
        </w:r>
        <w:r w:rsidR="00A314A3">
          <w:rPr>
            <w:noProof/>
            <w:webHidden/>
          </w:rPr>
          <w:fldChar w:fldCharType="separate"/>
        </w:r>
        <w:r w:rsidR="00A314A3">
          <w:rPr>
            <w:noProof/>
            <w:webHidden/>
          </w:rPr>
          <w:t>72</w:t>
        </w:r>
        <w:r w:rsidR="00A314A3">
          <w:rPr>
            <w:noProof/>
            <w:webHidden/>
          </w:rPr>
          <w:fldChar w:fldCharType="end"/>
        </w:r>
      </w:hyperlink>
    </w:p>
    <w:p w14:paraId="0E02E91D" w14:textId="579E8C4A" w:rsidR="00A314A3" w:rsidRDefault="00047A67">
      <w:pPr>
        <w:pStyle w:val="12"/>
        <w:rPr>
          <w:rFonts w:asciiTheme="minorHAnsi" w:eastAsiaTheme="minorEastAsia" w:hAnsiTheme="minorHAnsi" w:cstheme="minorBidi"/>
          <w:b w:val="0"/>
          <w:caps w:val="0"/>
          <w:noProof/>
          <w:sz w:val="22"/>
          <w:szCs w:val="22"/>
        </w:rPr>
      </w:pPr>
      <w:hyperlink w:anchor="_Toc170246382" w:history="1">
        <w:r w:rsidR="00A314A3" w:rsidRPr="00A15C22">
          <w:rPr>
            <w:rStyle w:val="a9"/>
            <w:noProof/>
          </w:rPr>
          <w:t xml:space="preserve">7. Управление программой                                                                                                  </w:t>
        </w:r>
        <w:r w:rsidR="00A314A3" w:rsidRPr="00A15C22">
          <w:rPr>
            <w:rStyle w:val="a9"/>
            <w:iCs/>
            <w:noProof/>
          </w:rPr>
          <w:t>7.1. Ответственный за реализацию программы</w:t>
        </w:r>
        <w:r w:rsidR="00A314A3">
          <w:rPr>
            <w:noProof/>
            <w:webHidden/>
          </w:rPr>
          <w:tab/>
        </w:r>
        <w:r w:rsidR="00A314A3">
          <w:rPr>
            <w:noProof/>
            <w:webHidden/>
          </w:rPr>
          <w:fldChar w:fldCharType="begin"/>
        </w:r>
        <w:r w:rsidR="00A314A3">
          <w:rPr>
            <w:noProof/>
            <w:webHidden/>
          </w:rPr>
          <w:instrText xml:space="preserve"> PAGEREF _Toc170246382 \h </w:instrText>
        </w:r>
        <w:r w:rsidR="00A314A3">
          <w:rPr>
            <w:noProof/>
            <w:webHidden/>
          </w:rPr>
        </w:r>
        <w:r w:rsidR="00A314A3">
          <w:rPr>
            <w:noProof/>
            <w:webHidden/>
          </w:rPr>
          <w:fldChar w:fldCharType="separate"/>
        </w:r>
        <w:r w:rsidR="00A314A3">
          <w:rPr>
            <w:noProof/>
            <w:webHidden/>
          </w:rPr>
          <w:t>75</w:t>
        </w:r>
        <w:r w:rsidR="00A314A3">
          <w:rPr>
            <w:noProof/>
            <w:webHidden/>
          </w:rPr>
          <w:fldChar w:fldCharType="end"/>
        </w:r>
      </w:hyperlink>
    </w:p>
    <w:p w14:paraId="20B5AAF2" w14:textId="54655256" w:rsidR="00A314A3" w:rsidRDefault="00047A67" w:rsidP="003C58C5">
      <w:pPr>
        <w:pStyle w:val="23"/>
        <w:ind w:left="0" w:firstLine="0"/>
        <w:rPr>
          <w:rFonts w:asciiTheme="minorHAnsi" w:eastAsiaTheme="minorEastAsia" w:hAnsiTheme="minorHAnsi" w:cstheme="minorBidi"/>
          <w:noProof/>
          <w:sz w:val="22"/>
          <w:szCs w:val="22"/>
        </w:rPr>
      </w:pPr>
      <w:hyperlink w:anchor="_Toc170246383" w:history="1">
        <w:r w:rsidR="00A314A3" w:rsidRPr="00A15C22">
          <w:rPr>
            <w:rStyle w:val="a9"/>
            <w:iCs/>
            <w:noProof/>
          </w:rPr>
          <w:t>7.2. План-график работ по реализации программы</w:t>
        </w:r>
        <w:r w:rsidR="00A314A3">
          <w:rPr>
            <w:noProof/>
            <w:webHidden/>
          </w:rPr>
          <w:tab/>
        </w:r>
        <w:r w:rsidR="00A314A3">
          <w:rPr>
            <w:noProof/>
            <w:webHidden/>
          </w:rPr>
          <w:fldChar w:fldCharType="begin"/>
        </w:r>
        <w:r w:rsidR="00A314A3">
          <w:rPr>
            <w:noProof/>
            <w:webHidden/>
          </w:rPr>
          <w:instrText xml:space="preserve"> PAGEREF _Toc170246383 \h </w:instrText>
        </w:r>
        <w:r w:rsidR="00A314A3">
          <w:rPr>
            <w:noProof/>
            <w:webHidden/>
          </w:rPr>
        </w:r>
        <w:r w:rsidR="00A314A3">
          <w:rPr>
            <w:noProof/>
            <w:webHidden/>
          </w:rPr>
          <w:fldChar w:fldCharType="separate"/>
        </w:r>
        <w:r w:rsidR="00A314A3">
          <w:rPr>
            <w:noProof/>
            <w:webHidden/>
          </w:rPr>
          <w:t>75</w:t>
        </w:r>
        <w:r w:rsidR="00A314A3">
          <w:rPr>
            <w:noProof/>
            <w:webHidden/>
          </w:rPr>
          <w:fldChar w:fldCharType="end"/>
        </w:r>
      </w:hyperlink>
    </w:p>
    <w:p w14:paraId="746BBC3C" w14:textId="35D7844E" w:rsidR="00A314A3" w:rsidRDefault="00047A67" w:rsidP="003C58C5">
      <w:pPr>
        <w:pStyle w:val="23"/>
        <w:ind w:left="0" w:firstLine="0"/>
        <w:rPr>
          <w:rFonts w:asciiTheme="minorHAnsi" w:eastAsiaTheme="minorEastAsia" w:hAnsiTheme="minorHAnsi" w:cstheme="minorBidi"/>
          <w:noProof/>
          <w:sz w:val="22"/>
          <w:szCs w:val="22"/>
        </w:rPr>
      </w:pPr>
      <w:hyperlink w:anchor="_Toc170246384" w:history="1">
        <w:r w:rsidR="00A314A3" w:rsidRPr="00A15C22">
          <w:rPr>
            <w:rStyle w:val="a9"/>
            <w:iCs/>
            <w:noProof/>
          </w:rPr>
          <w:t>7.3. Порядок предоставления отчетности по выполнению программы</w:t>
        </w:r>
        <w:r w:rsidR="00A314A3">
          <w:rPr>
            <w:noProof/>
            <w:webHidden/>
          </w:rPr>
          <w:tab/>
        </w:r>
        <w:r w:rsidR="00A314A3">
          <w:rPr>
            <w:noProof/>
            <w:webHidden/>
          </w:rPr>
          <w:fldChar w:fldCharType="begin"/>
        </w:r>
        <w:r w:rsidR="00A314A3">
          <w:rPr>
            <w:noProof/>
            <w:webHidden/>
          </w:rPr>
          <w:instrText xml:space="preserve"> PAGEREF _Toc170246384 \h </w:instrText>
        </w:r>
        <w:r w:rsidR="00A314A3">
          <w:rPr>
            <w:noProof/>
            <w:webHidden/>
          </w:rPr>
        </w:r>
        <w:r w:rsidR="00A314A3">
          <w:rPr>
            <w:noProof/>
            <w:webHidden/>
          </w:rPr>
          <w:fldChar w:fldCharType="separate"/>
        </w:r>
        <w:r w:rsidR="00A314A3">
          <w:rPr>
            <w:noProof/>
            <w:webHidden/>
          </w:rPr>
          <w:t>76</w:t>
        </w:r>
        <w:r w:rsidR="00A314A3">
          <w:rPr>
            <w:noProof/>
            <w:webHidden/>
          </w:rPr>
          <w:fldChar w:fldCharType="end"/>
        </w:r>
      </w:hyperlink>
    </w:p>
    <w:p w14:paraId="64213E15" w14:textId="4C014350" w:rsidR="00A314A3" w:rsidRDefault="00047A67" w:rsidP="003C58C5">
      <w:pPr>
        <w:pStyle w:val="23"/>
        <w:ind w:left="0" w:firstLine="0"/>
        <w:rPr>
          <w:rFonts w:asciiTheme="minorHAnsi" w:eastAsiaTheme="minorEastAsia" w:hAnsiTheme="minorHAnsi" w:cstheme="minorBidi"/>
          <w:noProof/>
          <w:sz w:val="22"/>
          <w:szCs w:val="22"/>
        </w:rPr>
      </w:pPr>
      <w:hyperlink w:anchor="_Toc170246385" w:history="1">
        <w:r w:rsidR="00A314A3" w:rsidRPr="00A15C22">
          <w:rPr>
            <w:rStyle w:val="a9"/>
            <w:iCs/>
            <w:noProof/>
          </w:rPr>
          <w:t>7.4. Порядок и сроки корректировки программы</w:t>
        </w:r>
        <w:r w:rsidR="00A314A3">
          <w:rPr>
            <w:noProof/>
            <w:webHidden/>
          </w:rPr>
          <w:tab/>
        </w:r>
        <w:r w:rsidR="00A314A3">
          <w:rPr>
            <w:noProof/>
            <w:webHidden/>
          </w:rPr>
          <w:fldChar w:fldCharType="begin"/>
        </w:r>
        <w:r w:rsidR="00A314A3">
          <w:rPr>
            <w:noProof/>
            <w:webHidden/>
          </w:rPr>
          <w:instrText xml:space="preserve"> PAGEREF _Toc170246385 \h </w:instrText>
        </w:r>
        <w:r w:rsidR="00A314A3">
          <w:rPr>
            <w:noProof/>
            <w:webHidden/>
          </w:rPr>
        </w:r>
        <w:r w:rsidR="00A314A3">
          <w:rPr>
            <w:noProof/>
            <w:webHidden/>
          </w:rPr>
          <w:fldChar w:fldCharType="separate"/>
        </w:r>
        <w:r w:rsidR="00A314A3">
          <w:rPr>
            <w:noProof/>
            <w:webHidden/>
          </w:rPr>
          <w:t>79</w:t>
        </w:r>
        <w:r w:rsidR="00A314A3">
          <w:rPr>
            <w:noProof/>
            <w:webHidden/>
          </w:rPr>
          <w:fldChar w:fldCharType="end"/>
        </w:r>
      </w:hyperlink>
    </w:p>
    <w:p w14:paraId="52D3C6AB" w14:textId="6A57A83B" w:rsidR="000E4137" w:rsidRDefault="007A2175" w:rsidP="00B12898">
      <w:pPr>
        <w:rPr>
          <w:b/>
          <w:sz w:val="28"/>
          <w:szCs w:val="28"/>
        </w:rPr>
      </w:pPr>
      <w:r w:rsidRPr="00B12898">
        <w:rPr>
          <w:b/>
          <w:sz w:val="28"/>
          <w:szCs w:val="28"/>
        </w:rPr>
        <w:fldChar w:fldCharType="end"/>
      </w:r>
    </w:p>
    <w:p w14:paraId="3A261755" w14:textId="77777777" w:rsidR="00A314A3" w:rsidRDefault="00A314A3" w:rsidP="00B12898">
      <w:pPr>
        <w:rPr>
          <w:b/>
          <w:sz w:val="28"/>
          <w:szCs w:val="28"/>
        </w:rPr>
      </w:pPr>
    </w:p>
    <w:p w14:paraId="30F3E1FF" w14:textId="2C867CBA" w:rsidR="00A314A3" w:rsidRDefault="00A314A3" w:rsidP="00B12898">
      <w:pPr>
        <w:rPr>
          <w:b/>
          <w:sz w:val="28"/>
          <w:szCs w:val="28"/>
        </w:rPr>
      </w:pPr>
    </w:p>
    <w:p w14:paraId="3E6BBF7E" w14:textId="469E0908" w:rsidR="00A314A3" w:rsidRDefault="00A314A3" w:rsidP="00B12898">
      <w:pPr>
        <w:rPr>
          <w:b/>
          <w:sz w:val="28"/>
          <w:szCs w:val="28"/>
        </w:rPr>
      </w:pPr>
    </w:p>
    <w:p w14:paraId="37CD63F4" w14:textId="5D805EA2" w:rsidR="00A314A3" w:rsidRDefault="00A314A3" w:rsidP="00B12898">
      <w:pPr>
        <w:rPr>
          <w:b/>
          <w:sz w:val="28"/>
          <w:szCs w:val="28"/>
        </w:rPr>
      </w:pPr>
    </w:p>
    <w:p w14:paraId="20BB4246" w14:textId="4AEA2D9A" w:rsidR="00A314A3" w:rsidRDefault="00A314A3" w:rsidP="00B12898">
      <w:pPr>
        <w:rPr>
          <w:b/>
          <w:sz w:val="28"/>
          <w:szCs w:val="28"/>
        </w:rPr>
      </w:pPr>
    </w:p>
    <w:p w14:paraId="14E4534D" w14:textId="165C6919" w:rsidR="00A314A3" w:rsidRDefault="00A314A3" w:rsidP="00B12898">
      <w:pPr>
        <w:rPr>
          <w:b/>
          <w:sz w:val="28"/>
          <w:szCs w:val="28"/>
        </w:rPr>
      </w:pPr>
    </w:p>
    <w:p w14:paraId="7238996E" w14:textId="0062F764" w:rsidR="00A314A3" w:rsidRDefault="00A314A3" w:rsidP="00B12898">
      <w:pPr>
        <w:rPr>
          <w:b/>
          <w:sz w:val="28"/>
          <w:szCs w:val="28"/>
        </w:rPr>
      </w:pPr>
    </w:p>
    <w:p w14:paraId="6FB9767D" w14:textId="39039E56" w:rsidR="00A314A3" w:rsidRDefault="00A314A3" w:rsidP="00B12898">
      <w:pPr>
        <w:rPr>
          <w:b/>
          <w:sz w:val="28"/>
          <w:szCs w:val="28"/>
        </w:rPr>
      </w:pPr>
    </w:p>
    <w:p w14:paraId="5ADE13F2" w14:textId="7878D689" w:rsidR="00A314A3" w:rsidRDefault="00A314A3" w:rsidP="00B12898">
      <w:pPr>
        <w:rPr>
          <w:b/>
          <w:sz w:val="28"/>
          <w:szCs w:val="28"/>
        </w:rPr>
      </w:pPr>
    </w:p>
    <w:p w14:paraId="4ECB35F0" w14:textId="64E10EE1" w:rsidR="003C58C5" w:rsidRDefault="003C58C5" w:rsidP="00B12898">
      <w:pPr>
        <w:rPr>
          <w:b/>
          <w:sz w:val="28"/>
          <w:szCs w:val="28"/>
        </w:rPr>
      </w:pPr>
    </w:p>
    <w:p w14:paraId="2904ADA6" w14:textId="33867FF7" w:rsidR="003C58C5" w:rsidRDefault="003C58C5" w:rsidP="00B12898">
      <w:pPr>
        <w:rPr>
          <w:b/>
          <w:sz w:val="28"/>
          <w:szCs w:val="28"/>
        </w:rPr>
      </w:pPr>
    </w:p>
    <w:p w14:paraId="49E7E538" w14:textId="605181EA" w:rsidR="003C58C5" w:rsidRDefault="003C58C5" w:rsidP="00B12898">
      <w:pPr>
        <w:rPr>
          <w:b/>
          <w:sz w:val="28"/>
          <w:szCs w:val="28"/>
        </w:rPr>
      </w:pPr>
    </w:p>
    <w:p w14:paraId="31F1CF6A" w14:textId="24AEF472" w:rsidR="003C58C5" w:rsidRDefault="003C58C5" w:rsidP="00B12898">
      <w:pPr>
        <w:rPr>
          <w:b/>
          <w:sz w:val="28"/>
          <w:szCs w:val="28"/>
        </w:rPr>
      </w:pPr>
    </w:p>
    <w:p w14:paraId="66E47235" w14:textId="77777777" w:rsidR="003C58C5" w:rsidRDefault="003C58C5" w:rsidP="00B12898">
      <w:pPr>
        <w:rPr>
          <w:b/>
          <w:sz w:val="28"/>
          <w:szCs w:val="28"/>
        </w:rPr>
      </w:pPr>
    </w:p>
    <w:p w14:paraId="40400B73" w14:textId="77777777" w:rsidR="00A314A3" w:rsidRDefault="00A314A3" w:rsidP="00B12898">
      <w:pPr>
        <w:rPr>
          <w:b/>
          <w:sz w:val="28"/>
          <w:szCs w:val="28"/>
        </w:rPr>
      </w:pPr>
    </w:p>
    <w:p w14:paraId="6D344C86" w14:textId="77777777" w:rsidR="00A314A3" w:rsidRDefault="00A314A3" w:rsidP="00B12898">
      <w:pPr>
        <w:rPr>
          <w:b/>
          <w:sz w:val="28"/>
          <w:szCs w:val="28"/>
        </w:rPr>
      </w:pPr>
    </w:p>
    <w:p w14:paraId="6AD000C4" w14:textId="1731D13A" w:rsidR="006344F9" w:rsidRPr="00B12898" w:rsidRDefault="006344F9" w:rsidP="00B12898">
      <w:pPr>
        <w:rPr>
          <w:b/>
          <w:sz w:val="28"/>
          <w:szCs w:val="28"/>
        </w:rPr>
      </w:pPr>
      <w:r w:rsidRPr="00B12898">
        <w:rPr>
          <w:b/>
          <w:sz w:val="28"/>
          <w:szCs w:val="28"/>
        </w:rPr>
        <w:lastRenderedPageBreak/>
        <w:t xml:space="preserve">Раздел 1. </w:t>
      </w:r>
      <w:proofErr w:type="gramStart"/>
      <w:r w:rsidRPr="00B12898">
        <w:rPr>
          <w:b/>
          <w:sz w:val="28"/>
          <w:szCs w:val="28"/>
        </w:rPr>
        <w:t>Паспорт  программы</w:t>
      </w:r>
      <w:proofErr w:type="gramEnd"/>
      <w:r w:rsidRPr="00B12898">
        <w:rPr>
          <w:b/>
          <w:sz w:val="28"/>
          <w:szCs w:val="28"/>
        </w:rPr>
        <w:t xml:space="preserve"> комплексного развития систем коммунальной инфраструктуры муниципального образования «</w:t>
      </w:r>
      <w:r w:rsidR="00AD4100">
        <w:rPr>
          <w:b/>
          <w:sz w:val="28"/>
          <w:szCs w:val="28"/>
        </w:rPr>
        <w:t>Егорьевский</w:t>
      </w:r>
      <w:r w:rsidRPr="00B12898">
        <w:rPr>
          <w:b/>
          <w:sz w:val="28"/>
          <w:szCs w:val="28"/>
        </w:rPr>
        <w:t xml:space="preserve"> сельсовет»</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6"/>
        <w:gridCol w:w="2895"/>
        <w:gridCol w:w="6649"/>
      </w:tblGrid>
      <w:tr w:rsidR="006344F9" w:rsidRPr="00DF6E60" w14:paraId="3F124A8F" w14:textId="77777777" w:rsidTr="00EA08E2">
        <w:trPr>
          <w:trHeight w:val="674"/>
        </w:trPr>
        <w:tc>
          <w:tcPr>
            <w:tcW w:w="536" w:type="dxa"/>
            <w:tcBorders>
              <w:top w:val="single" w:sz="4" w:space="0" w:color="auto"/>
              <w:left w:val="single" w:sz="4" w:space="0" w:color="auto"/>
              <w:bottom w:val="single" w:sz="4" w:space="0" w:color="auto"/>
              <w:right w:val="single" w:sz="4" w:space="0" w:color="auto"/>
            </w:tcBorders>
            <w:vAlign w:val="center"/>
          </w:tcPr>
          <w:p w14:paraId="48BA4ABA" w14:textId="77777777" w:rsidR="006344F9" w:rsidRPr="00DF6E60" w:rsidRDefault="006344F9" w:rsidP="00CF7618">
            <w:pPr>
              <w:jc w:val="center"/>
            </w:pPr>
            <w:r w:rsidRPr="00DF6E60">
              <w:t>1</w:t>
            </w:r>
          </w:p>
        </w:tc>
        <w:tc>
          <w:tcPr>
            <w:tcW w:w="2895" w:type="dxa"/>
            <w:tcBorders>
              <w:top w:val="single" w:sz="4" w:space="0" w:color="auto"/>
              <w:left w:val="single" w:sz="4" w:space="0" w:color="auto"/>
              <w:bottom w:val="single" w:sz="4" w:space="0" w:color="auto"/>
              <w:right w:val="single" w:sz="4" w:space="0" w:color="auto"/>
            </w:tcBorders>
            <w:vAlign w:val="center"/>
          </w:tcPr>
          <w:p w14:paraId="2DD18E39" w14:textId="77777777" w:rsidR="006344F9" w:rsidRPr="00DF6E60" w:rsidRDefault="006344F9" w:rsidP="00CF7618">
            <w:pPr>
              <w:jc w:val="center"/>
            </w:pPr>
            <w:r w:rsidRPr="00DF6E60">
              <w:t>Наименование программы</w:t>
            </w:r>
          </w:p>
        </w:tc>
        <w:tc>
          <w:tcPr>
            <w:tcW w:w="6649" w:type="dxa"/>
            <w:tcBorders>
              <w:top w:val="single" w:sz="4" w:space="0" w:color="auto"/>
              <w:left w:val="single" w:sz="4" w:space="0" w:color="auto"/>
              <w:bottom w:val="single" w:sz="4" w:space="0" w:color="auto"/>
              <w:right w:val="single" w:sz="4" w:space="0" w:color="auto"/>
            </w:tcBorders>
            <w:vAlign w:val="center"/>
          </w:tcPr>
          <w:p w14:paraId="5B49F394" w14:textId="6E006970" w:rsidR="006344F9" w:rsidRPr="00DF6E60" w:rsidRDefault="006344F9" w:rsidP="00CF7618">
            <w:pPr>
              <w:jc w:val="center"/>
            </w:pPr>
            <w:r w:rsidRPr="00DF6E60">
              <w:t xml:space="preserve">Программа комплексного развития систем коммунальной инфраструктуры </w:t>
            </w:r>
            <w:r>
              <w:t>муниципального образования «</w:t>
            </w:r>
            <w:r w:rsidR="00AD4100">
              <w:t>Егорьевский</w:t>
            </w:r>
            <w:r>
              <w:t xml:space="preserve"> сельсовет»</w:t>
            </w:r>
          </w:p>
        </w:tc>
      </w:tr>
      <w:tr w:rsidR="006344F9" w:rsidRPr="00DF6E60" w14:paraId="3ED96A51" w14:textId="77777777" w:rsidTr="00EA08E2">
        <w:trPr>
          <w:trHeight w:val="403"/>
        </w:trPr>
        <w:tc>
          <w:tcPr>
            <w:tcW w:w="536" w:type="dxa"/>
            <w:tcBorders>
              <w:top w:val="single" w:sz="4" w:space="0" w:color="auto"/>
              <w:left w:val="single" w:sz="4" w:space="0" w:color="auto"/>
              <w:bottom w:val="single" w:sz="4" w:space="0" w:color="auto"/>
              <w:right w:val="single" w:sz="4" w:space="0" w:color="auto"/>
            </w:tcBorders>
            <w:vAlign w:val="center"/>
          </w:tcPr>
          <w:p w14:paraId="3BC328F7" w14:textId="77777777" w:rsidR="006344F9" w:rsidRPr="00DF6E60" w:rsidRDefault="006344F9" w:rsidP="00CF7618">
            <w:pPr>
              <w:jc w:val="center"/>
            </w:pPr>
            <w:r w:rsidRPr="00DF6E60">
              <w:t>2</w:t>
            </w:r>
          </w:p>
        </w:tc>
        <w:tc>
          <w:tcPr>
            <w:tcW w:w="2895" w:type="dxa"/>
            <w:tcBorders>
              <w:top w:val="single" w:sz="4" w:space="0" w:color="auto"/>
              <w:left w:val="single" w:sz="4" w:space="0" w:color="auto"/>
              <w:bottom w:val="single" w:sz="4" w:space="0" w:color="auto"/>
              <w:right w:val="single" w:sz="4" w:space="0" w:color="auto"/>
            </w:tcBorders>
            <w:vAlign w:val="center"/>
          </w:tcPr>
          <w:p w14:paraId="49075D7A" w14:textId="77777777" w:rsidR="006344F9" w:rsidRPr="00DF6E60" w:rsidRDefault="006344F9" w:rsidP="00CF7618">
            <w:pPr>
              <w:jc w:val="center"/>
            </w:pPr>
            <w:r w:rsidRPr="00DF6E60">
              <w:t>Основание для разработки программы</w:t>
            </w:r>
          </w:p>
        </w:tc>
        <w:tc>
          <w:tcPr>
            <w:tcW w:w="6649" w:type="dxa"/>
            <w:tcBorders>
              <w:top w:val="single" w:sz="4" w:space="0" w:color="auto"/>
              <w:left w:val="single" w:sz="4" w:space="0" w:color="auto"/>
              <w:bottom w:val="single" w:sz="4" w:space="0" w:color="auto"/>
              <w:right w:val="single" w:sz="4" w:space="0" w:color="auto"/>
            </w:tcBorders>
            <w:vAlign w:val="center"/>
          </w:tcPr>
          <w:p w14:paraId="3A99F1AE" w14:textId="5950D117" w:rsidR="006344F9" w:rsidRPr="00DF6E60" w:rsidRDefault="006344F9" w:rsidP="00E37CC9">
            <w:r w:rsidRPr="00DF6E60">
              <w:t xml:space="preserve">Муниципальный </w:t>
            </w:r>
            <w:proofErr w:type="gramStart"/>
            <w:r w:rsidRPr="00DF6E60">
              <w:t xml:space="preserve">контракт </w:t>
            </w:r>
            <w:r>
              <w:t xml:space="preserve"> на</w:t>
            </w:r>
            <w:proofErr w:type="gramEnd"/>
            <w:r>
              <w:t xml:space="preserve"> оказание услуг</w:t>
            </w:r>
            <w:r w:rsidRPr="00DF6E60">
              <w:t xml:space="preserve"> по разработке</w:t>
            </w:r>
            <w:r>
              <w:t xml:space="preserve"> </w:t>
            </w:r>
            <w:r w:rsidRPr="00DF6E60">
              <w:t xml:space="preserve">программы  комплексного развития систем коммунальной инфраструктуры </w:t>
            </w:r>
            <w:r>
              <w:t>на развитие  системы передачи электроэнергии,  развитию водоснабжения и водоотведения,  развитию теплоснабжения, газоснабжения и обращению с ТКО в МО «</w:t>
            </w:r>
            <w:r w:rsidR="00AD4100">
              <w:t xml:space="preserve">Егорьевский </w:t>
            </w:r>
            <w:r>
              <w:t>сельсовет» Касторенского района   Курской области на период до 203</w:t>
            </w:r>
            <w:r w:rsidR="00E37CC9">
              <w:t>3</w:t>
            </w:r>
            <w:r>
              <w:t xml:space="preserve">года </w:t>
            </w:r>
          </w:p>
        </w:tc>
      </w:tr>
      <w:tr w:rsidR="006344F9" w:rsidRPr="00DF6E60" w14:paraId="002B82D4" w14:textId="77777777" w:rsidTr="00EA08E2">
        <w:trPr>
          <w:trHeight w:val="517"/>
        </w:trPr>
        <w:tc>
          <w:tcPr>
            <w:tcW w:w="536" w:type="dxa"/>
            <w:tcBorders>
              <w:top w:val="single" w:sz="4" w:space="0" w:color="auto"/>
            </w:tcBorders>
            <w:vAlign w:val="center"/>
          </w:tcPr>
          <w:p w14:paraId="35D0718E" w14:textId="77777777" w:rsidR="006344F9" w:rsidRPr="00DF6E60" w:rsidRDefault="006344F9" w:rsidP="00CF7618">
            <w:pPr>
              <w:jc w:val="center"/>
            </w:pPr>
            <w:r w:rsidRPr="00DF6E60">
              <w:t>3</w:t>
            </w:r>
          </w:p>
        </w:tc>
        <w:tc>
          <w:tcPr>
            <w:tcW w:w="2895" w:type="dxa"/>
            <w:tcBorders>
              <w:top w:val="single" w:sz="4" w:space="0" w:color="auto"/>
            </w:tcBorders>
            <w:vAlign w:val="center"/>
          </w:tcPr>
          <w:p w14:paraId="18A11D0B" w14:textId="77777777" w:rsidR="006344F9" w:rsidRPr="00DF6E60" w:rsidRDefault="006344F9" w:rsidP="00CF7618">
            <w:pPr>
              <w:jc w:val="center"/>
            </w:pPr>
            <w:r w:rsidRPr="00DF6E60">
              <w:t>Заказчик программы</w:t>
            </w:r>
          </w:p>
        </w:tc>
        <w:tc>
          <w:tcPr>
            <w:tcW w:w="6649" w:type="dxa"/>
            <w:tcBorders>
              <w:top w:val="single" w:sz="4" w:space="0" w:color="auto"/>
            </w:tcBorders>
            <w:vAlign w:val="center"/>
          </w:tcPr>
          <w:p w14:paraId="77E3FB45" w14:textId="109B6787" w:rsidR="006344F9" w:rsidRPr="00DF6E60" w:rsidRDefault="006344F9" w:rsidP="0053646F">
            <w:r>
              <w:t>Муниципальное образование «</w:t>
            </w:r>
            <w:r w:rsidR="00AD4100">
              <w:t xml:space="preserve">Егорьевский </w:t>
            </w:r>
            <w:r>
              <w:t>сельсовет»</w:t>
            </w:r>
          </w:p>
        </w:tc>
      </w:tr>
      <w:tr w:rsidR="006344F9" w:rsidRPr="00DF6E60" w14:paraId="7E90346D" w14:textId="77777777" w:rsidTr="00CF7618">
        <w:trPr>
          <w:trHeight w:val="345"/>
        </w:trPr>
        <w:tc>
          <w:tcPr>
            <w:tcW w:w="536" w:type="dxa"/>
            <w:vAlign w:val="center"/>
          </w:tcPr>
          <w:p w14:paraId="20469CC4" w14:textId="77777777" w:rsidR="006344F9" w:rsidRPr="00DF6E60" w:rsidRDefault="006344F9" w:rsidP="00CF7618">
            <w:pPr>
              <w:jc w:val="center"/>
            </w:pPr>
            <w:r w:rsidRPr="00DF6E60">
              <w:t>4</w:t>
            </w:r>
          </w:p>
        </w:tc>
        <w:tc>
          <w:tcPr>
            <w:tcW w:w="2895" w:type="dxa"/>
            <w:vAlign w:val="center"/>
          </w:tcPr>
          <w:p w14:paraId="4FF8C2F3" w14:textId="77777777" w:rsidR="006344F9" w:rsidRPr="00DF6E60" w:rsidRDefault="006344F9" w:rsidP="00CF7618">
            <w:pPr>
              <w:jc w:val="center"/>
            </w:pPr>
            <w:r w:rsidRPr="00DF6E60">
              <w:t>Разработчик программы</w:t>
            </w:r>
          </w:p>
        </w:tc>
        <w:tc>
          <w:tcPr>
            <w:tcW w:w="6649" w:type="dxa"/>
            <w:vAlign w:val="center"/>
          </w:tcPr>
          <w:p w14:paraId="155BD1E6" w14:textId="77777777" w:rsidR="006344F9" w:rsidRPr="00DF6E60" w:rsidRDefault="006344F9" w:rsidP="0053646F">
            <w:r w:rsidRPr="00DF6E60">
              <w:t>О</w:t>
            </w:r>
            <w:r>
              <w:t xml:space="preserve">бщество с ограниченной ответственностью </w:t>
            </w:r>
            <w:r w:rsidRPr="00DF6E60">
              <w:t>«</w:t>
            </w:r>
            <w:proofErr w:type="spellStart"/>
            <w:r w:rsidRPr="00DF6E60">
              <w:t>ЖилКомКонсалт</w:t>
            </w:r>
            <w:proofErr w:type="spellEnd"/>
            <w:r w:rsidRPr="00DF6E60">
              <w:t>»</w:t>
            </w:r>
          </w:p>
        </w:tc>
      </w:tr>
      <w:tr w:rsidR="006344F9" w:rsidRPr="00DF6E60" w14:paraId="3AEF6B5B" w14:textId="77777777" w:rsidTr="00CF7618">
        <w:trPr>
          <w:trHeight w:val="462"/>
        </w:trPr>
        <w:tc>
          <w:tcPr>
            <w:tcW w:w="536" w:type="dxa"/>
            <w:vAlign w:val="center"/>
          </w:tcPr>
          <w:p w14:paraId="58D2BBFD" w14:textId="3EDD3083" w:rsidR="006344F9" w:rsidRPr="00DF6E60" w:rsidRDefault="00455EB7" w:rsidP="00455EB7">
            <w:pPr>
              <w:jc w:val="center"/>
            </w:pPr>
            <w:r>
              <w:t>5</w:t>
            </w:r>
          </w:p>
        </w:tc>
        <w:tc>
          <w:tcPr>
            <w:tcW w:w="2895" w:type="dxa"/>
            <w:vAlign w:val="center"/>
          </w:tcPr>
          <w:p w14:paraId="2782CCFA" w14:textId="77777777" w:rsidR="006344F9" w:rsidRPr="00DF6E60" w:rsidRDefault="006344F9" w:rsidP="00CF7618">
            <w:pPr>
              <w:jc w:val="center"/>
            </w:pPr>
            <w:r w:rsidRPr="00DF6E60">
              <w:t>Соисполнители программы</w:t>
            </w:r>
          </w:p>
        </w:tc>
        <w:tc>
          <w:tcPr>
            <w:tcW w:w="6649" w:type="dxa"/>
            <w:vAlign w:val="center"/>
          </w:tcPr>
          <w:p w14:paraId="5FFE5428" w14:textId="77777777" w:rsidR="006344F9" w:rsidRPr="00DF6E60" w:rsidRDefault="006344F9" w:rsidP="0053646F">
            <w:r>
              <w:t>АО «</w:t>
            </w:r>
            <w:proofErr w:type="spellStart"/>
            <w:r>
              <w:t>Курскоблводоканал</w:t>
            </w:r>
            <w:proofErr w:type="spellEnd"/>
            <w:proofErr w:type="gramStart"/>
            <w:r>
              <w:t xml:space="preserve">»,  </w:t>
            </w:r>
            <w:r w:rsidRPr="0011764A">
              <w:t>АО</w:t>
            </w:r>
            <w:proofErr w:type="gramEnd"/>
            <w:r w:rsidRPr="0011764A">
              <w:t xml:space="preserve"> "Спецавтобаза по уборке города Курска"</w:t>
            </w:r>
            <w:r>
              <w:t xml:space="preserve">, филиал ОАО МРСК Центра «Курскэнерго», Курский филиал АО «Межрегионгаз»  </w:t>
            </w:r>
          </w:p>
        </w:tc>
      </w:tr>
      <w:tr w:rsidR="006344F9" w:rsidRPr="00DF6E60" w14:paraId="5CF1330E" w14:textId="77777777" w:rsidTr="00CF7618">
        <w:trPr>
          <w:trHeight w:val="462"/>
        </w:trPr>
        <w:tc>
          <w:tcPr>
            <w:tcW w:w="536" w:type="dxa"/>
            <w:vAlign w:val="center"/>
          </w:tcPr>
          <w:p w14:paraId="0DF66052" w14:textId="3D9A8B6A" w:rsidR="006344F9" w:rsidRPr="00DF6E60" w:rsidRDefault="00455EB7" w:rsidP="00455EB7">
            <w:pPr>
              <w:jc w:val="center"/>
            </w:pPr>
            <w:r>
              <w:t>6</w:t>
            </w:r>
          </w:p>
        </w:tc>
        <w:tc>
          <w:tcPr>
            <w:tcW w:w="2895" w:type="dxa"/>
            <w:vAlign w:val="center"/>
          </w:tcPr>
          <w:p w14:paraId="3FD9F099" w14:textId="77777777" w:rsidR="006344F9" w:rsidRPr="00DF6E60" w:rsidRDefault="006344F9" w:rsidP="00CF7618">
            <w:pPr>
              <w:jc w:val="center"/>
            </w:pPr>
            <w:r w:rsidRPr="00DF6E60">
              <w:t>Цель программы</w:t>
            </w:r>
          </w:p>
        </w:tc>
        <w:tc>
          <w:tcPr>
            <w:tcW w:w="6649" w:type="dxa"/>
            <w:vAlign w:val="center"/>
          </w:tcPr>
          <w:p w14:paraId="26EFEA03" w14:textId="0EC24E60" w:rsidR="006344F9" w:rsidRPr="00DF6E60" w:rsidRDefault="006344F9" w:rsidP="00E37CC9">
            <w:pPr>
              <w:jc w:val="both"/>
            </w:pPr>
            <w:r w:rsidRPr="00DF6E60">
              <w:t xml:space="preserve">Целью Программы является обеспечение сбалансированного, перспективного развития систем коммунальной инфраструктуры в соответствии с потребностями в строительстве объектов капитального строительства и соответствующей установленным требованиям надежности, энергетической эффективности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утилизации, обезвреживанию и захоронению твердых коммунальных отходов </w:t>
            </w:r>
            <w:r>
              <w:t>муниципального образования «</w:t>
            </w:r>
            <w:r w:rsidR="00AD4100">
              <w:t xml:space="preserve">Егорьевский </w:t>
            </w:r>
            <w:r>
              <w:t xml:space="preserve"> сельсовет»</w:t>
            </w:r>
            <w:r w:rsidRPr="00DF6E60">
              <w:t xml:space="preserve"> на период с 20</w:t>
            </w:r>
            <w:r>
              <w:t>24</w:t>
            </w:r>
            <w:r w:rsidRPr="00DF6E60">
              <w:t xml:space="preserve"> по 20</w:t>
            </w:r>
            <w:r>
              <w:t>3</w:t>
            </w:r>
            <w:r w:rsidR="00E37CC9">
              <w:t>3</w:t>
            </w:r>
            <w:r w:rsidRPr="00DF6E60">
              <w:t xml:space="preserve"> годы.</w:t>
            </w:r>
          </w:p>
        </w:tc>
      </w:tr>
      <w:tr w:rsidR="006344F9" w:rsidRPr="00DF6E60" w14:paraId="1B1E8BBD" w14:textId="77777777" w:rsidTr="00CF7618">
        <w:trPr>
          <w:trHeight w:val="462"/>
        </w:trPr>
        <w:tc>
          <w:tcPr>
            <w:tcW w:w="536" w:type="dxa"/>
            <w:vAlign w:val="center"/>
          </w:tcPr>
          <w:p w14:paraId="2C40823E" w14:textId="61D9347D" w:rsidR="006344F9" w:rsidRPr="00DF6E60" w:rsidRDefault="00455EB7" w:rsidP="00455EB7">
            <w:pPr>
              <w:jc w:val="center"/>
            </w:pPr>
            <w:r>
              <w:t>7</w:t>
            </w:r>
          </w:p>
        </w:tc>
        <w:tc>
          <w:tcPr>
            <w:tcW w:w="2895" w:type="dxa"/>
            <w:vAlign w:val="center"/>
          </w:tcPr>
          <w:p w14:paraId="41D15C6A" w14:textId="77777777" w:rsidR="006344F9" w:rsidRPr="00DF6E60" w:rsidRDefault="006344F9" w:rsidP="00CF7618">
            <w:pPr>
              <w:jc w:val="center"/>
            </w:pPr>
            <w:r w:rsidRPr="00DF6E60">
              <w:t>Задачи программы</w:t>
            </w:r>
          </w:p>
        </w:tc>
        <w:tc>
          <w:tcPr>
            <w:tcW w:w="6649" w:type="dxa"/>
            <w:vAlign w:val="center"/>
          </w:tcPr>
          <w:p w14:paraId="17D32AD2" w14:textId="77777777" w:rsidR="006344F9" w:rsidRPr="00DF6E60" w:rsidRDefault="006344F9" w:rsidP="00CF7618">
            <w:r w:rsidRPr="00DF6E60">
              <w:t>Задачами Программы являются:</w:t>
            </w:r>
            <w:r w:rsidRPr="00DF6E60">
              <w:br/>
              <w:t>1) инженерно-техническая оптимизация коммунальных систем;</w:t>
            </w:r>
            <w:r w:rsidRPr="00DF6E60">
              <w:br/>
              <w:t>2) перспективное планирование развития коммунальных систем;</w:t>
            </w:r>
            <w:r w:rsidRPr="00DF6E60">
              <w:br/>
              <w:t>3) разработка мероприятий по строительству, комплексной реконструкции и модернизации системы коммунальной инфраструктуры;</w:t>
            </w:r>
            <w:r w:rsidRPr="00DF6E60">
              <w:br/>
              <w:t>4) повышение инвестиционной привлекательности коммунальной инфраструктуры;</w:t>
            </w:r>
            <w:r w:rsidRPr="00DF6E60">
              <w:br/>
              <w:t>5) обеспечение сбалансированности интересов субъектов коммунальной инфраструктуры и потребителей</w:t>
            </w:r>
          </w:p>
        </w:tc>
      </w:tr>
      <w:tr w:rsidR="006344F9" w:rsidRPr="00DF6E60" w14:paraId="2A62E2D5" w14:textId="77777777" w:rsidTr="00CF7618">
        <w:trPr>
          <w:trHeight w:val="462"/>
        </w:trPr>
        <w:tc>
          <w:tcPr>
            <w:tcW w:w="536" w:type="dxa"/>
            <w:vAlign w:val="center"/>
          </w:tcPr>
          <w:p w14:paraId="7DE39624" w14:textId="23643DDA" w:rsidR="006344F9" w:rsidRPr="00DF6E60" w:rsidRDefault="00455EB7" w:rsidP="00455EB7">
            <w:pPr>
              <w:jc w:val="center"/>
            </w:pPr>
            <w:r>
              <w:t>8</w:t>
            </w:r>
          </w:p>
        </w:tc>
        <w:tc>
          <w:tcPr>
            <w:tcW w:w="2895" w:type="dxa"/>
            <w:vAlign w:val="center"/>
          </w:tcPr>
          <w:p w14:paraId="1F03E408" w14:textId="77777777" w:rsidR="006344F9" w:rsidRPr="00DF6E60" w:rsidRDefault="006344F9" w:rsidP="00CF7618">
            <w:pPr>
              <w:jc w:val="center"/>
            </w:pPr>
            <w:r w:rsidRPr="00DF6E60">
              <w:t>Важнейшие целевые показатели</w:t>
            </w:r>
          </w:p>
        </w:tc>
        <w:tc>
          <w:tcPr>
            <w:tcW w:w="6649" w:type="dxa"/>
            <w:vAlign w:val="center"/>
          </w:tcPr>
          <w:p w14:paraId="734FD19B" w14:textId="77777777" w:rsidR="006344F9" w:rsidRPr="00C0312E" w:rsidRDefault="006344F9" w:rsidP="00CF7618">
            <w:r w:rsidRPr="00C0312E">
              <w:t>Полный прогнозируемый перечень целевы</w:t>
            </w:r>
            <w:r>
              <w:t>х</w:t>
            </w:r>
            <w:r w:rsidRPr="00C0312E">
              <w:t xml:space="preserve"> показател</w:t>
            </w:r>
            <w:r>
              <w:t>ей</w:t>
            </w:r>
            <w:r w:rsidRPr="00C0312E">
              <w:t xml:space="preserve"> по каждой системе коммунальной инфраструктуры представлен Разделе 3 Программного документа, в том числе на расчётный срок Программы:</w:t>
            </w:r>
          </w:p>
          <w:p w14:paraId="58292B2E" w14:textId="62AD1BA4" w:rsidR="006344F9" w:rsidRPr="009D1DA3" w:rsidRDefault="006344F9" w:rsidP="00CF7618">
            <w:pPr>
              <w:rPr>
                <w:color w:val="FF0000"/>
              </w:rPr>
            </w:pPr>
            <w:r w:rsidRPr="00C0312E">
              <w:t xml:space="preserve">1. Численность населения </w:t>
            </w:r>
            <w:r>
              <w:t>МО «</w:t>
            </w:r>
            <w:proofErr w:type="gramStart"/>
            <w:r w:rsidR="00AD4100">
              <w:t xml:space="preserve">Егорьевский </w:t>
            </w:r>
            <w:r>
              <w:t xml:space="preserve"> сельсовет</w:t>
            </w:r>
            <w:proofErr w:type="gramEnd"/>
            <w:r>
              <w:t>» на 01.01.</w:t>
            </w:r>
            <w:r w:rsidRPr="004F247F">
              <w:t>202</w:t>
            </w:r>
            <w:r w:rsidR="00CF7618" w:rsidRPr="004F247F">
              <w:t>3</w:t>
            </w:r>
            <w:r w:rsidRPr="004F247F">
              <w:t xml:space="preserve">года - </w:t>
            </w:r>
            <w:r w:rsidR="00AD4100">
              <w:t>505</w:t>
            </w:r>
            <w:r w:rsidRPr="004F247F">
              <w:t xml:space="preserve"> чел;</w:t>
            </w:r>
          </w:p>
          <w:p w14:paraId="3E6A77ED" w14:textId="77777777" w:rsidR="006344F9" w:rsidRPr="00455EB7" w:rsidRDefault="006344F9" w:rsidP="00CF7618">
            <w:r w:rsidRPr="00455EB7">
              <w:t xml:space="preserve">2. Доля граждан, обслуживаемая </w:t>
            </w:r>
            <w:proofErr w:type="gramStart"/>
            <w:r w:rsidRPr="00455EB7">
              <w:t>коммунальными  системами</w:t>
            </w:r>
            <w:proofErr w:type="gramEnd"/>
            <w:r w:rsidRPr="00455EB7">
              <w:t>:</w:t>
            </w:r>
          </w:p>
          <w:p w14:paraId="15878E60" w14:textId="70F341DF" w:rsidR="006344F9" w:rsidRPr="00CF7618" w:rsidRDefault="006344F9" w:rsidP="00CF7618">
            <w:r w:rsidRPr="00CF7618">
              <w:t xml:space="preserve"> электроснабжения </w:t>
            </w:r>
            <w:r w:rsidR="00FA4DA2">
              <w:t xml:space="preserve">            </w:t>
            </w:r>
            <w:r w:rsidRPr="00CF7618">
              <w:t>– 100,0 %;</w:t>
            </w:r>
          </w:p>
          <w:p w14:paraId="0C6DB319" w14:textId="51C1B752" w:rsidR="006344F9" w:rsidRPr="00CF7618" w:rsidRDefault="006344F9" w:rsidP="00CF7618">
            <w:r w:rsidRPr="00CF7618">
              <w:lastRenderedPageBreak/>
              <w:t xml:space="preserve"> газоснабжения </w:t>
            </w:r>
            <w:r w:rsidR="00CF7618">
              <w:t xml:space="preserve">   </w:t>
            </w:r>
            <w:r w:rsidR="00FA4DA2">
              <w:t xml:space="preserve">            </w:t>
            </w:r>
            <w:r w:rsidR="00CF7618">
              <w:t xml:space="preserve">     </w:t>
            </w:r>
            <w:r w:rsidRPr="00CF7618">
              <w:t xml:space="preserve">– </w:t>
            </w:r>
            <w:r w:rsidR="00F47912">
              <w:t>86,2</w:t>
            </w:r>
            <w:r w:rsidRPr="00CF7618">
              <w:t xml:space="preserve"> %;</w:t>
            </w:r>
          </w:p>
          <w:p w14:paraId="2E168BB3" w14:textId="3D13A601" w:rsidR="006344F9" w:rsidRPr="009D1DA3" w:rsidRDefault="006344F9" w:rsidP="00CF7618">
            <w:pPr>
              <w:rPr>
                <w:color w:val="FF0000"/>
              </w:rPr>
            </w:pPr>
            <w:r w:rsidRPr="009D1DA3">
              <w:rPr>
                <w:color w:val="FF0000"/>
              </w:rPr>
              <w:t xml:space="preserve"> </w:t>
            </w:r>
            <w:r w:rsidRPr="00FA4DA2">
              <w:t xml:space="preserve">водоснабжения </w:t>
            </w:r>
            <w:r w:rsidR="00FA4DA2">
              <w:t xml:space="preserve">                    </w:t>
            </w:r>
            <w:r w:rsidRPr="00FA4DA2">
              <w:t>– 9</w:t>
            </w:r>
            <w:r w:rsidR="00AD4100">
              <w:t>9,0</w:t>
            </w:r>
            <w:r w:rsidRPr="00FA4DA2">
              <w:t xml:space="preserve"> %;</w:t>
            </w:r>
          </w:p>
          <w:p w14:paraId="6301F162" w14:textId="1B89A2A9" w:rsidR="006344F9" w:rsidRPr="00B12898" w:rsidRDefault="006344F9" w:rsidP="00CF7618">
            <w:r w:rsidRPr="009D1DA3">
              <w:rPr>
                <w:color w:val="FF0000"/>
              </w:rPr>
              <w:t xml:space="preserve"> </w:t>
            </w:r>
            <w:r w:rsidRPr="00FA4DA2">
              <w:t xml:space="preserve">обращения с </w:t>
            </w:r>
            <w:r w:rsidRPr="00B12898">
              <w:t>ТКО</w:t>
            </w:r>
            <w:r w:rsidR="00FA4DA2" w:rsidRPr="00B12898">
              <w:t xml:space="preserve">               </w:t>
            </w:r>
            <w:r w:rsidRPr="00B12898">
              <w:t xml:space="preserve"> – </w:t>
            </w:r>
            <w:r w:rsidR="00F47912">
              <w:t>99,0</w:t>
            </w:r>
            <w:r w:rsidRPr="00B12898">
              <w:t xml:space="preserve"> %.</w:t>
            </w:r>
          </w:p>
          <w:p w14:paraId="5C9621E7" w14:textId="6AD65D7E" w:rsidR="006344F9" w:rsidRPr="004F247F" w:rsidRDefault="006344F9" w:rsidP="00CF7618">
            <w:pPr>
              <w:autoSpaceDE w:val="0"/>
              <w:autoSpaceDN w:val="0"/>
              <w:adjustRightInd w:val="0"/>
              <w:contextualSpacing/>
            </w:pPr>
            <w:r w:rsidRPr="004F247F">
              <w:t xml:space="preserve">3.Доля совокупных расходов </w:t>
            </w:r>
            <w:proofErr w:type="gramStart"/>
            <w:r w:rsidRPr="004F247F">
              <w:t>населения  за</w:t>
            </w:r>
            <w:proofErr w:type="gramEnd"/>
            <w:r w:rsidRPr="004F247F">
              <w:t xml:space="preserve">  коммунальные ресурсы в среднедушевом доходе с 2024 по 2028 год - </w:t>
            </w:r>
            <w:r w:rsidR="00B12898">
              <w:t xml:space="preserve">                       </w:t>
            </w:r>
            <w:r w:rsidRPr="004F247F">
              <w:t xml:space="preserve"> от </w:t>
            </w:r>
            <w:r w:rsidR="00B12898">
              <w:t>5,0</w:t>
            </w:r>
            <w:r w:rsidR="00F47912">
              <w:t>9</w:t>
            </w:r>
            <w:r w:rsidR="00B12898">
              <w:t xml:space="preserve"> </w:t>
            </w:r>
            <w:r w:rsidR="00F47912">
              <w:t>–</w:t>
            </w:r>
            <w:r w:rsidR="00B12898">
              <w:t xml:space="preserve"> </w:t>
            </w:r>
            <w:r w:rsidR="00F47912">
              <w:t>5,09</w:t>
            </w:r>
            <w:r w:rsidRPr="004F247F">
              <w:t>%.</w:t>
            </w:r>
          </w:p>
          <w:p w14:paraId="069F8AF1" w14:textId="6DE4E60D" w:rsidR="006344F9" w:rsidRPr="004F247F" w:rsidRDefault="006344F9" w:rsidP="00CF7618">
            <w:pPr>
              <w:autoSpaceDE w:val="0"/>
              <w:autoSpaceDN w:val="0"/>
              <w:adjustRightInd w:val="0"/>
              <w:contextualSpacing/>
            </w:pPr>
            <w:r w:rsidRPr="004F247F">
              <w:t xml:space="preserve">4.Доля совокупных расходов </w:t>
            </w:r>
            <w:proofErr w:type="gramStart"/>
            <w:r w:rsidRPr="004F247F">
              <w:t>населения  за</w:t>
            </w:r>
            <w:proofErr w:type="gramEnd"/>
            <w:r w:rsidRPr="004F247F">
              <w:t xml:space="preserve">   коммунальные ресурсы в среднедушевом доходе с 2029 по 203</w:t>
            </w:r>
            <w:r w:rsidR="00E37CC9">
              <w:t>3</w:t>
            </w:r>
            <w:r w:rsidRPr="004F247F">
              <w:t xml:space="preserve"> год составляет в среднем  </w:t>
            </w:r>
            <w:r w:rsidR="00F47912">
              <w:t>5,12</w:t>
            </w:r>
            <w:r w:rsidRPr="004F247F">
              <w:t>%.</w:t>
            </w:r>
          </w:p>
          <w:p w14:paraId="31A1E1DF" w14:textId="7C18BE5B" w:rsidR="006344F9" w:rsidRPr="00C34150" w:rsidRDefault="00455EB7" w:rsidP="00455EB7">
            <w:pPr>
              <w:autoSpaceDE w:val="0"/>
              <w:autoSpaceDN w:val="0"/>
              <w:adjustRightInd w:val="0"/>
              <w:contextualSpacing/>
            </w:pPr>
            <w:r>
              <w:t>5</w:t>
            </w:r>
            <w:r w:rsidR="006344F9" w:rsidRPr="00C34150">
              <w:t>.</w:t>
            </w:r>
            <w:r w:rsidR="006344F9" w:rsidRPr="00C34150">
              <w:rPr>
                <w:color w:val="2D2D2D"/>
                <w:spacing w:val="1"/>
              </w:rPr>
              <w:t xml:space="preserve"> Доля получателей субсидий на оплату коммунальных услуг в общей численности населения </w:t>
            </w:r>
            <w:r w:rsidR="006344F9" w:rsidRPr="00C21D63">
              <w:rPr>
                <w:color w:val="FF0000"/>
                <w:spacing w:val="1"/>
              </w:rPr>
              <w:t xml:space="preserve">– </w:t>
            </w:r>
            <w:r w:rsidR="00AA471B" w:rsidRPr="00AA471B">
              <w:rPr>
                <w:spacing w:val="1"/>
              </w:rPr>
              <w:t>менее 1,0%</w:t>
            </w:r>
          </w:p>
        </w:tc>
      </w:tr>
      <w:tr w:rsidR="006344F9" w:rsidRPr="00DF6E60" w14:paraId="710B3CE8" w14:textId="77777777" w:rsidTr="00CF7618">
        <w:trPr>
          <w:trHeight w:val="462"/>
        </w:trPr>
        <w:tc>
          <w:tcPr>
            <w:tcW w:w="536" w:type="dxa"/>
            <w:vAlign w:val="center"/>
          </w:tcPr>
          <w:p w14:paraId="2EA4CF69" w14:textId="1E3FAF76" w:rsidR="006344F9" w:rsidRPr="00DF6E60" w:rsidRDefault="00455EB7" w:rsidP="00455EB7">
            <w:pPr>
              <w:jc w:val="center"/>
            </w:pPr>
            <w:r>
              <w:lastRenderedPageBreak/>
              <w:t>9</w:t>
            </w:r>
          </w:p>
        </w:tc>
        <w:tc>
          <w:tcPr>
            <w:tcW w:w="2895" w:type="dxa"/>
            <w:vAlign w:val="center"/>
          </w:tcPr>
          <w:p w14:paraId="03B5B44F" w14:textId="77777777" w:rsidR="006344F9" w:rsidRPr="00DF6E60" w:rsidRDefault="006344F9" w:rsidP="00CF7618">
            <w:pPr>
              <w:jc w:val="center"/>
            </w:pPr>
            <w:r w:rsidRPr="00DF6E60">
              <w:t>Сроки и этапы реализации программы</w:t>
            </w:r>
          </w:p>
        </w:tc>
        <w:tc>
          <w:tcPr>
            <w:tcW w:w="6649" w:type="dxa"/>
            <w:vAlign w:val="center"/>
          </w:tcPr>
          <w:p w14:paraId="6CD2E0E9" w14:textId="5832267D" w:rsidR="006344F9" w:rsidRPr="00DF6E60" w:rsidRDefault="006344F9" w:rsidP="00E37CC9">
            <w:pPr>
              <w:jc w:val="center"/>
            </w:pPr>
            <w:r w:rsidRPr="00DF6E60">
              <w:t xml:space="preserve">Срок реализации </w:t>
            </w:r>
            <w:proofErr w:type="gramStart"/>
            <w:r w:rsidRPr="00DF6E60">
              <w:t xml:space="preserve">программы:   </w:t>
            </w:r>
            <w:proofErr w:type="gramEnd"/>
            <w:r w:rsidRPr="00DF6E60">
              <w:t xml:space="preserve">                                                                         1</w:t>
            </w:r>
            <w:r w:rsidR="004F247F">
              <w:t xml:space="preserve"> </w:t>
            </w:r>
            <w:r w:rsidRPr="00DF6E60">
              <w:t xml:space="preserve">этап </w:t>
            </w:r>
            <w:r w:rsidR="006B2562">
              <w:t xml:space="preserve">     </w:t>
            </w:r>
            <w:r w:rsidRPr="00DF6E60">
              <w:t>- 20</w:t>
            </w:r>
            <w:r>
              <w:t>24</w:t>
            </w:r>
            <w:r w:rsidRPr="00DF6E60">
              <w:t>-202</w:t>
            </w:r>
            <w:r>
              <w:t>8</w:t>
            </w:r>
            <w:r w:rsidRPr="00DF6E60">
              <w:t>г.г.                                                                                              2</w:t>
            </w:r>
            <w:r w:rsidR="004F247F">
              <w:t xml:space="preserve"> </w:t>
            </w:r>
            <w:r w:rsidRPr="00DF6E60">
              <w:t xml:space="preserve">этап </w:t>
            </w:r>
            <w:r w:rsidR="006B2562">
              <w:t xml:space="preserve">     </w:t>
            </w:r>
            <w:r w:rsidRPr="00DF6E60">
              <w:t>- 202</w:t>
            </w:r>
            <w:r>
              <w:t>9</w:t>
            </w:r>
            <w:r w:rsidRPr="00DF6E60">
              <w:t>-20</w:t>
            </w:r>
            <w:r>
              <w:t>3</w:t>
            </w:r>
            <w:r w:rsidR="00E37CC9">
              <w:t>3</w:t>
            </w:r>
            <w:r w:rsidRPr="00DF6E60">
              <w:t>г.г.</w:t>
            </w:r>
          </w:p>
        </w:tc>
      </w:tr>
      <w:tr w:rsidR="006344F9" w:rsidRPr="00DF6E60" w14:paraId="37E626E0" w14:textId="77777777" w:rsidTr="00CF7618">
        <w:trPr>
          <w:trHeight w:val="462"/>
        </w:trPr>
        <w:tc>
          <w:tcPr>
            <w:tcW w:w="536" w:type="dxa"/>
            <w:vAlign w:val="center"/>
          </w:tcPr>
          <w:p w14:paraId="572C90A2" w14:textId="4F6405CD" w:rsidR="006344F9" w:rsidRPr="00DF6E60" w:rsidRDefault="006344F9" w:rsidP="00455EB7">
            <w:pPr>
              <w:jc w:val="center"/>
            </w:pPr>
            <w:r w:rsidRPr="00DF6E60">
              <w:t>1</w:t>
            </w:r>
            <w:r w:rsidR="00455EB7">
              <w:t>0</w:t>
            </w:r>
          </w:p>
        </w:tc>
        <w:tc>
          <w:tcPr>
            <w:tcW w:w="2895" w:type="dxa"/>
            <w:vAlign w:val="center"/>
          </w:tcPr>
          <w:p w14:paraId="63B57688" w14:textId="1EA85528" w:rsidR="006344F9" w:rsidRPr="00DF6E60" w:rsidRDefault="006344F9" w:rsidP="00CF7618">
            <w:pPr>
              <w:jc w:val="center"/>
            </w:pPr>
            <w:r w:rsidRPr="00DF6E60">
              <w:t>Объемы финансирования программы</w:t>
            </w:r>
            <w:r w:rsidR="00240684">
              <w:t xml:space="preserve"> 1 этап</w:t>
            </w:r>
          </w:p>
        </w:tc>
        <w:tc>
          <w:tcPr>
            <w:tcW w:w="6649" w:type="dxa"/>
            <w:vAlign w:val="center"/>
          </w:tcPr>
          <w:p w14:paraId="35FFF852" w14:textId="76A40A3C" w:rsidR="006344F9" w:rsidRPr="00DF6E60" w:rsidRDefault="006344F9" w:rsidP="006B2562">
            <w:pPr>
              <w:jc w:val="both"/>
            </w:pPr>
            <w:r w:rsidRPr="009D191A">
              <w:t>Объем финансирования Программы на расчетный срок до 20</w:t>
            </w:r>
            <w:r w:rsidR="00240684" w:rsidRPr="009D191A">
              <w:t>28</w:t>
            </w:r>
            <w:r w:rsidRPr="009D191A">
              <w:t xml:space="preserve"> года составляет </w:t>
            </w:r>
            <w:r w:rsidR="00DD0177">
              <w:t>11175,1</w:t>
            </w:r>
            <w:r w:rsidRPr="009D191A">
              <w:t xml:space="preserve"> тыс. рублей с НДС с учётом инфляции, в т.ч. по видам коммунальных ресурсов, </w:t>
            </w:r>
            <w:proofErr w:type="spellStart"/>
            <w:proofErr w:type="gramStart"/>
            <w:r w:rsidRPr="009D191A">
              <w:t>тыс.руб</w:t>
            </w:r>
            <w:proofErr w:type="spellEnd"/>
            <w:proofErr w:type="gramEnd"/>
            <w:r w:rsidRPr="009D191A">
              <w:t>:</w:t>
            </w:r>
            <w:r w:rsidRPr="009D191A">
              <w:br/>
              <w:t>Система</w:t>
            </w:r>
            <w:r w:rsidR="006B2562">
              <w:t xml:space="preserve"> </w:t>
            </w:r>
            <w:r w:rsidRPr="009D191A">
              <w:t>электроснабжения</w:t>
            </w:r>
            <w:r w:rsidR="006B2562">
              <w:t xml:space="preserve">  ……………………………2570,0</w:t>
            </w:r>
            <w:r w:rsidR="00CF7618" w:rsidRPr="009D191A">
              <w:br/>
            </w:r>
            <w:r w:rsidRPr="009D191A">
              <w:t>Системы водоснабжения</w:t>
            </w:r>
            <w:r w:rsidR="006B2562">
              <w:t xml:space="preserve">  …………………………….</w:t>
            </w:r>
            <w:r w:rsidRPr="009D191A">
              <w:t xml:space="preserve"> </w:t>
            </w:r>
            <w:r w:rsidR="006B2562">
              <w:t>6434,1</w:t>
            </w:r>
            <w:r w:rsidRPr="009D191A">
              <w:br/>
              <w:t xml:space="preserve">Системы </w:t>
            </w:r>
            <w:proofErr w:type="gramStart"/>
            <w:r w:rsidR="00CF7618" w:rsidRPr="009D191A">
              <w:t>газоснабжения</w:t>
            </w:r>
            <w:r w:rsidR="006B2562">
              <w:t xml:space="preserve">  …</w:t>
            </w:r>
            <w:proofErr w:type="gramEnd"/>
            <w:r w:rsidR="006B2562">
              <w:t>………………………………1872,5</w:t>
            </w:r>
            <w:r w:rsidRPr="009D191A">
              <w:t xml:space="preserve">                                              Система обращения с отходами</w:t>
            </w:r>
            <w:r w:rsidR="006B2562">
              <w:t>………………………… .</w:t>
            </w:r>
            <w:r w:rsidRPr="009D191A">
              <w:t xml:space="preserve"> </w:t>
            </w:r>
            <w:r w:rsidR="006B2562">
              <w:t>298,5</w:t>
            </w:r>
          </w:p>
        </w:tc>
      </w:tr>
      <w:tr w:rsidR="00240684" w:rsidRPr="00DF6E60" w14:paraId="41B79176" w14:textId="77777777" w:rsidTr="00CF7618">
        <w:trPr>
          <w:trHeight w:val="462"/>
        </w:trPr>
        <w:tc>
          <w:tcPr>
            <w:tcW w:w="536" w:type="dxa"/>
            <w:vAlign w:val="center"/>
          </w:tcPr>
          <w:p w14:paraId="58B5B0EB" w14:textId="5A02A389" w:rsidR="00240684" w:rsidRPr="009D191A" w:rsidRDefault="00240684" w:rsidP="00455EB7">
            <w:pPr>
              <w:jc w:val="center"/>
            </w:pPr>
            <w:r w:rsidRPr="009D191A">
              <w:t>1</w:t>
            </w:r>
            <w:r w:rsidR="00455EB7" w:rsidRPr="009D191A">
              <w:t>1</w:t>
            </w:r>
          </w:p>
        </w:tc>
        <w:tc>
          <w:tcPr>
            <w:tcW w:w="2895" w:type="dxa"/>
            <w:vAlign w:val="center"/>
          </w:tcPr>
          <w:p w14:paraId="4D510482" w14:textId="3AD78FA3" w:rsidR="00240684" w:rsidRPr="009D191A" w:rsidRDefault="00240684" w:rsidP="00240684">
            <w:pPr>
              <w:jc w:val="center"/>
            </w:pPr>
            <w:r w:rsidRPr="009D191A">
              <w:t>Объемы финансирования программы 2 этап</w:t>
            </w:r>
          </w:p>
        </w:tc>
        <w:tc>
          <w:tcPr>
            <w:tcW w:w="6649" w:type="dxa"/>
            <w:vAlign w:val="center"/>
          </w:tcPr>
          <w:p w14:paraId="5D637C4E" w14:textId="6DD95859" w:rsidR="00AD4100" w:rsidRDefault="00240684" w:rsidP="00455EB7">
            <w:r w:rsidRPr="009D191A">
              <w:t>Объем финансирования Программы на расчетный срок до 203</w:t>
            </w:r>
            <w:r w:rsidR="00AD4100">
              <w:t>3</w:t>
            </w:r>
            <w:r w:rsidRPr="009D191A">
              <w:t xml:space="preserve"> года составляет </w:t>
            </w:r>
            <w:r w:rsidR="00DD0177">
              <w:t>58888,9</w:t>
            </w:r>
            <w:r w:rsidRPr="009D191A">
              <w:t xml:space="preserve"> тыс. рублей с НДС с учётом инфляции, в т.ч. по видам коммунальных ресурсов, </w:t>
            </w:r>
            <w:proofErr w:type="spellStart"/>
            <w:proofErr w:type="gramStart"/>
            <w:r w:rsidRPr="009D191A">
              <w:t>тыс.руб</w:t>
            </w:r>
            <w:proofErr w:type="spellEnd"/>
            <w:proofErr w:type="gramEnd"/>
            <w:r w:rsidRPr="009D191A">
              <w:t>:</w:t>
            </w:r>
            <w:r w:rsidRPr="009D191A">
              <w:br/>
              <w:t>Система электроснабжения</w:t>
            </w:r>
            <w:r w:rsidR="00AD4100">
              <w:t>………………………</w:t>
            </w:r>
            <w:r w:rsidR="006B2562">
              <w:t>…</w:t>
            </w:r>
            <w:r w:rsidR="00AD4100">
              <w:t>……</w:t>
            </w:r>
            <w:r w:rsidR="006B2562">
              <w:t>2571,0</w:t>
            </w:r>
            <w:r w:rsidR="009D191A" w:rsidRPr="009D191A">
              <w:t xml:space="preserve">   </w:t>
            </w:r>
            <w:r w:rsidRPr="009D191A">
              <w:t>Системы водоснабжения</w:t>
            </w:r>
            <w:r w:rsidR="00AD4100">
              <w:t>……………………………</w:t>
            </w:r>
            <w:r w:rsidR="006B2562">
              <w:t>…</w:t>
            </w:r>
            <w:r w:rsidR="00AD4100">
              <w:t>….</w:t>
            </w:r>
            <w:r w:rsidR="009D191A" w:rsidRPr="009D191A">
              <w:t>1</w:t>
            </w:r>
            <w:r w:rsidR="006B2562">
              <w:t>349,4</w:t>
            </w:r>
          </w:p>
          <w:p w14:paraId="3826C099" w14:textId="00CF855B" w:rsidR="00240684" w:rsidRPr="009D191A" w:rsidRDefault="00240684" w:rsidP="00455EB7">
            <w:r w:rsidRPr="009D191A">
              <w:t>Системы газоснабжения</w:t>
            </w:r>
            <w:r w:rsidR="00AD4100">
              <w:t>…………………</w:t>
            </w:r>
            <w:proofErr w:type="gramStart"/>
            <w:r w:rsidR="00AD4100">
              <w:t>……</w:t>
            </w:r>
            <w:r w:rsidR="006B2562">
              <w:t>.</w:t>
            </w:r>
            <w:proofErr w:type="gramEnd"/>
            <w:r w:rsidR="006B2562">
              <w:t>.</w:t>
            </w:r>
            <w:r w:rsidR="00AD4100">
              <w:t>……</w:t>
            </w:r>
            <w:r w:rsidR="006B2562">
              <w:t>…</w:t>
            </w:r>
            <w:r w:rsidR="00AD4100">
              <w:t>.</w:t>
            </w:r>
            <w:r w:rsidR="009D191A" w:rsidRPr="009D191A">
              <w:t xml:space="preserve">  </w:t>
            </w:r>
            <w:r w:rsidR="006B2562">
              <w:t>1872,5</w:t>
            </w:r>
            <w:r w:rsidRPr="009D191A">
              <w:t xml:space="preserve">                                                      Система обращения с </w:t>
            </w:r>
            <w:r w:rsidR="00455EB7" w:rsidRPr="009D191A">
              <w:t xml:space="preserve">ТКО </w:t>
            </w:r>
            <w:r w:rsidR="00AD4100">
              <w:t>……………………</w:t>
            </w:r>
            <w:proofErr w:type="gramStart"/>
            <w:r w:rsidR="00AD4100">
              <w:t>……</w:t>
            </w:r>
            <w:r w:rsidR="006B2562">
              <w:t>.</w:t>
            </w:r>
            <w:proofErr w:type="gramEnd"/>
            <w:r w:rsidR="006B2562">
              <w:t>.</w:t>
            </w:r>
            <w:r w:rsidR="00AD4100">
              <w:t>……</w:t>
            </w:r>
            <w:r w:rsidR="009D191A" w:rsidRPr="009D191A">
              <w:t xml:space="preserve"> </w:t>
            </w:r>
            <w:r w:rsidR="006B2562">
              <w:t>96,0</w:t>
            </w:r>
          </w:p>
        </w:tc>
      </w:tr>
      <w:tr w:rsidR="006344F9" w:rsidRPr="00DF6E60" w14:paraId="15DFBAEE" w14:textId="77777777" w:rsidTr="00455EB7">
        <w:trPr>
          <w:trHeight w:val="462"/>
        </w:trPr>
        <w:tc>
          <w:tcPr>
            <w:tcW w:w="536" w:type="dxa"/>
            <w:vAlign w:val="center"/>
          </w:tcPr>
          <w:p w14:paraId="136E24FD" w14:textId="2701FF9D" w:rsidR="006344F9" w:rsidRPr="00DF6E60" w:rsidRDefault="00CF7618" w:rsidP="00455EB7">
            <w:pPr>
              <w:jc w:val="center"/>
            </w:pPr>
            <w:r>
              <w:t>1</w:t>
            </w:r>
            <w:r w:rsidR="00455EB7">
              <w:t>2</w:t>
            </w:r>
          </w:p>
        </w:tc>
        <w:tc>
          <w:tcPr>
            <w:tcW w:w="2895" w:type="dxa"/>
            <w:vAlign w:val="center"/>
          </w:tcPr>
          <w:p w14:paraId="038DA793" w14:textId="77777777" w:rsidR="006344F9" w:rsidRPr="00DF6E60" w:rsidRDefault="006344F9" w:rsidP="00CF7618">
            <w:r w:rsidRPr="00DF6E60">
              <w:t xml:space="preserve">Источники финансирования Программы </w:t>
            </w:r>
          </w:p>
        </w:tc>
        <w:tc>
          <w:tcPr>
            <w:tcW w:w="6649" w:type="dxa"/>
          </w:tcPr>
          <w:p w14:paraId="3C62E86E" w14:textId="2F8602C5" w:rsidR="00240684" w:rsidRDefault="006344F9" w:rsidP="00240684">
            <w:r w:rsidRPr="0053646F">
              <w:rPr>
                <w:b/>
                <w:bCs/>
              </w:rPr>
              <w:t>Источники финансирования</w:t>
            </w:r>
            <w:r>
              <w:t xml:space="preserve">:                                   </w:t>
            </w:r>
            <w:r w:rsidR="00240684">
              <w:t xml:space="preserve">                              </w:t>
            </w:r>
          </w:p>
          <w:p w14:paraId="0751B418" w14:textId="6AF19B18" w:rsidR="00240684" w:rsidRPr="009D191A" w:rsidRDefault="00240684" w:rsidP="009D191A">
            <w:pPr>
              <w:rPr>
                <w:color w:val="000000"/>
                <w:sz w:val="22"/>
                <w:szCs w:val="22"/>
              </w:rPr>
            </w:pPr>
            <w:r w:rsidRPr="009D191A">
              <w:rPr>
                <w:color w:val="000000"/>
                <w:sz w:val="22"/>
                <w:szCs w:val="22"/>
              </w:rPr>
              <w:t>Федеральный бюджет</w:t>
            </w:r>
            <w:r w:rsidR="006B2562">
              <w:rPr>
                <w:color w:val="000000"/>
                <w:sz w:val="22"/>
                <w:szCs w:val="22"/>
              </w:rPr>
              <w:t>……………………………………</w:t>
            </w:r>
            <w:r w:rsidR="00F47912">
              <w:rPr>
                <w:color w:val="000000"/>
                <w:sz w:val="22"/>
                <w:szCs w:val="22"/>
              </w:rPr>
              <w:t>…</w:t>
            </w:r>
            <w:proofErr w:type="gramStart"/>
            <w:r w:rsidR="00F47912">
              <w:rPr>
                <w:color w:val="000000"/>
                <w:sz w:val="22"/>
                <w:szCs w:val="22"/>
              </w:rPr>
              <w:t>…</w:t>
            </w:r>
            <w:r w:rsidR="006B2562">
              <w:rPr>
                <w:color w:val="000000"/>
                <w:sz w:val="22"/>
                <w:szCs w:val="22"/>
              </w:rPr>
              <w:t>….</w:t>
            </w:r>
            <w:proofErr w:type="gramEnd"/>
            <w:r w:rsidR="006B2562">
              <w:rPr>
                <w:color w:val="000000"/>
                <w:sz w:val="22"/>
                <w:szCs w:val="22"/>
              </w:rPr>
              <w:t>.</w:t>
            </w:r>
            <w:r w:rsidR="00AA471B">
              <w:rPr>
                <w:color w:val="000000"/>
                <w:sz w:val="22"/>
                <w:szCs w:val="22"/>
              </w:rPr>
              <w:t xml:space="preserve">      0</w:t>
            </w:r>
          </w:p>
          <w:p w14:paraId="6A7B3F11" w14:textId="61DB37CA" w:rsidR="00240684" w:rsidRPr="009D191A" w:rsidRDefault="009D191A" w:rsidP="009D191A">
            <w:pPr>
              <w:rPr>
                <w:color w:val="000000"/>
                <w:sz w:val="22"/>
                <w:szCs w:val="22"/>
              </w:rPr>
            </w:pPr>
            <w:r>
              <w:rPr>
                <w:color w:val="000000"/>
                <w:sz w:val="22"/>
                <w:szCs w:val="22"/>
              </w:rPr>
              <w:t>Б</w:t>
            </w:r>
            <w:r w:rsidR="00240684" w:rsidRPr="009D191A">
              <w:rPr>
                <w:color w:val="000000"/>
                <w:sz w:val="22"/>
                <w:szCs w:val="22"/>
              </w:rPr>
              <w:t xml:space="preserve">юджет субъекта </w:t>
            </w:r>
            <w:proofErr w:type="gramStart"/>
            <w:r w:rsidR="00240684" w:rsidRPr="009D191A">
              <w:rPr>
                <w:color w:val="000000"/>
                <w:sz w:val="22"/>
                <w:szCs w:val="22"/>
              </w:rPr>
              <w:t>РФ</w:t>
            </w:r>
            <w:r w:rsidR="00AA471B">
              <w:rPr>
                <w:color w:val="000000"/>
                <w:sz w:val="22"/>
                <w:szCs w:val="22"/>
              </w:rPr>
              <w:t xml:space="preserve">  </w:t>
            </w:r>
            <w:r w:rsidR="006B2562">
              <w:rPr>
                <w:color w:val="000000"/>
                <w:sz w:val="22"/>
                <w:szCs w:val="22"/>
              </w:rPr>
              <w:t>…</w:t>
            </w:r>
            <w:proofErr w:type="gramEnd"/>
            <w:r w:rsidR="006B2562">
              <w:rPr>
                <w:color w:val="000000"/>
                <w:sz w:val="22"/>
                <w:szCs w:val="22"/>
              </w:rPr>
              <w:t>………………………………</w:t>
            </w:r>
            <w:r w:rsidR="00F47912">
              <w:rPr>
                <w:color w:val="000000"/>
                <w:sz w:val="22"/>
                <w:szCs w:val="22"/>
              </w:rPr>
              <w:t>…</w:t>
            </w:r>
            <w:r w:rsidR="006B2562">
              <w:rPr>
                <w:color w:val="000000"/>
                <w:sz w:val="22"/>
                <w:szCs w:val="22"/>
              </w:rPr>
              <w:t>……</w:t>
            </w:r>
            <w:r w:rsidR="00F47912">
              <w:rPr>
                <w:color w:val="000000"/>
                <w:sz w:val="22"/>
                <w:szCs w:val="22"/>
              </w:rPr>
              <w:t>11985,2</w:t>
            </w:r>
          </w:p>
          <w:p w14:paraId="60F215D1" w14:textId="16493B58" w:rsidR="00240684" w:rsidRPr="009D191A" w:rsidRDefault="009D191A" w:rsidP="009D191A">
            <w:pPr>
              <w:rPr>
                <w:color w:val="000000"/>
                <w:sz w:val="22"/>
                <w:szCs w:val="22"/>
              </w:rPr>
            </w:pPr>
            <w:r>
              <w:rPr>
                <w:color w:val="000000"/>
                <w:sz w:val="22"/>
                <w:szCs w:val="22"/>
              </w:rPr>
              <w:t>Б</w:t>
            </w:r>
            <w:r w:rsidR="00240684" w:rsidRPr="009D191A">
              <w:rPr>
                <w:color w:val="000000"/>
                <w:sz w:val="22"/>
                <w:szCs w:val="22"/>
              </w:rPr>
              <w:t>юджет муниципального образования (района)</w:t>
            </w:r>
            <w:r w:rsidR="00AA471B">
              <w:rPr>
                <w:color w:val="000000"/>
                <w:sz w:val="22"/>
                <w:szCs w:val="22"/>
              </w:rPr>
              <w:t xml:space="preserve"> </w:t>
            </w:r>
            <w:r w:rsidR="006B2562">
              <w:rPr>
                <w:color w:val="000000"/>
                <w:sz w:val="22"/>
                <w:szCs w:val="22"/>
              </w:rPr>
              <w:t>………</w:t>
            </w:r>
            <w:proofErr w:type="gramStart"/>
            <w:r w:rsidR="006B2562">
              <w:rPr>
                <w:color w:val="000000"/>
                <w:sz w:val="22"/>
                <w:szCs w:val="22"/>
              </w:rPr>
              <w:t>…</w:t>
            </w:r>
            <w:r w:rsidR="00F47912">
              <w:rPr>
                <w:color w:val="000000"/>
                <w:sz w:val="22"/>
                <w:szCs w:val="22"/>
              </w:rPr>
              <w:t>…</w:t>
            </w:r>
            <w:r w:rsidR="006B2562">
              <w:rPr>
                <w:color w:val="000000"/>
                <w:sz w:val="22"/>
                <w:szCs w:val="22"/>
              </w:rPr>
              <w:t>.</w:t>
            </w:r>
            <w:proofErr w:type="gramEnd"/>
            <w:r w:rsidR="006B2562">
              <w:rPr>
                <w:color w:val="000000"/>
                <w:sz w:val="22"/>
                <w:szCs w:val="22"/>
              </w:rPr>
              <w:t>.</w:t>
            </w:r>
            <w:r w:rsidR="00AA471B">
              <w:rPr>
                <w:color w:val="000000"/>
                <w:sz w:val="22"/>
                <w:szCs w:val="22"/>
              </w:rPr>
              <w:t xml:space="preserve"> </w:t>
            </w:r>
            <w:r w:rsidR="00F47912">
              <w:rPr>
                <w:color w:val="000000"/>
                <w:sz w:val="22"/>
                <w:szCs w:val="22"/>
              </w:rPr>
              <w:t>778,35</w:t>
            </w:r>
          </w:p>
          <w:p w14:paraId="194CE79E" w14:textId="65E5F29C" w:rsidR="00240684" w:rsidRPr="009D191A" w:rsidRDefault="009D191A" w:rsidP="009D191A">
            <w:pPr>
              <w:rPr>
                <w:color w:val="000000"/>
                <w:sz w:val="22"/>
                <w:szCs w:val="22"/>
              </w:rPr>
            </w:pPr>
            <w:r>
              <w:rPr>
                <w:color w:val="000000"/>
                <w:sz w:val="22"/>
                <w:szCs w:val="22"/>
              </w:rPr>
              <w:t>Б</w:t>
            </w:r>
            <w:r w:rsidR="00240684" w:rsidRPr="009D191A">
              <w:rPr>
                <w:color w:val="000000"/>
                <w:sz w:val="22"/>
                <w:szCs w:val="22"/>
              </w:rPr>
              <w:t xml:space="preserve">юджет </w:t>
            </w:r>
            <w:proofErr w:type="gramStart"/>
            <w:r w:rsidR="00AD4100">
              <w:rPr>
                <w:color w:val="000000"/>
                <w:sz w:val="22"/>
                <w:szCs w:val="22"/>
              </w:rPr>
              <w:t xml:space="preserve">МО  </w:t>
            </w:r>
            <w:r w:rsidR="00240684" w:rsidRPr="009D191A">
              <w:rPr>
                <w:color w:val="000000"/>
                <w:sz w:val="22"/>
                <w:szCs w:val="22"/>
              </w:rPr>
              <w:t>(</w:t>
            </w:r>
            <w:proofErr w:type="gramEnd"/>
            <w:r w:rsidR="00AD4100">
              <w:t xml:space="preserve">Егорьевский </w:t>
            </w:r>
            <w:r w:rsidR="00240684" w:rsidRPr="009D191A">
              <w:rPr>
                <w:color w:val="000000"/>
                <w:sz w:val="22"/>
                <w:szCs w:val="22"/>
              </w:rPr>
              <w:t xml:space="preserve"> сельсовет)</w:t>
            </w:r>
            <w:r w:rsidR="00AD4100">
              <w:rPr>
                <w:color w:val="000000"/>
                <w:sz w:val="22"/>
                <w:szCs w:val="22"/>
              </w:rPr>
              <w:t>………………………</w:t>
            </w:r>
            <w:r w:rsidR="00AA471B">
              <w:rPr>
                <w:rFonts w:ascii="Calibri" w:hAnsi="Calibri" w:cs="Calibri"/>
                <w:color w:val="000000"/>
                <w:sz w:val="22"/>
                <w:szCs w:val="22"/>
              </w:rPr>
              <w:t xml:space="preserve"> </w:t>
            </w:r>
            <w:r w:rsidR="00F47912">
              <w:rPr>
                <w:rFonts w:ascii="Calibri" w:hAnsi="Calibri" w:cs="Calibri"/>
                <w:color w:val="000000"/>
                <w:sz w:val="22"/>
                <w:szCs w:val="22"/>
              </w:rPr>
              <w:t>1614,5</w:t>
            </w:r>
          </w:p>
          <w:p w14:paraId="47D7A9FF" w14:textId="12766957" w:rsidR="00240684" w:rsidRDefault="00240684" w:rsidP="009D191A">
            <w:pPr>
              <w:rPr>
                <w:color w:val="000000"/>
                <w:sz w:val="22"/>
                <w:szCs w:val="22"/>
              </w:rPr>
            </w:pPr>
            <w:r w:rsidRPr="009D191A">
              <w:rPr>
                <w:color w:val="000000"/>
                <w:sz w:val="22"/>
                <w:szCs w:val="22"/>
              </w:rPr>
              <w:t>Собственные средства РСО</w:t>
            </w:r>
            <w:r w:rsidR="00AA471B">
              <w:rPr>
                <w:color w:val="000000"/>
                <w:sz w:val="22"/>
                <w:szCs w:val="22"/>
              </w:rPr>
              <w:t xml:space="preserve">    </w:t>
            </w:r>
            <w:r w:rsidR="006B2562">
              <w:rPr>
                <w:color w:val="000000"/>
                <w:sz w:val="22"/>
                <w:szCs w:val="22"/>
              </w:rPr>
              <w:t>…………………………</w:t>
            </w:r>
            <w:proofErr w:type="gramStart"/>
            <w:r w:rsidR="006B2562">
              <w:rPr>
                <w:color w:val="000000"/>
                <w:sz w:val="22"/>
                <w:szCs w:val="22"/>
              </w:rPr>
              <w:t>……</w:t>
            </w:r>
            <w:r w:rsidR="00F47912">
              <w:rPr>
                <w:color w:val="000000"/>
                <w:sz w:val="22"/>
                <w:szCs w:val="22"/>
              </w:rPr>
              <w:t>.</w:t>
            </w:r>
            <w:proofErr w:type="gramEnd"/>
            <w:r w:rsidR="006B2562">
              <w:rPr>
                <w:color w:val="000000"/>
                <w:sz w:val="22"/>
                <w:szCs w:val="22"/>
              </w:rPr>
              <w:t>…</w:t>
            </w:r>
            <w:r w:rsidR="00F47912">
              <w:rPr>
                <w:color w:val="000000"/>
                <w:sz w:val="22"/>
                <w:szCs w:val="22"/>
              </w:rPr>
              <w:t>1961,0</w:t>
            </w:r>
          </w:p>
          <w:p w14:paraId="6C626593" w14:textId="1E6D9DD0" w:rsidR="006344F9" w:rsidRPr="00DF6E60" w:rsidRDefault="009D191A" w:rsidP="00AA471B">
            <w:r>
              <w:t xml:space="preserve">Тариф за </w:t>
            </w:r>
            <w:proofErr w:type="gramStart"/>
            <w:r>
              <w:t xml:space="preserve">подключение </w:t>
            </w:r>
            <w:r w:rsidR="006344F9" w:rsidRPr="00DF6E60">
              <w:t xml:space="preserve"> </w:t>
            </w:r>
            <w:r w:rsidR="006B2562">
              <w:t>…</w:t>
            </w:r>
            <w:proofErr w:type="gramEnd"/>
            <w:r w:rsidR="006B2562">
              <w:t>……………………………</w:t>
            </w:r>
            <w:r w:rsidR="00F47912">
              <w:t>...</w:t>
            </w:r>
            <w:r w:rsidR="006B2562">
              <w:t>….</w:t>
            </w:r>
            <w:r w:rsidR="00F47912">
              <w:t>725,0</w:t>
            </w:r>
          </w:p>
        </w:tc>
      </w:tr>
    </w:tbl>
    <w:p w14:paraId="274D661C" w14:textId="77777777" w:rsidR="003C58C5" w:rsidRDefault="003C58C5" w:rsidP="006344F9">
      <w:pPr>
        <w:pStyle w:val="2"/>
        <w:spacing w:before="0" w:after="240"/>
        <w:jc w:val="both"/>
        <w:textAlignment w:val="baseline"/>
        <w:rPr>
          <w:rFonts w:ascii="Times New Roman" w:hAnsi="Times New Roman"/>
          <w:i w:val="0"/>
          <w:iCs/>
          <w:szCs w:val="28"/>
        </w:rPr>
      </w:pPr>
      <w:bookmarkStart w:id="0" w:name="_Toc170246335"/>
    </w:p>
    <w:p w14:paraId="11BADB08" w14:textId="77777777" w:rsidR="003C58C5" w:rsidRDefault="003C58C5" w:rsidP="006344F9">
      <w:pPr>
        <w:pStyle w:val="2"/>
        <w:spacing w:before="0" w:after="240"/>
        <w:jc w:val="both"/>
        <w:textAlignment w:val="baseline"/>
        <w:rPr>
          <w:rFonts w:ascii="Times New Roman" w:hAnsi="Times New Roman"/>
          <w:i w:val="0"/>
          <w:iCs/>
          <w:szCs w:val="28"/>
        </w:rPr>
      </w:pPr>
    </w:p>
    <w:p w14:paraId="17AF65A8" w14:textId="5F531789" w:rsidR="00DD0177" w:rsidRPr="006344F9" w:rsidRDefault="006344F9" w:rsidP="006344F9">
      <w:pPr>
        <w:pStyle w:val="2"/>
        <w:spacing w:before="0" w:after="240"/>
        <w:jc w:val="both"/>
        <w:textAlignment w:val="baseline"/>
        <w:rPr>
          <w:rFonts w:ascii="Times New Roman" w:hAnsi="Times New Roman"/>
          <w:b w:val="0"/>
          <w:bCs/>
          <w:i w:val="0"/>
          <w:iCs/>
          <w:sz w:val="24"/>
          <w:szCs w:val="24"/>
        </w:rPr>
      </w:pPr>
      <w:r w:rsidRPr="006344F9">
        <w:rPr>
          <w:rFonts w:ascii="Times New Roman" w:hAnsi="Times New Roman"/>
          <w:i w:val="0"/>
          <w:iCs/>
          <w:szCs w:val="28"/>
        </w:rPr>
        <w:t>Введение</w:t>
      </w:r>
      <w:bookmarkEnd w:id="0"/>
      <w:r w:rsidRPr="006344F9">
        <w:rPr>
          <w:rFonts w:ascii="Times New Roman" w:hAnsi="Times New Roman"/>
          <w:i w:val="0"/>
          <w:iCs/>
          <w:szCs w:val="28"/>
        </w:rPr>
        <w:t xml:space="preserve">     </w:t>
      </w:r>
      <w:r w:rsidRPr="006344F9">
        <w:rPr>
          <w:rFonts w:ascii="Times New Roman" w:hAnsi="Times New Roman"/>
          <w:b w:val="0"/>
          <w:bCs/>
          <w:i w:val="0"/>
          <w:iCs/>
          <w:sz w:val="24"/>
          <w:szCs w:val="24"/>
        </w:rPr>
        <w:t xml:space="preserve">                                                                              </w:t>
      </w:r>
    </w:p>
    <w:p w14:paraId="4AF87FED" w14:textId="34E40D13" w:rsidR="006344F9" w:rsidRPr="00381F8D" w:rsidRDefault="006344F9" w:rsidP="006344F9">
      <w:pPr>
        <w:pStyle w:val="2"/>
        <w:spacing w:before="0" w:after="240"/>
        <w:jc w:val="both"/>
        <w:textAlignment w:val="baseline"/>
        <w:rPr>
          <w:b w:val="0"/>
          <w:bCs/>
          <w:i w:val="0"/>
          <w:iCs/>
          <w:color w:val="444444"/>
        </w:rPr>
      </w:pPr>
      <w:bookmarkStart w:id="1" w:name="_Toc162689173"/>
      <w:bookmarkStart w:id="2" w:name="_Toc163328266"/>
      <w:bookmarkStart w:id="3" w:name="_Toc170246336"/>
      <w:r w:rsidRPr="00381F8D">
        <w:rPr>
          <w:rFonts w:ascii="Times New Roman" w:hAnsi="Times New Roman"/>
          <w:b w:val="0"/>
          <w:bCs/>
          <w:i w:val="0"/>
          <w:iCs/>
          <w:sz w:val="24"/>
          <w:szCs w:val="24"/>
        </w:rPr>
        <w:t>Программа комплексного развития систем коммунальной инфраструктуры муниципального образования «</w:t>
      </w:r>
      <w:r w:rsidR="00AD4100" w:rsidRPr="00AD4100">
        <w:rPr>
          <w:rFonts w:ascii="Times New Roman" w:hAnsi="Times New Roman"/>
          <w:b w:val="0"/>
          <w:bCs/>
          <w:i w:val="0"/>
          <w:iCs/>
          <w:sz w:val="24"/>
          <w:szCs w:val="24"/>
        </w:rPr>
        <w:t>Егорьевский</w:t>
      </w:r>
      <w:r w:rsidR="00AD4100">
        <w:t xml:space="preserve"> </w:t>
      </w:r>
      <w:r w:rsidRPr="00381F8D">
        <w:rPr>
          <w:rFonts w:ascii="Times New Roman" w:hAnsi="Times New Roman"/>
          <w:b w:val="0"/>
          <w:bCs/>
          <w:i w:val="0"/>
          <w:iCs/>
          <w:sz w:val="24"/>
          <w:szCs w:val="24"/>
        </w:rPr>
        <w:t xml:space="preserve"> сельсовет» до 203</w:t>
      </w:r>
      <w:r w:rsidR="00AD4100">
        <w:rPr>
          <w:rFonts w:ascii="Times New Roman" w:hAnsi="Times New Roman"/>
          <w:b w:val="0"/>
          <w:bCs/>
          <w:i w:val="0"/>
          <w:iCs/>
          <w:sz w:val="24"/>
          <w:szCs w:val="24"/>
        </w:rPr>
        <w:t>3</w:t>
      </w:r>
      <w:r w:rsidRPr="00381F8D">
        <w:rPr>
          <w:rFonts w:ascii="Times New Roman" w:hAnsi="Times New Roman"/>
          <w:b w:val="0"/>
          <w:bCs/>
          <w:i w:val="0"/>
          <w:iCs/>
          <w:sz w:val="24"/>
          <w:szCs w:val="24"/>
        </w:rPr>
        <w:t xml:space="preserve"> года (далее - Программа) разработана в соответствии с требованиями Градостроительного кодекса РФ , Федерального Закона № 131-ФЗ «Об общих принципах организации местного самоуправления в Российской Федерации», Генерального плана муниципального образования, постановления Правительства Российской Федерации от 14 июня 2013 г. № 502 «Об утверждении требований к программам комплексного развития систем коммунальной инфраструктуры поселений, городских округов». и приказа №359/ГС Федерального агентства по строительству и жилищно-коммунальному хозяйству от 01 </w:t>
      </w:r>
      <w:r w:rsidRPr="00381F8D">
        <w:rPr>
          <w:rFonts w:ascii="Times New Roman" w:hAnsi="Times New Roman"/>
          <w:b w:val="0"/>
          <w:bCs/>
          <w:i w:val="0"/>
          <w:iCs/>
          <w:sz w:val="24"/>
          <w:szCs w:val="24"/>
        </w:rPr>
        <w:lastRenderedPageBreak/>
        <w:t>октября 2013 года «</w:t>
      </w:r>
      <w:r w:rsidRPr="00381F8D">
        <w:rPr>
          <w:rFonts w:ascii="Times New Roman" w:hAnsi="Times New Roman"/>
          <w:b w:val="0"/>
          <w:bCs/>
          <w:i w:val="0"/>
          <w:iCs/>
          <w:color w:val="444444"/>
          <w:sz w:val="24"/>
          <w:szCs w:val="24"/>
        </w:rPr>
        <w:t>Об утверждении </w:t>
      </w:r>
      <w:hyperlink r:id="rId9" w:anchor="6540IN" w:history="1">
        <w:r w:rsidRPr="00381F8D">
          <w:rPr>
            <w:rFonts w:ascii="Times New Roman" w:hAnsi="Times New Roman"/>
            <w:b w:val="0"/>
            <w:bCs/>
            <w:i w:val="0"/>
            <w:iCs/>
            <w:sz w:val="24"/>
            <w:szCs w:val="24"/>
          </w:rPr>
          <w:t>Методических рекомендаций по разработке программ комплексного развития систем коммунальной инфраструктуры поселений, городских округов</w:t>
        </w:r>
      </w:hyperlink>
      <w:r w:rsidRPr="00381F8D">
        <w:rPr>
          <w:b w:val="0"/>
          <w:bCs/>
          <w:i w:val="0"/>
          <w:iCs/>
        </w:rPr>
        <w:t>»</w:t>
      </w:r>
      <w:bookmarkEnd w:id="1"/>
      <w:bookmarkEnd w:id="2"/>
      <w:bookmarkEnd w:id="3"/>
    </w:p>
    <w:p w14:paraId="3A5078B2" w14:textId="77777777" w:rsidR="006344F9" w:rsidRPr="00C0312E" w:rsidRDefault="006344F9" w:rsidP="006344F9">
      <w:pPr>
        <w:jc w:val="both"/>
        <w:rPr>
          <w:szCs w:val="24"/>
        </w:rPr>
      </w:pPr>
      <w:r w:rsidRPr="00C0312E">
        <w:rPr>
          <w:szCs w:val="24"/>
        </w:rPr>
        <w:t>Программа комплексного развития систем коммунальной инфраструктуры поселения,  – документ, устанавливающий перечень мероприятий по строительству, реконструкции систем электро-,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соответствующими межрегиональными, региональными программами,  схемами водоснабжения и водоотведения, программами в области обращения с отходами.</w:t>
      </w:r>
    </w:p>
    <w:p w14:paraId="3C331716" w14:textId="77777777" w:rsidR="006344F9" w:rsidRPr="00C0312E" w:rsidRDefault="006344F9" w:rsidP="006344F9">
      <w:pPr>
        <w:jc w:val="both"/>
        <w:rPr>
          <w:szCs w:val="24"/>
        </w:rPr>
      </w:pPr>
      <w:r w:rsidRPr="00C0312E">
        <w:rPr>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w:t>
      </w:r>
      <w:proofErr w:type="gramStart"/>
      <w:r w:rsidRPr="00C0312E">
        <w:rPr>
          <w:szCs w:val="24"/>
        </w:rPr>
        <w:t>,  тепло</w:t>
      </w:r>
      <w:proofErr w:type="gramEnd"/>
      <w:r w:rsidRPr="00C0312E">
        <w:rPr>
          <w:szCs w:val="24"/>
        </w:rPr>
        <w:t xml:space="preserve">-, водоснабжения и водоотведения до точек подключения (технологического присоединения) к инженерным системам электро-,   водоснабжения и водоотведения объектов капитального строительства, а также объекты, используемые для </w:t>
      </w:r>
      <w:r>
        <w:rPr>
          <w:szCs w:val="24"/>
        </w:rPr>
        <w:t>обращения с ТКО</w:t>
      </w:r>
      <w:r w:rsidRPr="00C0312E">
        <w:rPr>
          <w:szCs w:val="24"/>
        </w:rPr>
        <w:t xml:space="preserve">. 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 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w:t>
      </w:r>
    </w:p>
    <w:p w14:paraId="0F097957" w14:textId="77777777" w:rsidR="006344F9" w:rsidRPr="00C0312E" w:rsidRDefault="006344F9" w:rsidP="006344F9">
      <w:pPr>
        <w:jc w:val="both"/>
        <w:rPr>
          <w:szCs w:val="24"/>
        </w:rPr>
      </w:pPr>
      <w:r w:rsidRPr="00C0312E">
        <w:rPr>
          <w:szCs w:val="24"/>
        </w:rPr>
        <w:t>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 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4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14:paraId="7980C9FB" w14:textId="77777777" w:rsidR="006344F9" w:rsidRPr="00C0312E" w:rsidRDefault="006344F9" w:rsidP="006344F9">
      <w:pPr>
        <w:jc w:val="both"/>
        <w:rPr>
          <w:szCs w:val="24"/>
        </w:rPr>
      </w:pPr>
      <w:r w:rsidRPr="00C0312E">
        <w:rPr>
          <w:szCs w:val="24"/>
        </w:rPr>
        <w:t>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w:t>
      </w:r>
      <w:r>
        <w:rPr>
          <w:szCs w:val="24"/>
        </w:rPr>
        <w:t xml:space="preserve">  </w:t>
      </w:r>
    </w:p>
    <w:p w14:paraId="5CD1980B" w14:textId="77777777" w:rsidR="006344F9" w:rsidRPr="00C0312E" w:rsidRDefault="006344F9" w:rsidP="006344F9">
      <w:pPr>
        <w:jc w:val="both"/>
        <w:rPr>
          <w:szCs w:val="24"/>
        </w:rPr>
      </w:pPr>
      <w:r w:rsidRPr="00C0312E">
        <w:rPr>
          <w:szCs w:val="24"/>
        </w:rPr>
        <w:t>В виду этого Программа рассматривается на длительном временном интервале (с 20</w:t>
      </w:r>
      <w:r>
        <w:rPr>
          <w:szCs w:val="24"/>
        </w:rPr>
        <w:t>24</w:t>
      </w:r>
      <w:r w:rsidRPr="00C0312E">
        <w:rPr>
          <w:szCs w:val="24"/>
        </w:rPr>
        <w:t xml:space="preserve"> до 20</w:t>
      </w:r>
      <w:r>
        <w:rPr>
          <w:szCs w:val="24"/>
        </w:rPr>
        <w:t>32</w:t>
      </w:r>
      <w:r w:rsidRPr="00C0312E">
        <w:rPr>
          <w:szCs w:val="24"/>
        </w:rPr>
        <w:t xml:space="preserve"> год). 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20</w:t>
      </w:r>
      <w:r>
        <w:rPr>
          <w:szCs w:val="24"/>
        </w:rPr>
        <w:t>24</w:t>
      </w:r>
      <w:r w:rsidRPr="00C0312E">
        <w:rPr>
          <w:szCs w:val="24"/>
        </w:rPr>
        <w:t>–20</w:t>
      </w:r>
      <w:r>
        <w:rPr>
          <w:szCs w:val="24"/>
        </w:rPr>
        <w:t>32</w:t>
      </w:r>
      <w:r w:rsidRPr="00C0312E">
        <w:rPr>
          <w:szCs w:val="24"/>
        </w:rPr>
        <w:t xml:space="preserve"> </w:t>
      </w:r>
      <w:proofErr w:type="spellStart"/>
      <w:r w:rsidRPr="00C0312E">
        <w:rPr>
          <w:szCs w:val="24"/>
        </w:rPr>
        <w:t>г</w:t>
      </w:r>
      <w:r>
        <w:rPr>
          <w:szCs w:val="24"/>
        </w:rPr>
        <w:t>.</w:t>
      </w:r>
      <w:r w:rsidRPr="00C0312E">
        <w:rPr>
          <w:szCs w:val="24"/>
        </w:rPr>
        <w:t>г</w:t>
      </w:r>
      <w:proofErr w:type="spellEnd"/>
      <w:r w:rsidRPr="00C0312E">
        <w:rPr>
          <w:szCs w:val="24"/>
        </w:rPr>
        <w:t xml:space="preserve">. 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 Основными задачами Программы являются: </w:t>
      </w:r>
    </w:p>
    <w:p w14:paraId="6FC2D38E" w14:textId="055194AE" w:rsidR="006344F9" w:rsidRDefault="006344F9" w:rsidP="006344F9">
      <w:pPr>
        <w:rPr>
          <w:szCs w:val="24"/>
        </w:rPr>
      </w:pPr>
      <w:r w:rsidRPr="00C0312E">
        <w:rPr>
          <w:szCs w:val="24"/>
        </w:rPr>
        <w:sym w:font="Symbol" w:char="F0B7"/>
      </w:r>
      <w:r w:rsidRPr="00C0312E">
        <w:rPr>
          <w:szCs w:val="24"/>
        </w:rPr>
        <w:t xml:space="preserve">инженерно-техническая оптимизация систем коммунальной инфраструктуры муниципального образования; </w:t>
      </w:r>
      <w:r>
        <w:rPr>
          <w:szCs w:val="24"/>
        </w:rPr>
        <w:t xml:space="preserve">                                                                                                                                                          </w:t>
      </w:r>
      <w:r w:rsidRPr="00C0312E">
        <w:rPr>
          <w:szCs w:val="24"/>
        </w:rPr>
        <w:sym w:font="Symbol" w:char="F0B7"/>
      </w:r>
      <w:r w:rsidRPr="00C0312E">
        <w:rPr>
          <w:szCs w:val="24"/>
        </w:rPr>
        <w:t xml:space="preserve"> 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r>
        <w:rPr>
          <w:szCs w:val="24"/>
        </w:rPr>
        <w:t xml:space="preserve">                                             </w:t>
      </w:r>
      <w:r w:rsidRPr="00C0312E">
        <w:rPr>
          <w:szCs w:val="24"/>
        </w:rPr>
        <w:sym w:font="Symbol" w:char="F0B7"/>
      </w:r>
      <w:r w:rsidRPr="00C0312E">
        <w:rPr>
          <w:szCs w:val="24"/>
        </w:rPr>
        <w:t xml:space="preserve"> разработка мероприятий по комплексной реконструкции и модернизации систем </w:t>
      </w:r>
      <w:r w:rsidRPr="00C0312E">
        <w:rPr>
          <w:szCs w:val="24"/>
        </w:rPr>
        <w:lastRenderedPageBreak/>
        <w:t xml:space="preserve">коммунальной инфраструктуры муниципального образования; </w:t>
      </w:r>
      <w:r>
        <w:rPr>
          <w:szCs w:val="24"/>
        </w:rPr>
        <w:t xml:space="preserve">                                                                      </w:t>
      </w:r>
      <w:r w:rsidRPr="00C0312E">
        <w:rPr>
          <w:szCs w:val="24"/>
        </w:rPr>
        <w:sym w:font="Symbol" w:char="F0B7"/>
      </w:r>
      <w:r w:rsidRPr="00C0312E">
        <w:rPr>
          <w:szCs w:val="24"/>
        </w:rPr>
        <w:t xml:space="preserve"> повышение надежности коммунальных систем и качества коммунальных услуг муниципального образования; </w:t>
      </w:r>
      <w:r>
        <w:rPr>
          <w:szCs w:val="24"/>
        </w:rPr>
        <w:t xml:space="preserve">                                                                                                                            </w:t>
      </w:r>
      <w:r w:rsidRPr="00C0312E">
        <w:rPr>
          <w:szCs w:val="24"/>
        </w:rPr>
        <w:sym w:font="Symbol" w:char="F0B7"/>
      </w:r>
      <w:r w:rsidRPr="00C0312E">
        <w:rPr>
          <w:szCs w:val="24"/>
        </w:rPr>
        <w:t xml:space="preserve"> совершенствование механизмов развития энергосбережения и повышение энергоэффективности коммунальной инфраструктуры муниципального образования;</w:t>
      </w:r>
      <w:r>
        <w:rPr>
          <w:szCs w:val="24"/>
        </w:rPr>
        <w:t xml:space="preserve">                                      </w:t>
      </w:r>
      <w:r w:rsidRPr="00C0312E">
        <w:rPr>
          <w:szCs w:val="24"/>
        </w:rPr>
        <w:sym w:font="Symbol" w:char="F0B7"/>
      </w:r>
      <w:r w:rsidRPr="00C0312E">
        <w:rPr>
          <w:szCs w:val="24"/>
        </w:rPr>
        <w:t xml:space="preserve"> повышение инвестиционной привлекательности коммунальной инфраструктуры муниципального образования; </w:t>
      </w:r>
      <w:r>
        <w:rPr>
          <w:szCs w:val="24"/>
        </w:rPr>
        <w:t xml:space="preserve">                                                                                                                           </w:t>
      </w:r>
      <w:r w:rsidRPr="00C0312E">
        <w:rPr>
          <w:szCs w:val="24"/>
        </w:rPr>
        <w:sym w:font="Symbol" w:char="F0B7"/>
      </w:r>
      <w:r w:rsidRPr="00C0312E">
        <w:rPr>
          <w:szCs w:val="24"/>
        </w:rPr>
        <w:t xml:space="preserve"> обеспечение сбалансированности интересов субъектов коммунальной инфраструктуры и потребителей муниципального образования. </w:t>
      </w:r>
    </w:p>
    <w:p w14:paraId="203AEE91" w14:textId="77777777" w:rsidR="006344F9" w:rsidRPr="00C0312E" w:rsidRDefault="006344F9" w:rsidP="006344F9">
      <w:pPr>
        <w:rPr>
          <w:szCs w:val="24"/>
        </w:rPr>
      </w:pPr>
      <w:r w:rsidRPr="00C0312E">
        <w:rPr>
          <w:szCs w:val="24"/>
        </w:rPr>
        <w:t>Формирование и реализация Программы базируется на следующих принципах:</w:t>
      </w:r>
      <w:r>
        <w:rPr>
          <w:szCs w:val="24"/>
        </w:rPr>
        <w:t xml:space="preserve">                                                                                                                          </w:t>
      </w:r>
      <w:r w:rsidRPr="00C0312E">
        <w:rPr>
          <w:szCs w:val="24"/>
        </w:rPr>
        <w:sym w:font="Symbol" w:char="F0B7"/>
      </w:r>
      <w:r w:rsidRPr="00C0312E">
        <w:rPr>
          <w:szCs w:val="24"/>
        </w:rPr>
        <w:t xml:space="preserve"> целевом – мероприятия и решения Программы должны обеспечивать достижение поставленных целей;</w:t>
      </w:r>
      <w:r>
        <w:rPr>
          <w:szCs w:val="24"/>
        </w:rPr>
        <w:t xml:space="preserve">                                                                                                                                            </w:t>
      </w:r>
      <w:r w:rsidRPr="00C0312E">
        <w:rPr>
          <w:szCs w:val="24"/>
        </w:rPr>
        <w:sym w:font="Symbol" w:char="F0B7"/>
      </w:r>
      <w:r w:rsidRPr="00C0312E">
        <w:rPr>
          <w:szCs w:val="24"/>
        </w:rPr>
        <w:t xml:space="preserve"> 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r>
        <w:rPr>
          <w:szCs w:val="24"/>
        </w:rPr>
        <w:t xml:space="preserve">                                                                                                                                                                  </w:t>
      </w:r>
      <w:r w:rsidRPr="00C0312E">
        <w:rPr>
          <w:szCs w:val="24"/>
        </w:rPr>
        <w:sym w:font="Symbol" w:char="F0B7"/>
      </w:r>
      <w:r w:rsidRPr="00C0312E">
        <w:rPr>
          <w:szCs w:val="24"/>
        </w:rPr>
        <w:t xml:space="preserve"> 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14:paraId="5BE15160" w14:textId="77777777" w:rsidR="003C58C5" w:rsidRDefault="006344F9" w:rsidP="003C58C5">
      <w:pPr>
        <w:jc w:val="both"/>
        <w:rPr>
          <w:szCs w:val="24"/>
        </w:rPr>
      </w:pPr>
      <w:r w:rsidRPr="00C0312E">
        <w:rPr>
          <w:szCs w:val="24"/>
        </w:rPr>
        <w:t xml:space="preserve">Перспективные показатели развития муниципального образования являются основой для разработки Программы и формируются на основании: </w:t>
      </w:r>
      <w:r>
        <w:rPr>
          <w:szCs w:val="24"/>
        </w:rPr>
        <w:t xml:space="preserve">                                                                               </w:t>
      </w:r>
      <w:r w:rsidR="003C58C5">
        <w:rPr>
          <w:szCs w:val="24"/>
        </w:rPr>
        <w:t xml:space="preserve">              </w:t>
      </w:r>
      <w:r>
        <w:rPr>
          <w:szCs w:val="24"/>
        </w:rPr>
        <w:t xml:space="preserve">   </w:t>
      </w:r>
      <w:r w:rsidRPr="00C0312E">
        <w:rPr>
          <w:szCs w:val="24"/>
        </w:rPr>
        <w:sym w:font="Symbol" w:char="F0B7"/>
      </w:r>
      <w:r w:rsidRPr="00C0312E">
        <w:rPr>
          <w:szCs w:val="24"/>
        </w:rPr>
        <w:t xml:space="preserve"> 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района, а также границ зон планирования, размещения объектов капитального строительства местного значения;</w:t>
      </w:r>
      <w:r>
        <w:rPr>
          <w:szCs w:val="24"/>
        </w:rPr>
        <w:t xml:space="preserve">                                </w:t>
      </w:r>
      <w:r w:rsidRPr="00C0312E">
        <w:rPr>
          <w:szCs w:val="24"/>
        </w:rPr>
        <w:sym w:font="Symbol" w:char="F0B7"/>
      </w:r>
      <w:r w:rsidRPr="00C0312E">
        <w:rPr>
          <w:szCs w:val="24"/>
        </w:rPr>
        <w:t xml:space="preserve"> генерального плана муниципального образования; </w:t>
      </w:r>
    </w:p>
    <w:p w14:paraId="5318F4AE" w14:textId="77777777" w:rsidR="003C58C5" w:rsidRDefault="006344F9" w:rsidP="003C58C5">
      <w:pPr>
        <w:jc w:val="both"/>
        <w:rPr>
          <w:szCs w:val="24"/>
        </w:rPr>
      </w:pPr>
      <w:r w:rsidRPr="00C0312E">
        <w:rPr>
          <w:szCs w:val="24"/>
        </w:rPr>
        <w:sym w:font="Symbol" w:char="F0B7"/>
      </w:r>
      <w:r w:rsidRPr="00C0312E">
        <w:rPr>
          <w:szCs w:val="24"/>
        </w:rPr>
        <w:t xml:space="preserve"> правил землепользования и застройки муниципального образования; </w:t>
      </w:r>
      <w:r>
        <w:rPr>
          <w:szCs w:val="24"/>
        </w:rPr>
        <w:t xml:space="preserve">  </w:t>
      </w:r>
    </w:p>
    <w:p w14:paraId="347E0340" w14:textId="77777777" w:rsidR="003C58C5" w:rsidRDefault="006344F9" w:rsidP="003C58C5">
      <w:pPr>
        <w:jc w:val="both"/>
        <w:rPr>
          <w:szCs w:val="24"/>
        </w:rPr>
      </w:pPr>
      <w:r w:rsidRPr="00C0312E">
        <w:rPr>
          <w:szCs w:val="24"/>
        </w:rPr>
        <w:sym w:font="Symbol" w:char="F0B7"/>
      </w:r>
      <w:r w:rsidRPr="00C0312E">
        <w:rPr>
          <w:szCs w:val="24"/>
        </w:rPr>
        <w:t xml:space="preserve"> схемы </w:t>
      </w:r>
      <w:r>
        <w:rPr>
          <w:szCs w:val="24"/>
        </w:rPr>
        <w:t>газо</w:t>
      </w:r>
      <w:r w:rsidRPr="00C0312E">
        <w:rPr>
          <w:szCs w:val="24"/>
        </w:rPr>
        <w:t>снабжения муниципального образования;</w:t>
      </w:r>
      <w:r>
        <w:rPr>
          <w:szCs w:val="24"/>
        </w:rPr>
        <w:t xml:space="preserve">      </w:t>
      </w:r>
    </w:p>
    <w:p w14:paraId="0FDEED72" w14:textId="27161F52" w:rsidR="006344F9" w:rsidRDefault="006344F9" w:rsidP="003C58C5">
      <w:pPr>
        <w:jc w:val="both"/>
        <w:rPr>
          <w:szCs w:val="24"/>
        </w:rPr>
      </w:pPr>
      <w:r w:rsidRPr="00C0312E">
        <w:rPr>
          <w:szCs w:val="24"/>
        </w:rPr>
        <w:sym w:font="Symbol" w:char="F0B7"/>
      </w:r>
      <w:r w:rsidRPr="00C0312E">
        <w:rPr>
          <w:szCs w:val="24"/>
        </w:rPr>
        <w:t xml:space="preserve"> схемы водоснабжения и водоотведения муниципального образования</w:t>
      </w:r>
      <w:r>
        <w:rPr>
          <w:szCs w:val="24"/>
        </w:rPr>
        <w:t>;</w:t>
      </w:r>
    </w:p>
    <w:p w14:paraId="5030B468" w14:textId="77777777" w:rsidR="003C58C5" w:rsidRDefault="003C58C5" w:rsidP="00FA4DA2">
      <w:pPr>
        <w:jc w:val="both"/>
        <w:rPr>
          <w:szCs w:val="24"/>
        </w:rPr>
      </w:pPr>
    </w:p>
    <w:p w14:paraId="7647EDCD" w14:textId="16BC485C" w:rsidR="006344F9" w:rsidRPr="00C0312E" w:rsidRDefault="006344F9" w:rsidP="00FA4DA2">
      <w:pPr>
        <w:jc w:val="both"/>
        <w:rPr>
          <w:szCs w:val="24"/>
        </w:rPr>
      </w:pPr>
      <w:r w:rsidRPr="00C0312E">
        <w:rPr>
          <w:szCs w:val="24"/>
        </w:rPr>
        <w:t>Программа разработана в соответствии со следующими нормативно-правовыми актами и документами:</w:t>
      </w:r>
      <w:r>
        <w:rPr>
          <w:szCs w:val="24"/>
        </w:rPr>
        <w:t xml:space="preserve">                                                                                                                                                         </w:t>
      </w:r>
      <w:r w:rsidRPr="00C0312E">
        <w:rPr>
          <w:szCs w:val="24"/>
        </w:rPr>
        <w:t xml:space="preserve"> </w:t>
      </w:r>
      <w:r w:rsidR="00FA4DA2">
        <w:rPr>
          <w:szCs w:val="24"/>
        </w:rPr>
        <w:t xml:space="preserve">                                  </w:t>
      </w:r>
      <w:r w:rsidRPr="00C0312E">
        <w:rPr>
          <w:szCs w:val="24"/>
        </w:rPr>
        <w:sym w:font="Symbol" w:char="F0B7"/>
      </w:r>
      <w:r w:rsidRPr="00C0312E">
        <w:rPr>
          <w:szCs w:val="24"/>
        </w:rPr>
        <w:t xml:space="preserve"> федеральным законом от 21.07.2007 г. № 185-ФЗ «О Фонде содействия реформированию жилищно-коммунального</w:t>
      </w:r>
      <w:r w:rsidR="00FA4DA2">
        <w:rPr>
          <w:szCs w:val="24"/>
        </w:rPr>
        <w:t xml:space="preserve"> </w:t>
      </w:r>
      <w:r w:rsidRPr="00C0312E">
        <w:rPr>
          <w:szCs w:val="24"/>
        </w:rPr>
        <w:t xml:space="preserve">хозяйства»; </w:t>
      </w:r>
      <w:r>
        <w:rPr>
          <w:szCs w:val="24"/>
        </w:rPr>
        <w:t xml:space="preserve">                                                                                                                </w:t>
      </w:r>
      <w:r w:rsidR="00FA4DA2">
        <w:rPr>
          <w:szCs w:val="24"/>
        </w:rPr>
        <w:t xml:space="preserve">                     </w:t>
      </w:r>
      <w:r w:rsidRPr="00C0312E">
        <w:rPr>
          <w:szCs w:val="24"/>
        </w:rPr>
        <w:sym w:font="Symbol" w:char="F0B7"/>
      </w:r>
      <w:r w:rsidRPr="00C0312E">
        <w:rPr>
          <w:szCs w:val="24"/>
        </w:rPr>
        <w:t xml:space="preserve"> указом Президента Российской Федерации от 04.06.2008 г. № 889 «О некоторых мерах по повышению энергетической и экологической эффективности российской экономики»;</w:t>
      </w:r>
      <w:r>
        <w:rPr>
          <w:szCs w:val="24"/>
        </w:rPr>
        <w:t xml:space="preserve">                                                        </w:t>
      </w:r>
      <w:r w:rsidRPr="00C0312E">
        <w:rPr>
          <w:szCs w:val="24"/>
        </w:rPr>
        <w:sym w:font="Symbol" w:char="F0B7"/>
      </w:r>
      <w:r w:rsidRPr="00C0312E">
        <w:rPr>
          <w:szCs w:val="24"/>
        </w:rPr>
        <w:t xml:space="preserve"> постановлением Правительства РФ от 23.07.2007 г. № 464 «Об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r>
        <w:rPr>
          <w:szCs w:val="24"/>
        </w:rPr>
        <w:t xml:space="preserve">                                                     </w:t>
      </w:r>
      <w:r w:rsidRPr="00C0312E">
        <w:rPr>
          <w:szCs w:val="24"/>
        </w:rPr>
        <w:sym w:font="Symbol" w:char="F0B7"/>
      </w:r>
      <w:r w:rsidRPr="00C0312E">
        <w:rPr>
          <w:szCs w:val="24"/>
        </w:rPr>
        <w:t xml:space="preserve">  постановлением Правительства РФ от 06.05.2011 г. № 354 «О предоставлении коммунальных услуг собственникам и пользователям помещений в многоквартирных домах и жилых домов»;</w:t>
      </w:r>
      <w:r>
        <w:rPr>
          <w:szCs w:val="24"/>
        </w:rPr>
        <w:t xml:space="preserve">                </w:t>
      </w:r>
      <w:r w:rsidRPr="00C0312E">
        <w:rPr>
          <w:szCs w:val="24"/>
        </w:rPr>
        <w:sym w:font="Symbol" w:char="F0B7"/>
      </w:r>
      <w:r w:rsidRPr="00C0312E">
        <w:rPr>
          <w:szCs w:val="24"/>
        </w:rPr>
        <w:t xml:space="preserve"> 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 </w:t>
      </w:r>
      <w:r>
        <w:rPr>
          <w:szCs w:val="24"/>
        </w:rPr>
        <w:t xml:space="preserve">            </w:t>
      </w:r>
      <w:r w:rsidRPr="00C0312E">
        <w:rPr>
          <w:szCs w:val="24"/>
        </w:rPr>
        <w:sym w:font="Symbol" w:char="F0B7"/>
      </w:r>
      <w:r w:rsidRPr="00C0312E">
        <w:rPr>
          <w:szCs w:val="24"/>
        </w:rPr>
        <w:t xml:space="preserve"> методическими рекомендациями по разработке программ комплексного развития систем коммунальной инфраструктуры поселений, городских округов, утвержденные Приказом Министерства регионального развития РФ № 359/ГС от 01.10.2013 г;</w:t>
      </w:r>
      <w:r>
        <w:rPr>
          <w:szCs w:val="24"/>
        </w:rPr>
        <w:t xml:space="preserve">                                                                                 </w:t>
      </w:r>
      <w:r w:rsidRPr="00C0312E">
        <w:rPr>
          <w:szCs w:val="24"/>
        </w:rPr>
        <w:t xml:space="preserve"> </w:t>
      </w:r>
      <w:r w:rsidRPr="00C0312E">
        <w:rPr>
          <w:szCs w:val="24"/>
        </w:rPr>
        <w:sym w:font="Symbol" w:char="F0B7"/>
      </w:r>
      <w:r w:rsidRPr="00C0312E">
        <w:rPr>
          <w:szCs w:val="24"/>
        </w:rPr>
        <w:t xml:space="preserve"> постановлением Правительства Российской Федерации от 14 июня 2013 г. № 502 «Об утверждении требований к программам комплексного развития систем коммунальной инфраструктуры поселений, городских округов».</w:t>
      </w:r>
    </w:p>
    <w:p w14:paraId="28357D48" w14:textId="77777777" w:rsidR="001E626F" w:rsidRDefault="001E626F" w:rsidP="00217F14">
      <w:pPr>
        <w:pStyle w:val="14"/>
        <w:shd w:val="clear" w:color="auto" w:fill="auto"/>
        <w:spacing w:line="240" w:lineRule="auto"/>
        <w:ind w:left="20" w:right="20"/>
        <w:jc w:val="both"/>
        <w:outlineLvl w:val="0"/>
        <w:rPr>
          <w:b/>
          <w:sz w:val="28"/>
          <w:szCs w:val="28"/>
        </w:rPr>
      </w:pPr>
    </w:p>
    <w:p w14:paraId="59114B5C" w14:textId="3E28968B" w:rsidR="00ED58FD" w:rsidRDefault="00ED58FD" w:rsidP="00217F14">
      <w:pPr>
        <w:pStyle w:val="14"/>
        <w:shd w:val="clear" w:color="auto" w:fill="auto"/>
        <w:spacing w:line="240" w:lineRule="auto"/>
        <w:ind w:left="20" w:right="20"/>
        <w:jc w:val="both"/>
        <w:outlineLvl w:val="0"/>
        <w:rPr>
          <w:b/>
          <w:sz w:val="28"/>
          <w:szCs w:val="28"/>
        </w:rPr>
      </w:pPr>
      <w:bookmarkStart w:id="4" w:name="_Toc170246337"/>
      <w:r>
        <w:rPr>
          <w:b/>
          <w:sz w:val="28"/>
          <w:szCs w:val="28"/>
        </w:rPr>
        <w:lastRenderedPageBreak/>
        <w:t xml:space="preserve">Раздел </w:t>
      </w:r>
      <w:r w:rsidR="007D7599">
        <w:rPr>
          <w:b/>
          <w:sz w:val="28"/>
          <w:szCs w:val="28"/>
        </w:rPr>
        <w:t>2</w:t>
      </w:r>
      <w:r>
        <w:rPr>
          <w:b/>
          <w:sz w:val="28"/>
          <w:szCs w:val="28"/>
        </w:rPr>
        <w:t>. Характеристика состояния и пробл</w:t>
      </w:r>
      <w:r w:rsidR="00217F14">
        <w:rPr>
          <w:b/>
          <w:sz w:val="28"/>
          <w:szCs w:val="28"/>
        </w:rPr>
        <w:t>ем коммунальной инфраструктуры</w:t>
      </w:r>
      <w:bookmarkEnd w:id="4"/>
    </w:p>
    <w:p w14:paraId="465A0F65" w14:textId="7F6FAC7F" w:rsidR="003814D6" w:rsidRDefault="003814D6" w:rsidP="003814D6">
      <w:pPr>
        <w:jc w:val="both"/>
        <w:outlineLvl w:val="1"/>
        <w:rPr>
          <w:b/>
        </w:rPr>
      </w:pPr>
      <w:bookmarkStart w:id="5" w:name="_Toc164711068"/>
      <w:bookmarkStart w:id="6" w:name="_Toc170246338"/>
      <w:r>
        <w:rPr>
          <w:b/>
        </w:rPr>
        <w:t>2.</w:t>
      </w:r>
      <w:proofErr w:type="gramStart"/>
      <w:r>
        <w:rPr>
          <w:b/>
        </w:rPr>
        <w:t>1.Существующее</w:t>
      </w:r>
      <w:proofErr w:type="gramEnd"/>
      <w:r>
        <w:rPr>
          <w:b/>
        </w:rPr>
        <w:t xml:space="preserve"> положение и проблемы в системе  водоснабжения муниципального образования</w:t>
      </w:r>
      <w:bookmarkEnd w:id="5"/>
      <w:bookmarkEnd w:id="6"/>
    </w:p>
    <w:p w14:paraId="3E0E0172" w14:textId="77777777" w:rsidR="003814D6" w:rsidRDefault="003814D6" w:rsidP="00DD0177">
      <w:pPr>
        <w:jc w:val="both"/>
        <w:outlineLvl w:val="1"/>
        <w:rPr>
          <w:b/>
        </w:rPr>
      </w:pPr>
    </w:p>
    <w:p w14:paraId="49A6F6F4" w14:textId="17687943" w:rsidR="00DD0177" w:rsidRDefault="00B753B8" w:rsidP="00DD0177">
      <w:pPr>
        <w:jc w:val="both"/>
        <w:outlineLvl w:val="1"/>
        <w:rPr>
          <w:b/>
        </w:rPr>
      </w:pPr>
      <w:bookmarkStart w:id="7" w:name="_Toc170246339"/>
      <w:r>
        <w:rPr>
          <w:b/>
        </w:rPr>
        <w:t>2</w:t>
      </w:r>
      <w:r w:rsidR="00DD0177">
        <w:rPr>
          <w:b/>
        </w:rPr>
        <w:t>.1.</w:t>
      </w:r>
      <w:proofErr w:type="gramStart"/>
      <w:r w:rsidR="00DD0177">
        <w:rPr>
          <w:b/>
        </w:rPr>
        <w:t>1.Общие</w:t>
      </w:r>
      <w:proofErr w:type="gramEnd"/>
      <w:r w:rsidR="00DD0177">
        <w:rPr>
          <w:b/>
        </w:rPr>
        <w:t xml:space="preserve"> сведения</w:t>
      </w:r>
      <w:bookmarkEnd w:id="7"/>
    </w:p>
    <w:p w14:paraId="255CCBDA" w14:textId="77777777" w:rsidR="00DD0177" w:rsidRDefault="00DD0177" w:rsidP="00DD0177">
      <w:pPr>
        <w:rPr>
          <w:b/>
          <w:sz w:val="28"/>
          <w:szCs w:val="28"/>
        </w:rPr>
      </w:pPr>
    </w:p>
    <w:p w14:paraId="74054288" w14:textId="77777777" w:rsidR="00DD0177" w:rsidRPr="00972AF6" w:rsidRDefault="00DD0177" w:rsidP="00DD0177">
      <w:pPr>
        <w:ind w:firstLine="540"/>
        <w:jc w:val="both"/>
        <w:rPr>
          <w:szCs w:val="24"/>
        </w:rPr>
      </w:pPr>
      <w:r w:rsidRPr="00972AF6">
        <w:rPr>
          <w:szCs w:val="24"/>
        </w:rPr>
        <w:t>Система централизованного водоснабжения имеется в 2-</w:t>
      </w:r>
      <w:proofErr w:type="gramStart"/>
      <w:r w:rsidRPr="00972AF6">
        <w:rPr>
          <w:szCs w:val="24"/>
        </w:rPr>
        <w:t>х  населенных</w:t>
      </w:r>
      <w:proofErr w:type="gramEnd"/>
      <w:r w:rsidRPr="00972AF6">
        <w:rPr>
          <w:szCs w:val="24"/>
        </w:rPr>
        <w:t xml:space="preserve"> пунктах (</w:t>
      </w:r>
      <w:r w:rsidRPr="00972AF6">
        <w:rPr>
          <w:color w:val="000000"/>
          <w:szCs w:val="24"/>
        </w:rPr>
        <w:t>д. Егорьевка</w:t>
      </w:r>
      <w:r w:rsidRPr="00972AF6">
        <w:rPr>
          <w:szCs w:val="24"/>
        </w:rPr>
        <w:t xml:space="preserve">, </w:t>
      </w:r>
      <w:proofErr w:type="spellStart"/>
      <w:r w:rsidRPr="00972AF6">
        <w:rPr>
          <w:color w:val="000000"/>
          <w:szCs w:val="24"/>
        </w:rPr>
        <w:t>с.Вознесеновка</w:t>
      </w:r>
      <w:proofErr w:type="spellEnd"/>
      <w:r w:rsidRPr="00972AF6">
        <w:rPr>
          <w:szCs w:val="24"/>
        </w:rPr>
        <w:t>).    Система централизованного водоснабжения муниципального образования «</w:t>
      </w:r>
      <w:r w:rsidRPr="00972AF6">
        <w:rPr>
          <w:color w:val="000000"/>
          <w:szCs w:val="24"/>
        </w:rPr>
        <w:t>Егорьевск</w:t>
      </w:r>
      <w:r w:rsidRPr="00972AF6">
        <w:rPr>
          <w:szCs w:val="24"/>
        </w:rPr>
        <w:t>ий</w:t>
      </w:r>
      <w:r w:rsidRPr="00972AF6">
        <w:rPr>
          <w:b/>
          <w:szCs w:val="24"/>
        </w:rPr>
        <w:t xml:space="preserve"> </w:t>
      </w:r>
      <w:proofErr w:type="gramStart"/>
      <w:r w:rsidRPr="00972AF6">
        <w:rPr>
          <w:szCs w:val="24"/>
        </w:rPr>
        <w:t>сельсовет»  характеризуется</w:t>
      </w:r>
      <w:proofErr w:type="gramEnd"/>
      <w:r w:rsidRPr="00972AF6">
        <w:rPr>
          <w:szCs w:val="24"/>
        </w:rPr>
        <w:t xml:space="preserve"> высокой степенью износа. Амортизационный уровень износа, как магистральных водоводов, так и уличных водопроводных сетей составляет 100%. </w:t>
      </w:r>
    </w:p>
    <w:p w14:paraId="08D66188" w14:textId="33DA3BCA" w:rsidR="00DD0177" w:rsidRPr="00972AF6" w:rsidRDefault="00DD0177" w:rsidP="00DD0177">
      <w:pPr>
        <w:pStyle w:val="26"/>
        <w:spacing w:line="240" w:lineRule="auto"/>
        <w:ind w:left="0" w:firstLine="540"/>
        <w:jc w:val="both"/>
        <w:rPr>
          <w:sz w:val="24"/>
          <w:szCs w:val="24"/>
        </w:rPr>
      </w:pPr>
      <w:r w:rsidRPr="00972AF6">
        <w:rPr>
          <w:sz w:val="24"/>
          <w:szCs w:val="24"/>
        </w:rPr>
        <w:t xml:space="preserve">На текущий момент более 90% объектов водоснабжения требует срочной замены.  Об этом свидетельствуют данные, представленные в таблицах </w:t>
      </w:r>
      <w:r w:rsidR="00B753B8">
        <w:rPr>
          <w:sz w:val="24"/>
          <w:szCs w:val="24"/>
        </w:rPr>
        <w:t>2</w:t>
      </w:r>
      <w:r w:rsidRPr="00972AF6">
        <w:rPr>
          <w:sz w:val="24"/>
          <w:szCs w:val="24"/>
        </w:rPr>
        <w:t>.1-</w:t>
      </w:r>
      <w:r w:rsidR="00B753B8">
        <w:rPr>
          <w:sz w:val="24"/>
          <w:szCs w:val="24"/>
        </w:rPr>
        <w:t>2</w:t>
      </w:r>
      <w:r w:rsidRPr="00972AF6">
        <w:rPr>
          <w:sz w:val="24"/>
          <w:szCs w:val="24"/>
        </w:rPr>
        <w:t xml:space="preserve">.3.  </w:t>
      </w:r>
    </w:p>
    <w:p w14:paraId="23685747" w14:textId="374FA8C1" w:rsidR="00DD0177" w:rsidRPr="00164F18" w:rsidRDefault="00DD0177" w:rsidP="00DD0177">
      <w:pPr>
        <w:pStyle w:val="26"/>
        <w:spacing w:line="240" w:lineRule="auto"/>
        <w:ind w:left="0"/>
        <w:jc w:val="both"/>
        <w:rPr>
          <w:b/>
          <w:bCs/>
          <w:sz w:val="22"/>
          <w:szCs w:val="22"/>
        </w:rPr>
      </w:pPr>
      <w:r w:rsidRPr="00164F18">
        <w:rPr>
          <w:b/>
          <w:bCs/>
          <w:sz w:val="22"/>
          <w:szCs w:val="22"/>
        </w:rPr>
        <w:t>Таблица</w:t>
      </w:r>
      <w:r>
        <w:rPr>
          <w:b/>
          <w:bCs/>
          <w:sz w:val="22"/>
          <w:szCs w:val="22"/>
        </w:rPr>
        <w:t xml:space="preserve"> </w:t>
      </w:r>
      <w:r w:rsidR="00B753B8">
        <w:rPr>
          <w:b/>
          <w:bCs/>
          <w:sz w:val="22"/>
          <w:szCs w:val="22"/>
        </w:rPr>
        <w:t>2</w:t>
      </w:r>
      <w:r>
        <w:rPr>
          <w:b/>
          <w:bCs/>
          <w:sz w:val="22"/>
          <w:szCs w:val="22"/>
        </w:rPr>
        <w:t>.1.</w:t>
      </w:r>
      <w:r w:rsidRPr="00164F18">
        <w:rPr>
          <w:b/>
          <w:bCs/>
          <w:sz w:val="22"/>
          <w:szCs w:val="22"/>
        </w:rPr>
        <w:t xml:space="preserve"> Текущее состояние объектов водоснабжения муниципального образования «</w:t>
      </w:r>
      <w:r>
        <w:rPr>
          <w:b/>
          <w:color w:val="000000"/>
        </w:rPr>
        <w:t>Егорьевский</w:t>
      </w:r>
      <w:r w:rsidRPr="00164F18">
        <w:rPr>
          <w:b/>
          <w:bCs/>
          <w:sz w:val="22"/>
          <w:szCs w:val="22"/>
        </w:rPr>
        <w:t xml:space="preserve"> сельсовет» (артскважины) по состоянию на 01.01.202</w:t>
      </w:r>
      <w:r>
        <w:rPr>
          <w:b/>
          <w:bCs/>
          <w:sz w:val="22"/>
          <w:szCs w:val="22"/>
        </w:rPr>
        <w:t>4</w:t>
      </w:r>
      <w:r w:rsidRPr="00164F18">
        <w:rPr>
          <w:b/>
          <w:bCs/>
          <w:sz w:val="22"/>
          <w:szCs w:val="22"/>
        </w:rPr>
        <w:t>года</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830"/>
        <w:gridCol w:w="2126"/>
        <w:gridCol w:w="1843"/>
        <w:gridCol w:w="2256"/>
      </w:tblGrid>
      <w:tr w:rsidR="00DD0177" w:rsidRPr="005D5D53" w14:paraId="3BF088A5" w14:textId="77777777" w:rsidTr="00D960CC">
        <w:trPr>
          <w:trHeight w:val="345"/>
          <w:jc w:val="center"/>
        </w:trPr>
        <w:tc>
          <w:tcPr>
            <w:tcW w:w="846" w:type="dxa"/>
            <w:vMerge w:val="restart"/>
            <w:shd w:val="clear" w:color="auto" w:fill="auto"/>
            <w:vAlign w:val="center"/>
            <w:hideMark/>
          </w:tcPr>
          <w:p w14:paraId="74E91376" w14:textId="77777777" w:rsidR="00DD0177" w:rsidRPr="005D5D53" w:rsidRDefault="00DD0177" w:rsidP="00D960CC">
            <w:pPr>
              <w:jc w:val="center"/>
              <w:rPr>
                <w:color w:val="000000"/>
              </w:rPr>
            </w:pPr>
            <w:r w:rsidRPr="005D5D53">
              <w:rPr>
                <w:color w:val="000000"/>
              </w:rPr>
              <w:t>№</w:t>
            </w:r>
          </w:p>
        </w:tc>
        <w:tc>
          <w:tcPr>
            <w:tcW w:w="2830" w:type="dxa"/>
            <w:vMerge w:val="restart"/>
            <w:shd w:val="clear" w:color="auto" w:fill="auto"/>
            <w:vAlign w:val="center"/>
            <w:hideMark/>
          </w:tcPr>
          <w:p w14:paraId="2C9C7973" w14:textId="77777777" w:rsidR="00DD0177" w:rsidRPr="005D5D53" w:rsidRDefault="00DD0177" w:rsidP="00D960CC">
            <w:pPr>
              <w:jc w:val="center"/>
              <w:rPr>
                <w:color w:val="000000"/>
              </w:rPr>
            </w:pPr>
            <w:r w:rsidRPr="005D5D53">
              <w:rPr>
                <w:color w:val="000000"/>
              </w:rPr>
              <w:t>Наименование населенного пункта</w:t>
            </w:r>
          </w:p>
        </w:tc>
        <w:tc>
          <w:tcPr>
            <w:tcW w:w="6225" w:type="dxa"/>
            <w:gridSpan w:val="3"/>
            <w:shd w:val="clear" w:color="auto" w:fill="auto"/>
            <w:vAlign w:val="center"/>
            <w:hideMark/>
          </w:tcPr>
          <w:p w14:paraId="09EBF3B1" w14:textId="77777777" w:rsidR="00DD0177" w:rsidRPr="005D5D53" w:rsidRDefault="00DD0177" w:rsidP="00D960CC">
            <w:pPr>
              <w:jc w:val="center"/>
              <w:rPr>
                <w:color w:val="000000"/>
              </w:rPr>
            </w:pPr>
            <w:r w:rsidRPr="005D5D53">
              <w:rPr>
                <w:color w:val="000000"/>
              </w:rPr>
              <w:t>Текущее состояние</w:t>
            </w:r>
          </w:p>
        </w:tc>
      </w:tr>
      <w:tr w:rsidR="00DD0177" w:rsidRPr="00164F18" w14:paraId="65D71BE5" w14:textId="77777777" w:rsidTr="00D960CC">
        <w:trPr>
          <w:trHeight w:val="481"/>
          <w:jc w:val="center"/>
        </w:trPr>
        <w:tc>
          <w:tcPr>
            <w:tcW w:w="846" w:type="dxa"/>
            <w:vMerge/>
            <w:vAlign w:val="center"/>
            <w:hideMark/>
          </w:tcPr>
          <w:p w14:paraId="15B6F663" w14:textId="77777777" w:rsidR="00DD0177" w:rsidRPr="005D5D53" w:rsidRDefault="00DD0177" w:rsidP="00D960CC">
            <w:pPr>
              <w:rPr>
                <w:color w:val="000000"/>
              </w:rPr>
            </w:pPr>
          </w:p>
        </w:tc>
        <w:tc>
          <w:tcPr>
            <w:tcW w:w="2830" w:type="dxa"/>
            <w:vMerge/>
            <w:vAlign w:val="center"/>
            <w:hideMark/>
          </w:tcPr>
          <w:p w14:paraId="271702A4" w14:textId="77777777" w:rsidR="00DD0177" w:rsidRPr="005D5D53" w:rsidRDefault="00DD0177" w:rsidP="00D960CC">
            <w:pPr>
              <w:rPr>
                <w:color w:val="000000"/>
              </w:rPr>
            </w:pPr>
          </w:p>
        </w:tc>
        <w:tc>
          <w:tcPr>
            <w:tcW w:w="2126" w:type="dxa"/>
            <w:shd w:val="clear" w:color="auto" w:fill="auto"/>
            <w:vAlign w:val="center"/>
            <w:hideMark/>
          </w:tcPr>
          <w:p w14:paraId="38CD1CC7" w14:textId="77777777" w:rsidR="00DD0177" w:rsidRPr="005D5D53" w:rsidRDefault="00DD0177" w:rsidP="00D960CC">
            <w:pPr>
              <w:jc w:val="center"/>
              <w:rPr>
                <w:color w:val="000000"/>
              </w:rPr>
            </w:pPr>
            <w:r w:rsidRPr="005D5D53">
              <w:rPr>
                <w:color w:val="000000"/>
              </w:rPr>
              <w:t>Кол-во</w:t>
            </w:r>
          </w:p>
        </w:tc>
        <w:tc>
          <w:tcPr>
            <w:tcW w:w="1843" w:type="dxa"/>
            <w:shd w:val="clear" w:color="auto" w:fill="auto"/>
            <w:vAlign w:val="center"/>
            <w:hideMark/>
          </w:tcPr>
          <w:p w14:paraId="2FD5D7E9" w14:textId="77777777" w:rsidR="00DD0177" w:rsidRPr="005D5D53" w:rsidRDefault="00DD0177" w:rsidP="00D960CC">
            <w:pPr>
              <w:jc w:val="center"/>
              <w:rPr>
                <w:color w:val="000000"/>
              </w:rPr>
            </w:pPr>
            <w:r w:rsidRPr="005D5D53">
              <w:rPr>
                <w:color w:val="000000"/>
              </w:rPr>
              <w:t>Год ввода</w:t>
            </w:r>
          </w:p>
        </w:tc>
        <w:tc>
          <w:tcPr>
            <w:tcW w:w="2256" w:type="dxa"/>
            <w:shd w:val="clear" w:color="auto" w:fill="auto"/>
            <w:vAlign w:val="center"/>
            <w:hideMark/>
          </w:tcPr>
          <w:p w14:paraId="39C8C269" w14:textId="77777777" w:rsidR="00DD0177" w:rsidRPr="005D5D53" w:rsidRDefault="00DD0177" w:rsidP="00D960CC">
            <w:pPr>
              <w:jc w:val="center"/>
              <w:rPr>
                <w:color w:val="000000"/>
              </w:rPr>
            </w:pPr>
            <w:r w:rsidRPr="005D5D53">
              <w:rPr>
                <w:color w:val="000000"/>
              </w:rPr>
              <w:t>Ур</w:t>
            </w:r>
            <w:r>
              <w:rPr>
                <w:color w:val="000000"/>
              </w:rPr>
              <w:t>овень</w:t>
            </w:r>
            <w:r w:rsidRPr="005D5D53">
              <w:rPr>
                <w:color w:val="000000"/>
              </w:rPr>
              <w:t xml:space="preserve"> износа (%)</w:t>
            </w:r>
          </w:p>
        </w:tc>
      </w:tr>
      <w:tr w:rsidR="00DD0177" w:rsidRPr="00164F18" w14:paraId="6A9FB069" w14:textId="77777777" w:rsidTr="00D960CC">
        <w:trPr>
          <w:trHeight w:val="345"/>
          <w:jc w:val="center"/>
        </w:trPr>
        <w:tc>
          <w:tcPr>
            <w:tcW w:w="846" w:type="dxa"/>
            <w:shd w:val="clear" w:color="auto" w:fill="auto"/>
            <w:vAlign w:val="center"/>
            <w:hideMark/>
          </w:tcPr>
          <w:p w14:paraId="085613A9" w14:textId="77777777" w:rsidR="00DD0177" w:rsidRPr="006B519F" w:rsidRDefault="00DD0177" w:rsidP="00D960CC">
            <w:pPr>
              <w:jc w:val="center"/>
              <w:rPr>
                <w:color w:val="000000"/>
                <w:sz w:val="22"/>
                <w:szCs w:val="22"/>
              </w:rPr>
            </w:pPr>
            <w:r w:rsidRPr="006B519F">
              <w:rPr>
                <w:color w:val="000000"/>
                <w:sz w:val="22"/>
                <w:szCs w:val="22"/>
              </w:rPr>
              <w:t>1</w:t>
            </w:r>
          </w:p>
        </w:tc>
        <w:tc>
          <w:tcPr>
            <w:tcW w:w="2830" w:type="dxa"/>
            <w:shd w:val="clear" w:color="auto" w:fill="auto"/>
            <w:vAlign w:val="center"/>
            <w:hideMark/>
          </w:tcPr>
          <w:p w14:paraId="693CEA59" w14:textId="77777777" w:rsidR="00DD0177" w:rsidRPr="006B519F" w:rsidRDefault="00DD0177" w:rsidP="00D960CC">
            <w:pPr>
              <w:rPr>
                <w:color w:val="000000"/>
                <w:sz w:val="22"/>
                <w:szCs w:val="22"/>
              </w:rPr>
            </w:pPr>
            <w:r>
              <w:rPr>
                <w:color w:val="000000"/>
                <w:sz w:val="22"/>
                <w:szCs w:val="22"/>
              </w:rPr>
              <w:t xml:space="preserve"> д.</w:t>
            </w:r>
            <w:r w:rsidRPr="006B519F">
              <w:rPr>
                <w:color w:val="000000"/>
                <w:sz w:val="22"/>
                <w:szCs w:val="22"/>
              </w:rPr>
              <w:t xml:space="preserve"> Егорьевка</w:t>
            </w:r>
          </w:p>
        </w:tc>
        <w:tc>
          <w:tcPr>
            <w:tcW w:w="2126" w:type="dxa"/>
            <w:shd w:val="clear" w:color="auto" w:fill="auto"/>
            <w:vAlign w:val="center"/>
            <w:hideMark/>
          </w:tcPr>
          <w:p w14:paraId="60F73BC3" w14:textId="77777777" w:rsidR="00DD0177" w:rsidRPr="006B519F" w:rsidRDefault="00DD0177" w:rsidP="00D960CC">
            <w:pPr>
              <w:jc w:val="center"/>
              <w:rPr>
                <w:color w:val="000000"/>
                <w:sz w:val="22"/>
                <w:szCs w:val="22"/>
              </w:rPr>
            </w:pPr>
            <w:r w:rsidRPr="006B519F">
              <w:rPr>
                <w:color w:val="000000"/>
                <w:sz w:val="22"/>
                <w:szCs w:val="22"/>
              </w:rPr>
              <w:t>1</w:t>
            </w:r>
          </w:p>
        </w:tc>
        <w:tc>
          <w:tcPr>
            <w:tcW w:w="1843" w:type="dxa"/>
            <w:shd w:val="clear" w:color="auto" w:fill="auto"/>
            <w:vAlign w:val="center"/>
            <w:hideMark/>
          </w:tcPr>
          <w:p w14:paraId="07BC831B" w14:textId="77777777" w:rsidR="00DD0177" w:rsidRPr="006B519F" w:rsidRDefault="00DD0177" w:rsidP="00D960CC">
            <w:pPr>
              <w:jc w:val="center"/>
              <w:rPr>
                <w:color w:val="000000"/>
                <w:sz w:val="22"/>
                <w:szCs w:val="22"/>
              </w:rPr>
            </w:pPr>
            <w:r w:rsidRPr="006B519F">
              <w:rPr>
                <w:color w:val="000000"/>
                <w:sz w:val="22"/>
                <w:szCs w:val="22"/>
              </w:rPr>
              <w:t>1981</w:t>
            </w:r>
          </w:p>
        </w:tc>
        <w:tc>
          <w:tcPr>
            <w:tcW w:w="2256" w:type="dxa"/>
            <w:shd w:val="clear" w:color="auto" w:fill="auto"/>
            <w:vAlign w:val="center"/>
            <w:hideMark/>
          </w:tcPr>
          <w:p w14:paraId="65FE5F6C" w14:textId="77777777" w:rsidR="00DD0177" w:rsidRPr="006B519F" w:rsidRDefault="00DD0177" w:rsidP="00D960CC">
            <w:pPr>
              <w:jc w:val="center"/>
              <w:rPr>
                <w:color w:val="000000"/>
                <w:sz w:val="22"/>
                <w:szCs w:val="22"/>
              </w:rPr>
            </w:pPr>
            <w:r w:rsidRPr="006B519F">
              <w:rPr>
                <w:color w:val="000000"/>
                <w:sz w:val="22"/>
                <w:szCs w:val="22"/>
              </w:rPr>
              <w:t>100</w:t>
            </w:r>
          </w:p>
        </w:tc>
      </w:tr>
      <w:tr w:rsidR="00DD0177" w:rsidRPr="00164F18" w14:paraId="4F663103" w14:textId="77777777" w:rsidTr="00D960CC">
        <w:trPr>
          <w:trHeight w:val="330"/>
          <w:jc w:val="center"/>
        </w:trPr>
        <w:tc>
          <w:tcPr>
            <w:tcW w:w="846" w:type="dxa"/>
            <w:shd w:val="clear" w:color="auto" w:fill="auto"/>
            <w:vAlign w:val="center"/>
            <w:hideMark/>
          </w:tcPr>
          <w:p w14:paraId="0B3FA7DB" w14:textId="77777777" w:rsidR="00DD0177" w:rsidRPr="006B519F" w:rsidRDefault="00DD0177" w:rsidP="00D960CC">
            <w:pPr>
              <w:jc w:val="center"/>
              <w:rPr>
                <w:color w:val="000000"/>
                <w:sz w:val="22"/>
                <w:szCs w:val="22"/>
              </w:rPr>
            </w:pPr>
            <w:r w:rsidRPr="006B519F">
              <w:rPr>
                <w:color w:val="000000"/>
                <w:sz w:val="22"/>
                <w:szCs w:val="22"/>
              </w:rPr>
              <w:t>2</w:t>
            </w:r>
          </w:p>
        </w:tc>
        <w:tc>
          <w:tcPr>
            <w:tcW w:w="2830" w:type="dxa"/>
            <w:shd w:val="clear" w:color="auto" w:fill="auto"/>
            <w:vAlign w:val="center"/>
            <w:hideMark/>
          </w:tcPr>
          <w:p w14:paraId="24172BC4" w14:textId="77777777" w:rsidR="00DD0177" w:rsidRPr="006B519F" w:rsidRDefault="00DD0177" w:rsidP="00D960CC">
            <w:pPr>
              <w:rPr>
                <w:color w:val="000000"/>
                <w:sz w:val="22"/>
                <w:szCs w:val="22"/>
              </w:rPr>
            </w:pPr>
            <w:proofErr w:type="spellStart"/>
            <w:r>
              <w:rPr>
                <w:color w:val="000000"/>
                <w:sz w:val="22"/>
                <w:szCs w:val="22"/>
              </w:rPr>
              <w:t>с</w:t>
            </w:r>
            <w:r w:rsidRPr="006B519F">
              <w:rPr>
                <w:color w:val="000000"/>
                <w:sz w:val="22"/>
                <w:szCs w:val="22"/>
              </w:rPr>
              <w:t>.Вознесеновка</w:t>
            </w:r>
            <w:proofErr w:type="spellEnd"/>
          </w:p>
        </w:tc>
        <w:tc>
          <w:tcPr>
            <w:tcW w:w="2126" w:type="dxa"/>
            <w:shd w:val="clear" w:color="auto" w:fill="auto"/>
            <w:vAlign w:val="center"/>
            <w:hideMark/>
          </w:tcPr>
          <w:p w14:paraId="27F6C251" w14:textId="77777777" w:rsidR="00DD0177" w:rsidRPr="006B519F" w:rsidRDefault="00DD0177" w:rsidP="00D960CC">
            <w:pPr>
              <w:jc w:val="center"/>
              <w:rPr>
                <w:color w:val="000000"/>
                <w:sz w:val="22"/>
                <w:szCs w:val="22"/>
              </w:rPr>
            </w:pPr>
            <w:r w:rsidRPr="006B519F">
              <w:rPr>
                <w:color w:val="000000"/>
                <w:sz w:val="22"/>
                <w:szCs w:val="22"/>
              </w:rPr>
              <w:t>1</w:t>
            </w:r>
          </w:p>
        </w:tc>
        <w:tc>
          <w:tcPr>
            <w:tcW w:w="1843" w:type="dxa"/>
            <w:shd w:val="clear" w:color="auto" w:fill="auto"/>
            <w:vAlign w:val="center"/>
            <w:hideMark/>
          </w:tcPr>
          <w:p w14:paraId="4089552C" w14:textId="77777777" w:rsidR="00DD0177" w:rsidRPr="006B519F" w:rsidRDefault="00DD0177" w:rsidP="00D960CC">
            <w:pPr>
              <w:jc w:val="center"/>
              <w:rPr>
                <w:color w:val="000000"/>
                <w:sz w:val="22"/>
                <w:szCs w:val="22"/>
              </w:rPr>
            </w:pPr>
            <w:r w:rsidRPr="006B519F">
              <w:rPr>
                <w:color w:val="000000"/>
                <w:sz w:val="22"/>
                <w:szCs w:val="22"/>
              </w:rPr>
              <w:t>1969</w:t>
            </w:r>
          </w:p>
        </w:tc>
        <w:tc>
          <w:tcPr>
            <w:tcW w:w="2256" w:type="dxa"/>
            <w:shd w:val="clear" w:color="auto" w:fill="auto"/>
            <w:vAlign w:val="center"/>
            <w:hideMark/>
          </w:tcPr>
          <w:p w14:paraId="6F955837" w14:textId="77777777" w:rsidR="00DD0177" w:rsidRPr="006B519F" w:rsidRDefault="00DD0177" w:rsidP="00D960CC">
            <w:pPr>
              <w:jc w:val="center"/>
              <w:rPr>
                <w:color w:val="000000"/>
                <w:sz w:val="22"/>
                <w:szCs w:val="22"/>
              </w:rPr>
            </w:pPr>
            <w:r w:rsidRPr="006B519F">
              <w:rPr>
                <w:color w:val="000000"/>
                <w:sz w:val="22"/>
                <w:szCs w:val="22"/>
              </w:rPr>
              <w:t>100</w:t>
            </w:r>
          </w:p>
        </w:tc>
      </w:tr>
      <w:tr w:rsidR="00DD0177" w:rsidRPr="00164F18" w14:paraId="77743DFD" w14:textId="77777777" w:rsidTr="00D960CC">
        <w:trPr>
          <w:trHeight w:val="345"/>
          <w:jc w:val="center"/>
        </w:trPr>
        <w:tc>
          <w:tcPr>
            <w:tcW w:w="846" w:type="dxa"/>
            <w:shd w:val="clear" w:color="auto" w:fill="auto"/>
            <w:vAlign w:val="center"/>
            <w:hideMark/>
          </w:tcPr>
          <w:p w14:paraId="1E7323D2" w14:textId="77777777" w:rsidR="00DD0177" w:rsidRPr="006B519F" w:rsidRDefault="00DD0177" w:rsidP="00D960CC">
            <w:pPr>
              <w:jc w:val="center"/>
              <w:rPr>
                <w:color w:val="000000"/>
                <w:sz w:val="22"/>
                <w:szCs w:val="22"/>
              </w:rPr>
            </w:pPr>
            <w:r w:rsidRPr="006B519F">
              <w:rPr>
                <w:color w:val="000000"/>
                <w:sz w:val="22"/>
                <w:szCs w:val="22"/>
              </w:rPr>
              <w:t> </w:t>
            </w:r>
          </w:p>
        </w:tc>
        <w:tc>
          <w:tcPr>
            <w:tcW w:w="2830" w:type="dxa"/>
            <w:shd w:val="clear" w:color="auto" w:fill="auto"/>
            <w:vAlign w:val="center"/>
            <w:hideMark/>
          </w:tcPr>
          <w:p w14:paraId="42320010" w14:textId="77777777" w:rsidR="00DD0177" w:rsidRPr="006B519F" w:rsidRDefault="00DD0177" w:rsidP="00D960CC">
            <w:pPr>
              <w:jc w:val="center"/>
              <w:rPr>
                <w:color w:val="000000"/>
                <w:sz w:val="22"/>
                <w:szCs w:val="22"/>
              </w:rPr>
            </w:pPr>
            <w:r w:rsidRPr="006B519F">
              <w:rPr>
                <w:color w:val="000000"/>
                <w:sz w:val="22"/>
                <w:szCs w:val="22"/>
              </w:rPr>
              <w:t>Итого по МО</w:t>
            </w:r>
          </w:p>
        </w:tc>
        <w:tc>
          <w:tcPr>
            <w:tcW w:w="2126" w:type="dxa"/>
            <w:shd w:val="clear" w:color="auto" w:fill="auto"/>
            <w:vAlign w:val="center"/>
            <w:hideMark/>
          </w:tcPr>
          <w:p w14:paraId="13393850" w14:textId="77777777" w:rsidR="00DD0177" w:rsidRPr="006B519F" w:rsidRDefault="00DD0177" w:rsidP="00D960CC">
            <w:pPr>
              <w:jc w:val="center"/>
              <w:rPr>
                <w:color w:val="000000"/>
                <w:sz w:val="22"/>
                <w:szCs w:val="22"/>
              </w:rPr>
            </w:pPr>
            <w:r w:rsidRPr="006B519F">
              <w:rPr>
                <w:color w:val="000000"/>
                <w:sz w:val="22"/>
                <w:szCs w:val="22"/>
              </w:rPr>
              <w:t>2</w:t>
            </w:r>
          </w:p>
        </w:tc>
        <w:tc>
          <w:tcPr>
            <w:tcW w:w="1843" w:type="dxa"/>
            <w:shd w:val="clear" w:color="auto" w:fill="auto"/>
            <w:vAlign w:val="center"/>
            <w:hideMark/>
          </w:tcPr>
          <w:p w14:paraId="15320804" w14:textId="77777777" w:rsidR="00DD0177" w:rsidRPr="006B519F" w:rsidRDefault="00DD0177" w:rsidP="00D960CC">
            <w:pPr>
              <w:jc w:val="center"/>
              <w:rPr>
                <w:color w:val="000000"/>
                <w:sz w:val="22"/>
                <w:szCs w:val="22"/>
              </w:rPr>
            </w:pPr>
            <w:r w:rsidRPr="006B519F">
              <w:rPr>
                <w:color w:val="000000"/>
                <w:sz w:val="22"/>
                <w:szCs w:val="22"/>
              </w:rPr>
              <w:t>1969 - 1981</w:t>
            </w:r>
          </w:p>
        </w:tc>
        <w:tc>
          <w:tcPr>
            <w:tcW w:w="2256" w:type="dxa"/>
            <w:shd w:val="clear" w:color="auto" w:fill="auto"/>
            <w:vAlign w:val="center"/>
            <w:hideMark/>
          </w:tcPr>
          <w:p w14:paraId="3B6A48B6" w14:textId="77777777" w:rsidR="00DD0177" w:rsidRPr="006B519F" w:rsidRDefault="00DD0177" w:rsidP="00D960CC">
            <w:pPr>
              <w:jc w:val="center"/>
              <w:rPr>
                <w:color w:val="000000"/>
                <w:sz w:val="22"/>
                <w:szCs w:val="22"/>
              </w:rPr>
            </w:pPr>
            <w:r w:rsidRPr="006B519F">
              <w:rPr>
                <w:color w:val="000000"/>
                <w:sz w:val="22"/>
                <w:szCs w:val="22"/>
              </w:rPr>
              <w:t>100</w:t>
            </w:r>
          </w:p>
        </w:tc>
      </w:tr>
    </w:tbl>
    <w:p w14:paraId="417B04E0" w14:textId="77777777" w:rsidR="00DD0177" w:rsidRDefault="00DD0177" w:rsidP="00DD0177">
      <w:pPr>
        <w:pStyle w:val="26"/>
        <w:spacing w:line="240" w:lineRule="auto"/>
        <w:ind w:left="0" w:firstLine="540"/>
        <w:jc w:val="center"/>
      </w:pPr>
    </w:p>
    <w:p w14:paraId="2776E9DB" w14:textId="3EB957A3" w:rsidR="00DD0177" w:rsidRPr="00644F2E" w:rsidRDefault="00DD0177" w:rsidP="00DD0177">
      <w:pPr>
        <w:pStyle w:val="26"/>
        <w:spacing w:line="240" w:lineRule="auto"/>
        <w:ind w:left="0"/>
        <w:jc w:val="both"/>
        <w:rPr>
          <w:b/>
          <w:bCs/>
          <w:sz w:val="22"/>
          <w:szCs w:val="22"/>
        </w:rPr>
      </w:pPr>
      <w:r w:rsidRPr="00164F18">
        <w:rPr>
          <w:b/>
          <w:bCs/>
          <w:sz w:val="22"/>
          <w:szCs w:val="22"/>
        </w:rPr>
        <w:t>Таблица</w:t>
      </w:r>
      <w:r>
        <w:rPr>
          <w:b/>
          <w:bCs/>
          <w:sz w:val="22"/>
          <w:szCs w:val="22"/>
        </w:rPr>
        <w:t xml:space="preserve"> </w:t>
      </w:r>
      <w:r w:rsidR="00B753B8">
        <w:rPr>
          <w:b/>
          <w:bCs/>
          <w:sz w:val="22"/>
          <w:szCs w:val="22"/>
        </w:rPr>
        <w:t>2</w:t>
      </w:r>
      <w:r>
        <w:rPr>
          <w:b/>
          <w:bCs/>
          <w:sz w:val="22"/>
          <w:szCs w:val="22"/>
        </w:rPr>
        <w:t>.2.</w:t>
      </w:r>
      <w:r w:rsidRPr="00164F18">
        <w:rPr>
          <w:b/>
          <w:bCs/>
          <w:sz w:val="22"/>
          <w:szCs w:val="22"/>
        </w:rPr>
        <w:t xml:space="preserve"> Текущее состояние объектов водоснабжения муниципального образования </w:t>
      </w:r>
      <w:r w:rsidRPr="00644F2E">
        <w:rPr>
          <w:b/>
          <w:bCs/>
          <w:sz w:val="22"/>
          <w:szCs w:val="22"/>
        </w:rPr>
        <w:t>«</w:t>
      </w:r>
      <w:r w:rsidRPr="00644F2E">
        <w:rPr>
          <w:b/>
          <w:bCs/>
          <w:color w:val="000000"/>
        </w:rPr>
        <w:t>Егорьевс</w:t>
      </w:r>
      <w:r w:rsidRPr="00644F2E">
        <w:rPr>
          <w:b/>
          <w:bCs/>
          <w:sz w:val="22"/>
          <w:szCs w:val="22"/>
        </w:rPr>
        <w:t>кий сельсовет» (водонапорные башни) по состоянию на 01.01.202</w:t>
      </w:r>
      <w:r>
        <w:rPr>
          <w:b/>
          <w:bCs/>
          <w:sz w:val="22"/>
          <w:szCs w:val="22"/>
        </w:rPr>
        <w:t>4</w:t>
      </w:r>
      <w:r w:rsidRPr="00644F2E">
        <w:rPr>
          <w:b/>
          <w:bCs/>
          <w:sz w:val="22"/>
          <w:szCs w:val="22"/>
        </w:rPr>
        <w:t>года</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
        <w:gridCol w:w="2693"/>
        <w:gridCol w:w="2126"/>
        <w:gridCol w:w="1843"/>
        <w:gridCol w:w="2256"/>
      </w:tblGrid>
      <w:tr w:rsidR="00DD0177" w:rsidRPr="005D5D53" w14:paraId="03C72200" w14:textId="77777777" w:rsidTr="00D960CC">
        <w:trPr>
          <w:trHeight w:val="345"/>
          <w:jc w:val="center"/>
        </w:trPr>
        <w:tc>
          <w:tcPr>
            <w:tcW w:w="983" w:type="dxa"/>
            <w:vMerge w:val="restart"/>
            <w:shd w:val="clear" w:color="auto" w:fill="auto"/>
            <w:vAlign w:val="center"/>
            <w:hideMark/>
          </w:tcPr>
          <w:p w14:paraId="17F6404A" w14:textId="77777777" w:rsidR="00DD0177" w:rsidRPr="005D5D53" w:rsidRDefault="00DD0177" w:rsidP="00D960CC">
            <w:pPr>
              <w:jc w:val="center"/>
              <w:rPr>
                <w:color w:val="000000"/>
              </w:rPr>
            </w:pPr>
            <w:r w:rsidRPr="005D5D53">
              <w:rPr>
                <w:color w:val="000000"/>
              </w:rPr>
              <w:t>№</w:t>
            </w:r>
          </w:p>
        </w:tc>
        <w:tc>
          <w:tcPr>
            <w:tcW w:w="2693" w:type="dxa"/>
            <w:vMerge w:val="restart"/>
            <w:shd w:val="clear" w:color="auto" w:fill="auto"/>
            <w:vAlign w:val="center"/>
            <w:hideMark/>
          </w:tcPr>
          <w:p w14:paraId="5D0D2688" w14:textId="77777777" w:rsidR="00DD0177" w:rsidRPr="005D5D53" w:rsidRDefault="00DD0177" w:rsidP="00D960CC">
            <w:pPr>
              <w:jc w:val="center"/>
              <w:rPr>
                <w:color w:val="000000"/>
              </w:rPr>
            </w:pPr>
            <w:r w:rsidRPr="005D5D53">
              <w:rPr>
                <w:color w:val="000000"/>
              </w:rPr>
              <w:t>Наименование населенного пункта</w:t>
            </w:r>
          </w:p>
        </w:tc>
        <w:tc>
          <w:tcPr>
            <w:tcW w:w="6225" w:type="dxa"/>
            <w:gridSpan w:val="3"/>
            <w:shd w:val="clear" w:color="auto" w:fill="auto"/>
            <w:vAlign w:val="center"/>
            <w:hideMark/>
          </w:tcPr>
          <w:p w14:paraId="5C8C0C77" w14:textId="77777777" w:rsidR="00DD0177" w:rsidRPr="005D5D53" w:rsidRDefault="00DD0177" w:rsidP="00D960CC">
            <w:pPr>
              <w:jc w:val="center"/>
              <w:rPr>
                <w:color w:val="000000"/>
              </w:rPr>
            </w:pPr>
            <w:r w:rsidRPr="005D5D53">
              <w:rPr>
                <w:color w:val="000000"/>
              </w:rPr>
              <w:t>Текущее состояние</w:t>
            </w:r>
          </w:p>
        </w:tc>
      </w:tr>
      <w:tr w:rsidR="00DD0177" w:rsidRPr="00164F18" w14:paraId="7A696C44" w14:textId="77777777" w:rsidTr="00D960CC">
        <w:trPr>
          <w:trHeight w:val="481"/>
          <w:jc w:val="center"/>
        </w:trPr>
        <w:tc>
          <w:tcPr>
            <w:tcW w:w="983" w:type="dxa"/>
            <w:vMerge/>
            <w:vAlign w:val="center"/>
            <w:hideMark/>
          </w:tcPr>
          <w:p w14:paraId="09701BA4" w14:textId="77777777" w:rsidR="00DD0177" w:rsidRPr="005D5D53" w:rsidRDefault="00DD0177" w:rsidP="00D960CC">
            <w:pPr>
              <w:rPr>
                <w:color w:val="000000"/>
              </w:rPr>
            </w:pPr>
          </w:p>
        </w:tc>
        <w:tc>
          <w:tcPr>
            <w:tcW w:w="2693" w:type="dxa"/>
            <w:vMerge/>
            <w:vAlign w:val="center"/>
            <w:hideMark/>
          </w:tcPr>
          <w:p w14:paraId="2CE11A8D" w14:textId="77777777" w:rsidR="00DD0177" w:rsidRPr="005D5D53" w:rsidRDefault="00DD0177" w:rsidP="00D960CC">
            <w:pPr>
              <w:rPr>
                <w:color w:val="000000"/>
              </w:rPr>
            </w:pPr>
          </w:p>
        </w:tc>
        <w:tc>
          <w:tcPr>
            <w:tcW w:w="2126" w:type="dxa"/>
            <w:shd w:val="clear" w:color="auto" w:fill="auto"/>
            <w:vAlign w:val="center"/>
            <w:hideMark/>
          </w:tcPr>
          <w:p w14:paraId="52C460FF" w14:textId="77777777" w:rsidR="00DD0177" w:rsidRPr="005D5D53" w:rsidRDefault="00DD0177" w:rsidP="00D960CC">
            <w:pPr>
              <w:jc w:val="center"/>
              <w:rPr>
                <w:color w:val="000000"/>
              </w:rPr>
            </w:pPr>
            <w:r w:rsidRPr="005D5D53">
              <w:rPr>
                <w:color w:val="000000"/>
              </w:rPr>
              <w:t>Кол-во</w:t>
            </w:r>
          </w:p>
        </w:tc>
        <w:tc>
          <w:tcPr>
            <w:tcW w:w="1843" w:type="dxa"/>
            <w:shd w:val="clear" w:color="auto" w:fill="auto"/>
            <w:vAlign w:val="center"/>
            <w:hideMark/>
          </w:tcPr>
          <w:p w14:paraId="52CA054E" w14:textId="77777777" w:rsidR="00DD0177" w:rsidRPr="005D5D53" w:rsidRDefault="00DD0177" w:rsidP="00D960CC">
            <w:pPr>
              <w:jc w:val="center"/>
              <w:rPr>
                <w:color w:val="000000"/>
              </w:rPr>
            </w:pPr>
            <w:r w:rsidRPr="005D5D53">
              <w:rPr>
                <w:color w:val="000000"/>
              </w:rPr>
              <w:t>Год ввода</w:t>
            </w:r>
          </w:p>
        </w:tc>
        <w:tc>
          <w:tcPr>
            <w:tcW w:w="2256" w:type="dxa"/>
            <w:shd w:val="clear" w:color="auto" w:fill="auto"/>
            <w:vAlign w:val="center"/>
            <w:hideMark/>
          </w:tcPr>
          <w:p w14:paraId="2B3A660B" w14:textId="77777777" w:rsidR="00DD0177" w:rsidRPr="005D5D53" w:rsidRDefault="00DD0177" w:rsidP="00D960CC">
            <w:pPr>
              <w:jc w:val="center"/>
              <w:rPr>
                <w:color w:val="000000"/>
              </w:rPr>
            </w:pPr>
            <w:r w:rsidRPr="005D5D53">
              <w:rPr>
                <w:color w:val="000000"/>
              </w:rPr>
              <w:t>Ур</w:t>
            </w:r>
            <w:r>
              <w:rPr>
                <w:color w:val="000000"/>
              </w:rPr>
              <w:t>овень</w:t>
            </w:r>
            <w:r w:rsidRPr="005D5D53">
              <w:rPr>
                <w:color w:val="000000"/>
              </w:rPr>
              <w:t xml:space="preserve"> износа (%)</w:t>
            </w:r>
          </w:p>
        </w:tc>
      </w:tr>
      <w:tr w:rsidR="00DD0177" w:rsidRPr="006B519F" w14:paraId="447F2BB0" w14:textId="77777777" w:rsidTr="00D960CC">
        <w:trPr>
          <w:trHeight w:val="345"/>
          <w:jc w:val="center"/>
        </w:trPr>
        <w:tc>
          <w:tcPr>
            <w:tcW w:w="983" w:type="dxa"/>
            <w:shd w:val="clear" w:color="auto" w:fill="auto"/>
            <w:vAlign w:val="center"/>
            <w:hideMark/>
          </w:tcPr>
          <w:p w14:paraId="396B565A" w14:textId="77777777" w:rsidR="00DD0177" w:rsidRPr="006B519F" w:rsidRDefault="00DD0177" w:rsidP="00D960CC">
            <w:pPr>
              <w:jc w:val="center"/>
              <w:rPr>
                <w:color w:val="000000"/>
                <w:sz w:val="22"/>
                <w:szCs w:val="22"/>
              </w:rPr>
            </w:pPr>
            <w:r w:rsidRPr="006B519F">
              <w:rPr>
                <w:color w:val="000000"/>
                <w:sz w:val="22"/>
                <w:szCs w:val="22"/>
              </w:rPr>
              <w:t>1</w:t>
            </w:r>
          </w:p>
        </w:tc>
        <w:tc>
          <w:tcPr>
            <w:tcW w:w="2693" w:type="dxa"/>
            <w:shd w:val="clear" w:color="auto" w:fill="auto"/>
            <w:vAlign w:val="center"/>
            <w:hideMark/>
          </w:tcPr>
          <w:p w14:paraId="65DC9907" w14:textId="77777777" w:rsidR="00DD0177" w:rsidRPr="006B519F" w:rsidRDefault="00DD0177" w:rsidP="00D960CC">
            <w:pPr>
              <w:rPr>
                <w:color w:val="000000"/>
                <w:sz w:val="22"/>
                <w:szCs w:val="22"/>
              </w:rPr>
            </w:pPr>
            <w:r>
              <w:rPr>
                <w:color w:val="000000"/>
                <w:sz w:val="22"/>
                <w:szCs w:val="22"/>
              </w:rPr>
              <w:t>д.</w:t>
            </w:r>
            <w:r w:rsidRPr="006B519F">
              <w:rPr>
                <w:color w:val="000000"/>
                <w:sz w:val="22"/>
                <w:szCs w:val="22"/>
              </w:rPr>
              <w:t xml:space="preserve"> Егорьевка</w:t>
            </w:r>
          </w:p>
        </w:tc>
        <w:tc>
          <w:tcPr>
            <w:tcW w:w="2126" w:type="dxa"/>
            <w:shd w:val="clear" w:color="auto" w:fill="auto"/>
            <w:vAlign w:val="center"/>
            <w:hideMark/>
          </w:tcPr>
          <w:p w14:paraId="5AE795AE" w14:textId="77777777" w:rsidR="00DD0177" w:rsidRPr="006B519F" w:rsidRDefault="00DD0177" w:rsidP="00D960CC">
            <w:pPr>
              <w:jc w:val="center"/>
              <w:rPr>
                <w:color w:val="000000"/>
                <w:sz w:val="22"/>
                <w:szCs w:val="22"/>
              </w:rPr>
            </w:pPr>
            <w:r>
              <w:rPr>
                <w:color w:val="000000"/>
                <w:sz w:val="22"/>
                <w:szCs w:val="22"/>
              </w:rPr>
              <w:t>1</w:t>
            </w:r>
          </w:p>
        </w:tc>
        <w:tc>
          <w:tcPr>
            <w:tcW w:w="1843" w:type="dxa"/>
            <w:shd w:val="clear" w:color="auto" w:fill="auto"/>
            <w:vAlign w:val="center"/>
            <w:hideMark/>
          </w:tcPr>
          <w:p w14:paraId="016622E2" w14:textId="77777777" w:rsidR="00DD0177" w:rsidRPr="006B519F" w:rsidRDefault="00DD0177" w:rsidP="00D960CC">
            <w:pPr>
              <w:jc w:val="center"/>
              <w:rPr>
                <w:color w:val="000000"/>
                <w:sz w:val="22"/>
                <w:szCs w:val="22"/>
              </w:rPr>
            </w:pPr>
            <w:r w:rsidRPr="006B519F">
              <w:rPr>
                <w:color w:val="000000"/>
                <w:sz w:val="22"/>
                <w:szCs w:val="22"/>
              </w:rPr>
              <w:t>1981</w:t>
            </w:r>
          </w:p>
        </w:tc>
        <w:tc>
          <w:tcPr>
            <w:tcW w:w="2256" w:type="dxa"/>
            <w:shd w:val="clear" w:color="auto" w:fill="auto"/>
            <w:vAlign w:val="center"/>
            <w:hideMark/>
          </w:tcPr>
          <w:p w14:paraId="4654F671" w14:textId="77777777" w:rsidR="00DD0177" w:rsidRPr="006B519F" w:rsidRDefault="00DD0177" w:rsidP="00D960CC">
            <w:pPr>
              <w:jc w:val="center"/>
              <w:rPr>
                <w:color w:val="000000"/>
                <w:sz w:val="22"/>
                <w:szCs w:val="22"/>
              </w:rPr>
            </w:pPr>
            <w:r w:rsidRPr="006B519F">
              <w:rPr>
                <w:color w:val="000000"/>
                <w:sz w:val="22"/>
                <w:szCs w:val="22"/>
              </w:rPr>
              <w:t>100</w:t>
            </w:r>
          </w:p>
        </w:tc>
      </w:tr>
      <w:tr w:rsidR="00DD0177" w:rsidRPr="006B519F" w14:paraId="1A991B16" w14:textId="77777777" w:rsidTr="00D960CC">
        <w:trPr>
          <w:trHeight w:val="330"/>
          <w:jc w:val="center"/>
        </w:trPr>
        <w:tc>
          <w:tcPr>
            <w:tcW w:w="983" w:type="dxa"/>
            <w:shd w:val="clear" w:color="auto" w:fill="auto"/>
            <w:vAlign w:val="center"/>
            <w:hideMark/>
          </w:tcPr>
          <w:p w14:paraId="5DBBCDB0" w14:textId="77777777" w:rsidR="00DD0177" w:rsidRPr="006B519F" w:rsidRDefault="00DD0177" w:rsidP="00D960CC">
            <w:pPr>
              <w:jc w:val="center"/>
              <w:rPr>
                <w:color w:val="000000"/>
                <w:sz w:val="22"/>
                <w:szCs w:val="22"/>
              </w:rPr>
            </w:pPr>
            <w:r w:rsidRPr="006B519F">
              <w:rPr>
                <w:color w:val="000000"/>
                <w:sz w:val="22"/>
                <w:szCs w:val="22"/>
              </w:rPr>
              <w:t>2</w:t>
            </w:r>
          </w:p>
        </w:tc>
        <w:tc>
          <w:tcPr>
            <w:tcW w:w="2693" w:type="dxa"/>
            <w:shd w:val="clear" w:color="auto" w:fill="auto"/>
            <w:vAlign w:val="center"/>
            <w:hideMark/>
          </w:tcPr>
          <w:p w14:paraId="08CEAF1C" w14:textId="77777777" w:rsidR="00DD0177" w:rsidRPr="006B519F" w:rsidRDefault="00DD0177" w:rsidP="00D960CC">
            <w:pPr>
              <w:rPr>
                <w:color w:val="000000"/>
                <w:sz w:val="22"/>
                <w:szCs w:val="22"/>
              </w:rPr>
            </w:pPr>
            <w:proofErr w:type="spellStart"/>
            <w:r>
              <w:rPr>
                <w:color w:val="000000"/>
                <w:sz w:val="22"/>
                <w:szCs w:val="22"/>
              </w:rPr>
              <w:t>с</w:t>
            </w:r>
            <w:r w:rsidRPr="006B519F">
              <w:rPr>
                <w:color w:val="000000"/>
                <w:sz w:val="22"/>
                <w:szCs w:val="22"/>
              </w:rPr>
              <w:t>.Вознесеновка</w:t>
            </w:r>
            <w:proofErr w:type="spellEnd"/>
          </w:p>
        </w:tc>
        <w:tc>
          <w:tcPr>
            <w:tcW w:w="2126" w:type="dxa"/>
            <w:shd w:val="clear" w:color="auto" w:fill="auto"/>
            <w:vAlign w:val="center"/>
            <w:hideMark/>
          </w:tcPr>
          <w:p w14:paraId="7C20744C" w14:textId="77777777" w:rsidR="00DD0177" w:rsidRPr="006B519F" w:rsidRDefault="00DD0177" w:rsidP="00D960CC">
            <w:pPr>
              <w:jc w:val="center"/>
              <w:rPr>
                <w:color w:val="000000"/>
                <w:sz w:val="22"/>
                <w:szCs w:val="22"/>
              </w:rPr>
            </w:pPr>
            <w:r>
              <w:rPr>
                <w:color w:val="000000"/>
                <w:sz w:val="22"/>
                <w:szCs w:val="22"/>
              </w:rPr>
              <w:t>2</w:t>
            </w:r>
          </w:p>
        </w:tc>
        <w:tc>
          <w:tcPr>
            <w:tcW w:w="1843" w:type="dxa"/>
            <w:shd w:val="clear" w:color="auto" w:fill="auto"/>
            <w:vAlign w:val="center"/>
            <w:hideMark/>
          </w:tcPr>
          <w:p w14:paraId="041A917B" w14:textId="77777777" w:rsidR="00DD0177" w:rsidRPr="006B519F" w:rsidRDefault="00DD0177" w:rsidP="00D960CC">
            <w:pPr>
              <w:jc w:val="center"/>
              <w:rPr>
                <w:color w:val="000000"/>
                <w:sz w:val="22"/>
                <w:szCs w:val="22"/>
              </w:rPr>
            </w:pPr>
            <w:r w:rsidRPr="006B519F">
              <w:rPr>
                <w:color w:val="000000"/>
                <w:sz w:val="22"/>
                <w:szCs w:val="22"/>
              </w:rPr>
              <w:t>1969</w:t>
            </w:r>
          </w:p>
        </w:tc>
        <w:tc>
          <w:tcPr>
            <w:tcW w:w="2256" w:type="dxa"/>
            <w:shd w:val="clear" w:color="auto" w:fill="auto"/>
            <w:vAlign w:val="center"/>
            <w:hideMark/>
          </w:tcPr>
          <w:p w14:paraId="0A4BD78E" w14:textId="77777777" w:rsidR="00DD0177" w:rsidRPr="006B519F" w:rsidRDefault="00DD0177" w:rsidP="00D960CC">
            <w:pPr>
              <w:jc w:val="center"/>
              <w:rPr>
                <w:color w:val="000000"/>
                <w:sz w:val="22"/>
                <w:szCs w:val="22"/>
              </w:rPr>
            </w:pPr>
            <w:r w:rsidRPr="006B519F">
              <w:rPr>
                <w:color w:val="000000"/>
                <w:sz w:val="22"/>
                <w:szCs w:val="22"/>
              </w:rPr>
              <w:t>100</w:t>
            </w:r>
          </w:p>
        </w:tc>
      </w:tr>
      <w:tr w:rsidR="00DD0177" w:rsidRPr="006B519F" w14:paraId="13717A3C" w14:textId="77777777" w:rsidTr="00D960CC">
        <w:trPr>
          <w:trHeight w:val="345"/>
          <w:jc w:val="center"/>
        </w:trPr>
        <w:tc>
          <w:tcPr>
            <w:tcW w:w="983" w:type="dxa"/>
            <w:shd w:val="clear" w:color="auto" w:fill="auto"/>
            <w:vAlign w:val="center"/>
            <w:hideMark/>
          </w:tcPr>
          <w:p w14:paraId="7EB0CCD1" w14:textId="77777777" w:rsidR="00DD0177" w:rsidRPr="006B519F" w:rsidRDefault="00DD0177" w:rsidP="00D960CC">
            <w:pPr>
              <w:jc w:val="center"/>
              <w:rPr>
                <w:color w:val="000000"/>
                <w:sz w:val="22"/>
                <w:szCs w:val="22"/>
              </w:rPr>
            </w:pPr>
          </w:p>
        </w:tc>
        <w:tc>
          <w:tcPr>
            <w:tcW w:w="2693" w:type="dxa"/>
            <w:shd w:val="clear" w:color="auto" w:fill="auto"/>
            <w:vAlign w:val="center"/>
            <w:hideMark/>
          </w:tcPr>
          <w:p w14:paraId="5FAE661C" w14:textId="77777777" w:rsidR="00DD0177" w:rsidRPr="006B519F" w:rsidRDefault="00DD0177" w:rsidP="00D960CC">
            <w:pPr>
              <w:jc w:val="center"/>
              <w:rPr>
                <w:color w:val="000000"/>
                <w:sz w:val="22"/>
                <w:szCs w:val="22"/>
              </w:rPr>
            </w:pPr>
            <w:r w:rsidRPr="006B519F">
              <w:rPr>
                <w:color w:val="000000"/>
                <w:sz w:val="22"/>
                <w:szCs w:val="22"/>
              </w:rPr>
              <w:t>Итого по МО</w:t>
            </w:r>
          </w:p>
        </w:tc>
        <w:tc>
          <w:tcPr>
            <w:tcW w:w="2126" w:type="dxa"/>
            <w:shd w:val="clear" w:color="auto" w:fill="auto"/>
            <w:vAlign w:val="center"/>
            <w:hideMark/>
          </w:tcPr>
          <w:p w14:paraId="40902780" w14:textId="77777777" w:rsidR="00DD0177" w:rsidRPr="006B519F" w:rsidRDefault="00DD0177" w:rsidP="00D960CC">
            <w:pPr>
              <w:jc w:val="center"/>
              <w:rPr>
                <w:color w:val="000000"/>
                <w:sz w:val="22"/>
                <w:szCs w:val="22"/>
              </w:rPr>
            </w:pPr>
            <w:r>
              <w:rPr>
                <w:b/>
                <w:bCs/>
                <w:color w:val="000000"/>
                <w:sz w:val="22"/>
                <w:szCs w:val="22"/>
              </w:rPr>
              <w:t>3</w:t>
            </w:r>
          </w:p>
        </w:tc>
        <w:tc>
          <w:tcPr>
            <w:tcW w:w="1843" w:type="dxa"/>
            <w:shd w:val="clear" w:color="auto" w:fill="auto"/>
            <w:vAlign w:val="center"/>
            <w:hideMark/>
          </w:tcPr>
          <w:p w14:paraId="75481F7B" w14:textId="77777777" w:rsidR="00DD0177" w:rsidRPr="006B519F" w:rsidRDefault="00DD0177" w:rsidP="00D960CC">
            <w:pPr>
              <w:jc w:val="center"/>
              <w:rPr>
                <w:color w:val="000000"/>
                <w:sz w:val="22"/>
                <w:szCs w:val="22"/>
              </w:rPr>
            </w:pPr>
            <w:r w:rsidRPr="006B519F">
              <w:rPr>
                <w:color w:val="000000"/>
                <w:sz w:val="22"/>
                <w:szCs w:val="22"/>
              </w:rPr>
              <w:t>1969 - 1981</w:t>
            </w:r>
          </w:p>
        </w:tc>
        <w:tc>
          <w:tcPr>
            <w:tcW w:w="2256" w:type="dxa"/>
            <w:shd w:val="clear" w:color="auto" w:fill="auto"/>
            <w:vAlign w:val="center"/>
            <w:hideMark/>
          </w:tcPr>
          <w:p w14:paraId="6AECA48C" w14:textId="77777777" w:rsidR="00DD0177" w:rsidRPr="006B519F" w:rsidRDefault="00DD0177" w:rsidP="00D960CC">
            <w:pPr>
              <w:jc w:val="center"/>
              <w:rPr>
                <w:color w:val="000000"/>
                <w:sz w:val="22"/>
                <w:szCs w:val="22"/>
              </w:rPr>
            </w:pPr>
            <w:r w:rsidRPr="006B519F">
              <w:rPr>
                <w:b/>
                <w:bCs/>
                <w:color w:val="000000"/>
                <w:sz w:val="22"/>
                <w:szCs w:val="22"/>
              </w:rPr>
              <w:t>100</w:t>
            </w:r>
          </w:p>
        </w:tc>
      </w:tr>
    </w:tbl>
    <w:p w14:paraId="036B0E84" w14:textId="77777777" w:rsidR="00DD0177" w:rsidRDefault="00DD0177" w:rsidP="00DD0177">
      <w:pPr>
        <w:pStyle w:val="26"/>
        <w:spacing w:line="240" w:lineRule="auto"/>
        <w:ind w:left="0" w:firstLine="540"/>
        <w:jc w:val="center"/>
      </w:pPr>
    </w:p>
    <w:p w14:paraId="3D1892B4" w14:textId="7B1844F5" w:rsidR="00DD0177" w:rsidRPr="00164F18" w:rsidRDefault="00DD0177" w:rsidP="00DD0177">
      <w:pPr>
        <w:pStyle w:val="1fa"/>
        <w:jc w:val="left"/>
      </w:pPr>
      <w:r w:rsidRPr="007E41AD">
        <w:t xml:space="preserve">Таблица </w:t>
      </w:r>
      <w:r w:rsidR="00B753B8">
        <w:t>2</w:t>
      </w:r>
      <w:r>
        <w:t>.3</w:t>
      </w:r>
      <w:r w:rsidRPr="007E41AD">
        <w:t>. Текущее состояние объектов водоснабжения муниципального образования «</w:t>
      </w:r>
      <w:r w:rsidRPr="007E41AD">
        <w:rPr>
          <w:color w:val="000000"/>
        </w:rPr>
        <w:t>Егорьевс</w:t>
      </w:r>
      <w:r w:rsidRPr="007E41AD">
        <w:t>кий сельсовет» (водопроводные</w:t>
      </w:r>
      <w:r>
        <w:t xml:space="preserve"> сети)</w:t>
      </w:r>
      <w:r w:rsidRPr="00164F18">
        <w:t xml:space="preserve"> по состоянию на 01.01.202</w:t>
      </w:r>
      <w:r>
        <w:t>4</w:t>
      </w:r>
      <w:r w:rsidRPr="00164F18">
        <w:t>года</w:t>
      </w:r>
    </w:p>
    <w:tbl>
      <w:tblPr>
        <w:tblW w:w="97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
        <w:gridCol w:w="2693"/>
        <w:gridCol w:w="2126"/>
        <w:gridCol w:w="1843"/>
        <w:gridCol w:w="2126"/>
      </w:tblGrid>
      <w:tr w:rsidR="00DD0177" w:rsidRPr="005D5D53" w14:paraId="095A5898" w14:textId="77777777" w:rsidTr="00D960CC">
        <w:trPr>
          <w:trHeight w:val="345"/>
          <w:jc w:val="center"/>
        </w:trPr>
        <w:tc>
          <w:tcPr>
            <w:tcW w:w="983" w:type="dxa"/>
            <w:vMerge w:val="restart"/>
            <w:shd w:val="clear" w:color="auto" w:fill="auto"/>
            <w:vAlign w:val="center"/>
            <w:hideMark/>
          </w:tcPr>
          <w:p w14:paraId="72C0D86E" w14:textId="77777777" w:rsidR="00DD0177" w:rsidRPr="005D5D53" w:rsidRDefault="00DD0177" w:rsidP="00D960CC">
            <w:pPr>
              <w:jc w:val="center"/>
              <w:rPr>
                <w:color w:val="000000"/>
              </w:rPr>
            </w:pPr>
            <w:r w:rsidRPr="005D5D53">
              <w:rPr>
                <w:color w:val="000000"/>
              </w:rPr>
              <w:t>№</w:t>
            </w:r>
          </w:p>
        </w:tc>
        <w:tc>
          <w:tcPr>
            <w:tcW w:w="2693" w:type="dxa"/>
            <w:vMerge w:val="restart"/>
            <w:shd w:val="clear" w:color="auto" w:fill="auto"/>
            <w:vAlign w:val="center"/>
            <w:hideMark/>
          </w:tcPr>
          <w:p w14:paraId="6B3BFA61" w14:textId="77777777" w:rsidR="00DD0177" w:rsidRPr="005D5D53" w:rsidRDefault="00DD0177" w:rsidP="00D960CC">
            <w:pPr>
              <w:jc w:val="center"/>
              <w:rPr>
                <w:color w:val="000000"/>
              </w:rPr>
            </w:pPr>
            <w:r w:rsidRPr="005D5D53">
              <w:rPr>
                <w:color w:val="000000"/>
              </w:rPr>
              <w:t>Наименование населенного пункта</w:t>
            </w:r>
          </w:p>
        </w:tc>
        <w:tc>
          <w:tcPr>
            <w:tcW w:w="6095" w:type="dxa"/>
            <w:gridSpan w:val="3"/>
            <w:shd w:val="clear" w:color="auto" w:fill="auto"/>
            <w:vAlign w:val="center"/>
            <w:hideMark/>
          </w:tcPr>
          <w:p w14:paraId="77015658" w14:textId="77777777" w:rsidR="00DD0177" w:rsidRPr="005D5D53" w:rsidRDefault="00DD0177" w:rsidP="00D960CC">
            <w:pPr>
              <w:jc w:val="center"/>
              <w:rPr>
                <w:color w:val="000000"/>
              </w:rPr>
            </w:pPr>
            <w:r w:rsidRPr="005D5D53">
              <w:rPr>
                <w:color w:val="000000"/>
              </w:rPr>
              <w:t>Текущее состояние</w:t>
            </w:r>
          </w:p>
        </w:tc>
      </w:tr>
      <w:tr w:rsidR="00DD0177" w:rsidRPr="00164F18" w14:paraId="1B5C0ADC" w14:textId="77777777" w:rsidTr="00D960CC">
        <w:trPr>
          <w:trHeight w:val="481"/>
          <w:jc w:val="center"/>
        </w:trPr>
        <w:tc>
          <w:tcPr>
            <w:tcW w:w="983" w:type="dxa"/>
            <w:vMerge/>
            <w:vAlign w:val="center"/>
            <w:hideMark/>
          </w:tcPr>
          <w:p w14:paraId="6A0584FA" w14:textId="77777777" w:rsidR="00DD0177" w:rsidRPr="005D5D53" w:rsidRDefault="00DD0177" w:rsidP="00D960CC">
            <w:pPr>
              <w:rPr>
                <w:color w:val="000000"/>
              </w:rPr>
            </w:pPr>
          </w:p>
        </w:tc>
        <w:tc>
          <w:tcPr>
            <w:tcW w:w="2693" w:type="dxa"/>
            <w:vMerge/>
            <w:vAlign w:val="center"/>
            <w:hideMark/>
          </w:tcPr>
          <w:p w14:paraId="70CB48C7" w14:textId="77777777" w:rsidR="00DD0177" w:rsidRPr="005D5D53" w:rsidRDefault="00DD0177" w:rsidP="00D960CC">
            <w:pPr>
              <w:rPr>
                <w:color w:val="000000"/>
              </w:rPr>
            </w:pPr>
          </w:p>
        </w:tc>
        <w:tc>
          <w:tcPr>
            <w:tcW w:w="2126" w:type="dxa"/>
            <w:shd w:val="clear" w:color="auto" w:fill="auto"/>
            <w:vAlign w:val="center"/>
            <w:hideMark/>
          </w:tcPr>
          <w:p w14:paraId="41B3F1F4" w14:textId="77777777" w:rsidR="00DD0177" w:rsidRPr="005D5D53" w:rsidRDefault="00DD0177" w:rsidP="00D960CC">
            <w:pPr>
              <w:jc w:val="center"/>
              <w:rPr>
                <w:color w:val="000000"/>
              </w:rPr>
            </w:pPr>
            <w:r w:rsidRPr="005D5D53">
              <w:rPr>
                <w:color w:val="000000"/>
              </w:rPr>
              <w:t>Кол-во</w:t>
            </w:r>
          </w:p>
        </w:tc>
        <w:tc>
          <w:tcPr>
            <w:tcW w:w="1843" w:type="dxa"/>
            <w:shd w:val="clear" w:color="auto" w:fill="auto"/>
            <w:vAlign w:val="center"/>
            <w:hideMark/>
          </w:tcPr>
          <w:p w14:paraId="2F55FAA1" w14:textId="77777777" w:rsidR="00DD0177" w:rsidRPr="005D5D53" w:rsidRDefault="00DD0177" w:rsidP="00D960CC">
            <w:pPr>
              <w:jc w:val="center"/>
              <w:rPr>
                <w:color w:val="000000"/>
              </w:rPr>
            </w:pPr>
            <w:r w:rsidRPr="005D5D53">
              <w:rPr>
                <w:color w:val="000000"/>
              </w:rPr>
              <w:t>Год ввода</w:t>
            </w:r>
          </w:p>
        </w:tc>
        <w:tc>
          <w:tcPr>
            <w:tcW w:w="2126" w:type="dxa"/>
            <w:shd w:val="clear" w:color="auto" w:fill="auto"/>
            <w:vAlign w:val="center"/>
            <w:hideMark/>
          </w:tcPr>
          <w:p w14:paraId="107CB5ED" w14:textId="77777777" w:rsidR="00DD0177" w:rsidRPr="005D5D53" w:rsidRDefault="00DD0177" w:rsidP="00D960CC">
            <w:pPr>
              <w:jc w:val="center"/>
              <w:rPr>
                <w:color w:val="000000"/>
              </w:rPr>
            </w:pPr>
            <w:r w:rsidRPr="005D5D53">
              <w:rPr>
                <w:color w:val="000000"/>
              </w:rPr>
              <w:t>Ур</w:t>
            </w:r>
            <w:r>
              <w:rPr>
                <w:color w:val="000000"/>
              </w:rPr>
              <w:t>овень</w:t>
            </w:r>
            <w:r w:rsidRPr="005D5D53">
              <w:rPr>
                <w:color w:val="000000"/>
              </w:rPr>
              <w:t xml:space="preserve"> износа (%)</w:t>
            </w:r>
          </w:p>
        </w:tc>
      </w:tr>
      <w:tr w:rsidR="00DD0177" w:rsidRPr="00164F18" w14:paraId="29EBE471" w14:textId="77777777" w:rsidTr="00D960CC">
        <w:trPr>
          <w:trHeight w:val="345"/>
          <w:jc w:val="center"/>
        </w:trPr>
        <w:tc>
          <w:tcPr>
            <w:tcW w:w="983" w:type="dxa"/>
            <w:shd w:val="clear" w:color="auto" w:fill="auto"/>
            <w:vAlign w:val="center"/>
            <w:hideMark/>
          </w:tcPr>
          <w:p w14:paraId="35195185" w14:textId="77777777" w:rsidR="00DD0177" w:rsidRPr="005D5D53" w:rsidRDefault="00DD0177" w:rsidP="00D960CC">
            <w:pPr>
              <w:jc w:val="center"/>
              <w:rPr>
                <w:color w:val="000000"/>
              </w:rPr>
            </w:pPr>
            <w:r w:rsidRPr="005D5D53">
              <w:rPr>
                <w:color w:val="000000"/>
              </w:rPr>
              <w:t>1</w:t>
            </w:r>
          </w:p>
        </w:tc>
        <w:tc>
          <w:tcPr>
            <w:tcW w:w="2693" w:type="dxa"/>
            <w:shd w:val="clear" w:color="auto" w:fill="auto"/>
            <w:vAlign w:val="center"/>
            <w:hideMark/>
          </w:tcPr>
          <w:p w14:paraId="27592C9E" w14:textId="77777777" w:rsidR="00DD0177" w:rsidRPr="005D5D53" w:rsidRDefault="00DD0177" w:rsidP="00D960CC">
            <w:pPr>
              <w:rPr>
                <w:color w:val="000000"/>
              </w:rPr>
            </w:pPr>
            <w:r>
              <w:rPr>
                <w:color w:val="000000"/>
                <w:sz w:val="22"/>
                <w:szCs w:val="22"/>
              </w:rPr>
              <w:t>д.</w:t>
            </w:r>
            <w:r w:rsidRPr="006B519F">
              <w:rPr>
                <w:color w:val="000000"/>
                <w:sz w:val="22"/>
                <w:szCs w:val="22"/>
              </w:rPr>
              <w:t xml:space="preserve"> Егорьевка</w:t>
            </w:r>
          </w:p>
        </w:tc>
        <w:tc>
          <w:tcPr>
            <w:tcW w:w="2126" w:type="dxa"/>
            <w:shd w:val="clear" w:color="auto" w:fill="auto"/>
            <w:vAlign w:val="center"/>
            <w:hideMark/>
          </w:tcPr>
          <w:p w14:paraId="23115FF3" w14:textId="77777777" w:rsidR="00DD0177" w:rsidRPr="005D5D53" w:rsidRDefault="00DD0177" w:rsidP="00D960CC">
            <w:pPr>
              <w:jc w:val="center"/>
              <w:rPr>
                <w:color w:val="000000"/>
              </w:rPr>
            </w:pPr>
            <w:r>
              <w:rPr>
                <w:color w:val="000000"/>
              </w:rPr>
              <w:t>1,2</w:t>
            </w:r>
          </w:p>
        </w:tc>
        <w:tc>
          <w:tcPr>
            <w:tcW w:w="1843" w:type="dxa"/>
            <w:shd w:val="clear" w:color="auto" w:fill="auto"/>
            <w:vAlign w:val="center"/>
            <w:hideMark/>
          </w:tcPr>
          <w:p w14:paraId="6C9AA9BE" w14:textId="77777777" w:rsidR="00DD0177" w:rsidRPr="005D5D53" w:rsidRDefault="00DD0177" w:rsidP="00D960CC">
            <w:pPr>
              <w:jc w:val="center"/>
              <w:rPr>
                <w:color w:val="000000"/>
              </w:rPr>
            </w:pPr>
            <w:r w:rsidRPr="006B519F">
              <w:rPr>
                <w:color w:val="000000"/>
                <w:sz w:val="22"/>
                <w:szCs w:val="22"/>
              </w:rPr>
              <w:t>1981</w:t>
            </w:r>
          </w:p>
        </w:tc>
        <w:tc>
          <w:tcPr>
            <w:tcW w:w="2126" w:type="dxa"/>
            <w:shd w:val="clear" w:color="auto" w:fill="auto"/>
            <w:vAlign w:val="center"/>
            <w:hideMark/>
          </w:tcPr>
          <w:p w14:paraId="046ECE45" w14:textId="77777777" w:rsidR="00DD0177" w:rsidRPr="005D5D53" w:rsidRDefault="00DD0177" w:rsidP="00D960CC">
            <w:pPr>
              <w:jc w:val="center"/>
              <w:rPr>
                <w:color w:val="000000"/>
              </w:rPr>
            </w:pPr>
            <w:r w:rsidRPr="005D5D53">
              <w:rPr>
                <w:color w:val="000000"/>
              </w:rPr>
              <w:t>98</w:t>
            </w:r>
          </w:p>
        </w:tc>
      </w:tr>
      <w:tr w:rsidR="00DD0177" w:rsidRPr="00164F18" w14:paraId="56BAEE00" w14:textId="77777777" w:rsidTr="00D960CC">
        <w:trPr>
          <w:trHeight w:val="330"/>
          <w:jc w:val="center"/>
        </w:trPr>
        <w:tc>
          <w:tcPr>
            <w:tcW w:w="983" w:type="dxa"/>
            <w:shd w:val="clear" w:color="auto" w:fill="auto"/>
            <w:vAlign w:val="center"/>
            <w:hideMark/>
          </w:tcPr>
          <w:p w14:paraId="59A77F71" w14:textId="77777777" w:rsidR="00DD0177" w:rsidRPr="005D5D53" w:rsidRDefault="00DD0177" w:rsidP="00D960CC">
            <w:pPr>
              <w:jc w:val="center"/>
              <w:rPr>
                <w:color w:val="000000"/>
              </w:rPr>
            </w:pPr>
            <w:r w:rsidRPr="005D5D53">
              <w:rPr>
                <w:color w:val="000000"/>
              </w:rPr>
              <w:t>2</w:t>
            </w:r>
          </w:p>
        </w:tc>
        <w:tc>
          <w:tcPr>
            <w:tcW w:w="2693" w:type="dxa"/>
            <w:shd w:val="clear" w:color="auto" w:fill="auto"/>
            <w:vAlign w:val="center"/>
            <w:hideMark/>
          </w:tcPr>
          <w:p w14:paraId="09D0FB54" w14:textId="77777777" w:rsidR="00DD0177" w:rsidRPr="005D5D53" w:rsidRDefault="00DD0177" w:rsidP="00D960CC">
            <w:pPr>
              <w:rPr>
                <w:color w:val="000000"/>
              </w:rPr>
            </w:pPr>
            <w:proofErr w:type="spellStart"/>
            <w:r>
              <w:rPr>
                <w:color w:val="000000"/>
                <w:sz w:val="22"/>
                <w:szCs w:val="22"/>
              </w:rPr>
              <w:t>с</w:t>
            </w:r>
            <w:r w:rsidRPr="006B519F">
              <w:rPr>
                <w:color w:val="000000"/>
                <w:sz w:val="22"/>
                <w:szCs w:val="22"/>
              </w:rPr>
              <w:t>.Вознесеновка</w:t>
            </w:r>
            <w:proofErr w:type="spellEnd"/>
          </w:p>
        </w:tc>
        <w:tc>
          <w:tcPr>
            <w:tcW w:w="2126" w:type="dxa"/>
            <w:shd w:val="clear" w:color="auto" w:fill="auto"/>
            <w:vAlign w:val="center"/>
            <w:hideMark/>
          </w:tcPr>
          <w:p w14:paraId="314680DC" w14:textId="77777777" w:rsidR="00DD0177" w:rsidRPr="005D5D53" w:rsidRDefault="00DD0177" w:rsidP="00D960CC">
            <w:pPr>
              <w:jc w:val="center"/>
              <w:rPr>
                <w:color w:val="000000"/>
              </w:rPr>
            </w:pPr>
            <w:r>
              <w:rPr>
                <w:color w:val="000000"/>
              </w:rPr>
              <w:t>4,2</w:t>
            </w:r>
          </w:p>
        </w:tc>
        <w:tc>
          <w:tcPr>
            <w:tcW w:w="1843" w:type="dxa"/>
            <w:shd w:val="clear" w:color="auto" w:fill="auto"/>
            <w:vAlign w:val="center"/>
            <w:hideMark/>
          </w:tcPr>
          <w:p w14:paraId="78CA4C5D" w14:textId="77777777" w:rsidR="00DD0177" w:rsidRPr="005D5D53" w:rsidRDefault="00DD0177" w:rsidP="00D960CC">
            <w:pPr>
              <w:jc w:val="center"/>
              <w:rPr>
                <w:color w:val="000000"/>
              </w:rPr>
            </w:pPr>
            <w:r w:rsidRPr="006B519F">
              <w:rPr>
                <w:color w:val="000000"/>
                <w:sz w:val="22"/>
                <w:szCs w:val="22"/>
              </w:rPr>
              <w:t>1969</w:t>
            </w:r>
          </w:p>
        </w:tc>
        <w:tc>
          <w:tcPr>
            <w:tcW w:w="2126" w:type="dxa"/>
            <w:shd w:val="clear" w:color="auto" w:fill="auto"/>
            <w:vAlign w:val="center"/>
            <w:hideMark/>
          </w:tcPr>
          <w:p w14:paraId="03E080D4" w14:textId="77777777" w:rsidR="00DD0177" w:rsidRPr="005D5D53" w:rsidRDefault="00DD0177" w:rsidP="00D960CC">
            <w:pPr>
              <w:jc w:val="center"/>
              <w:rPr>
                <w:color w:val="000000"/>
              </w:rPr>
            </w:pPr>
            <w:r w:rsidRPr="005D5D53">
              <w:rPr>
                <w:color w:val="000000"/>
              </w:rPr>
              <w:t>100</w:t>
            </w:r>
          </w:p>
        </w:tc>
      </w:tr>
      <w:tr w:rsidR="00DD0177" w:rsidRPr="00164F18" w14:paraId="401896ED" w14:textId="77777777" w:rsidTr="00D960CC">
        <w:trPr>
          <w:trHeight w:val="345"/>
          <w:jc w:val="center"/>
        </w:trPr>
        <w:tc>
          <w:tcPr>
            <w:tcW w:w="983" w:type="dxa"/>
            <w:shd w:val="clear" w:color="auto" w:fill="auto"/>
            <w:vAlign w:val="center"/>
            <w:hideMark/>
          </w:tcPr>
          <w:p w14:paraId="5C495D8D" w14:textId="77777777" w:rsidR="00DD0177" w:rsidRPr="005D5D53" w:rsidRDefault="00DD0177" w:rsidP="00D960CC">
            <w:pPr>
              <w:jc w:val="center"/>
              <w:rPr>
                <w:color w:val="000000"/>
              </w:rPr>
            </w:pPr>
          </w:p>
        </w:tc>
        <w:tc>
          <w:tcPr>
            <w:tcW w:w="2693" w:type="dxa"/>
            <w:shd w:val="clear" w:color="auto" w:fill="auto"/>
            <w:vAlign w:val="center"/>
            <w:hideMark/>
          </w:tcPr>
          <w:p w14:paraId="0596C51D" w14:textId="77777777" w:rsidR="00DD0177" w:rsidRPr="005D5D53" w:rsidRDefault="00DD0177" w:rsidP="00D960CC">
            <w:pPr>
              <w:jc w:val="center"/>
              <w:rPr>
                <w:color w:val="000000"/>
              </w:rPr>
            </w:pPr>
            <w:r w:rsidRPr="005D5D53">
              <w:rPr>
                <w:b/>
                <w:bCs/>
                <w:color w:val="000000"/>
              </w:rPr>
              <w:t>Итого по МО</w:t>
            </w:r>
          </w:p>
        </w:tc>
        <w:tc>
          <w:tcPr>
            <w:tcW w:w="2126" w:type="dxa"/>
            <w:shd w:val="clear" w:color="auto" w:fill="auto"/>
            <w:vAlign w:val="center"/>
            <w:hideMark/>
          </w:tcPr>
          <w:p w14:paraId="0414A9AE" w14:textId="77777777" w:rsidR="00DD0177" w:rsidRPr="005D5D53" w:rsidRDefault="00DD0177" w:rsidP="00D960CC">
            <w:pPr>
              <w:jc w:val="center"/>
              <w:rPr>
                <w:color w:val="000000"/>
              </w:rPr>
            </w:pPr>
            <w:r>
              <w:rPr>
                <w:b/>
                <w:bCs/>
                <w:color w:val="000000"/>
              </w:rPr>
              <w:t>5,4</w:t>
            </w:r>
          </w:p>
        </w:tc>
        <w:tc>
          <w:tcPr>
            <w:tcW w:w="1843" w:type="dxa"/>
            <w:shd w:val="clear" w:color="auto" w:fill="auto"/>
            <w:vAlign w:val="center"/>
            <w:hideMark/>
          </w:tcPr>
          <w:p w14:paraId="27BE17E8" w14:textId="77777777" w:rsidR="00DD0177" w:rsidRPr="005D5D53" w:rsidRDefault="00DD0177" w:rsidP="00D960CC">
            <w:pPr>
              <w:jc w:val="center"/>
              <w:rPr>
                <w:color w:val="000000"/>
              </w:rPr>
            </w:pPr>
            <w:r w:rsidRPr="005D5D53">
              <w:rPr>
                <w:b/>
                <w:bCs/>
                <w:color w:val="000000"/>
              </w:rPr>
              <w:t>-</w:t>
            </w:r>
          </w:p>
        </w:tc>
        <w:tc>
          <w:tcPr>
            <w:tcW w:w="2126" w:type="dxa"/>
            <w:shd w:val="clear" w:color="auto" w:fill="auto"/>
            <w:vAlign w:val="center"/>
            <w:hideMark/>
          </w:tcPr>
          <w:p w14:paraId="42A7F2C0" w14:textId="77777777" w:rsidR="00DD0177" w:rsidRPr="005D5D53" w:rsidRDefault="00DD0177" w:rsidP="00D960CC">
            <w:pPr>
              <w:jc w:val="center"/>
              <w:rPr>
                <w:color w:val="000000"/>
              </w:rPr>
            </w:pPr>
            <w:r w:rsidRPr="005D5D53">
              <w:rPr>
                <w:b/>
                <w:bCs/>
                <w:color w:val="000000"/>
              </w:rPr>
              <w:t>100</w:t>
            </w:r>
          </w:p>
        </w:tc>
      </w:tr>
    </w:tbl>
    <w:p w14:paraId="0A62E083" w14:textId="77777777" w:rsidR="00DD0177" w:rsidRDefault="00DD0177" w:rsidP="00DD0177">
      <w:pPr>
        <w:pStyle w:val="26"/>
        <w:spacing w:line="240" w:lineRule="auto"/>
        <w:ind w:left="0"/>
        <w:rPr>
          <w:rFonts w:ascii="Calibri" w:hAnsi="Calibri" w:cs="Calibri"/>
          <w:color w:val="000000"/>
          <w:sz w:val="22"/>
          <w:szCs w:val="22"/>
        </w:rPr>
      </w:pPr>
    </w:p>
    <w:p w14:paraId="0E4BAFF9" w14:textId="280B9363" w:rsidR="00DD0177" w:rsidRPr="00260E02" w:rsidRDefault="00DD0177" w:rsidP="00DD0177">
      <w:pPr>
        <w:pStyle w:val="26"/>
        <w:spacing w:line="240" w:lineRule="auto"/>
        <w:ind w:left="0"/>
        <w:rPr>
          <w:b/>
          <w:bCs/>
        </w:rPr>
      </w:pPr>
      <w:proofErr w:type="gramStart"/>
      <w:r w:rsidRPr="000078B5">
        <w:rPr>
          <w:b/>
          <w:bCs/>
          <w:color w:val="000000"/>
          <w:sz w:val="22"/>
          <w:szCs w:val="22"/>
        </w:rPr>
        <w:t xml:space="preserve">Таблица  </w:t>
      </w:r>
      <w:r w:rsidR="00B753B8">
        <w:rPr>
          <w:b/>
          <w:bCs/>
          <w:color w:val="000000"/>
          <w:sz w:val="22"/>
          <w:szCs w:val="22"/>
        </w:rPr>
        <w:t>2</w:t>
      </w:r>
      <w:proofErr w:type="gramEnd"/>
      <w:r>
        <w:rPr>
          <w:b/>
          <w:bCs/>
          <w:color w:val="000000"/>
          <w:sz w:val="22"/>
          <w:szCs w:val="22"/>
        </w:rPr>
        <w:t>.4.</w:t>
      </w:r>
      <w:r w:rsidRPr="000078B5">
        <w:rPr>
          <w:b/>
          <w:bCs/>
          <w:color w:val="000000"/>
          <w:sz w:val="22"/>
          <w:szCs w:val="22"/>
        </w:rPr>
        <w:t>Характеристика сетей водоснабж</w:t>
      </w:r>
      <w:r w:rsidRPr="00260E02">
        <w:rPr>
          <w:b/>
          <w:bCs/>
          <w:color w:val="000000"/>
          <w:sz w:val="22"/>
          <w:szCs w:val="22"/>
        </w:rPr>
        <w:t xml:space="preserve">ения </w:t>
      </w:r>
      <w:r w:rsidRPr="000078B5">
        <w:rPr>
          <w:b/>
          <w:bCs/>
          <w:color w:val="000000"/>
          <w:sz w:val="22"/>
          <w:szCs w:val="22"/>
        </w:rPr>
        <w:t xml:space="preserve"> Егорьевского сельсовета</w:t>
      </w:r>
    </w:p>
    <w:tbl>
      <w:tblPr>
        <w:tblW w:w="9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203"/>
        <w:gridCol w:w="2728"/>
        <w:gridCol w:w="2035"/>
      </w:tblGrid>
      <w:tr w:rsidR="00DD0177" w:rsidRPr="000078B5" w14:paraId="59CF4C2E" w14:textId="77777777" w:rsidTr="00D960CC">
        <w:trPr>
          <w:trHeight w:val="309"/>
          <w:jc w:val="center"/>
        </w:trPr>
        <w:tc>
          <w:tcPr>
            <w:tcW w:w="846" w:type="dxa"/>
            <w:shd w:val="clear" w:color="auto" w:fill="auto"/>
            <w:vAlign w:val="bottom"/>
            <w:hideMark/>
          </w:tcPr>
          <w:p w14:paraId="08AAA7A5" w14:textId="77777777" w:rsidR="00DD0177" w:rsidRPr="000078B5" w:rsidRDefault="00DD0177" w:rsidP="00D960CC">
            <w:pPr>
              <w:jc w:val="center"/>
            </w:pPr>
            <w:r w:rsidRPr="000078B5">
              <w:t>№ п/п</w:t>
            </w:r>
          </w:p>
        </w:tc>
        <w:tc>
          <w:tcPr>
            <w:tcW w:w="4203" w:type="dxa"/>
            <w:shd w:val="clear" w:color="auto" w:fill="auto"/>
            <w:vAlign w:val="bottom"/>
            <w:hideMark/>
          </w:tcPr>
          <w:p w14:paraId="15EE23A9" w14:textId="77777777" w:rsidR="00DD0177" w:rsidRPr="000078B5" w:rsidRDefault="00DD0177" w:rsidP="00D960CC">
            <w:pPr>
              <w:jc w:val="center"/>
            </w:pPr>
            <w:r w:rsidRPr="000078B5">
              <w:t>Материал труб</w:t>
            </w:r>
          </w:p>
        </w:tc>
        <w:tc>
          <w:tcPr>
            <w:tcW w:w="2728" w:type="dxa"/>
            <w:shd w:val="clear" w:color="auto" w:fill="auto"/>
            <w:vAlign w:val="bottom"/>
            <w:hideMark/>
          </w:tcPr>
          <w:p w14:paraId="6BDABF24" w14:textId="77777777" w:rsidR="00DD0177" w:rsidRPr="000078B5" w:rsidRDefault="00DD0177" w:rsidP="00D960CC">
            <w:pPr>
              <w:jc w:val="center"/>
            </w:pPr>
            <w:r w:rsidRPr="000078B5">
              <w:t xml:space="preserve">протяженность, </w:t>
            </w:r>
            <w:proofErr w:type="spellStart"/>
            <w:r w:rsidRPr="000078B5">
              <w:t>п.м</w:t>
            </w:r>
            <w:proofErr w:type="spellEnd"/>
            <w:r w:rsidRPr="000078B5">
              <w:t>.</w:t>
            </w:r>
          </w:p>
        </w:tc>
        <w:tc>
          <w:tcPr>
            <w:tcW w:w="2035" w:type="dxa"/>
            <w:shd w:val="clear" w:color="auto" w:fill="auto"/>
            <w:vAlign w:val="bottom"/>
            <w:hideMark/>
          </w:tcPr>
          <w:p w14:paraId="41E3C37C" w14:textId="77777777" w:rsidR="00DD0177" w:rsidRPr="000078B5" w:rsidRDefault="00DD0177" w:rsidP="00D960CC">
            <w:pPr>
              <w:jc w:val="center"/>
            </w:pPr>
            <w:r w:rsidRPr="000078B5">
              <w:t>Диаметры</w:t>
            </w:r>
          </w:p>
        </w:tc>
      </w:tr>
      <w:tr w:rsidR="00DD0177" w:rsidRPr="000078B5" w14:paraId="20238C7C" w14:textId="77777777" w:rsidTr="00D960CC">
        <w:trPr>
          <w:trHeight w:val="281"/>
          <w:jc w:val="center"/>
        </w:trPr>
        <w:tc>
          <w:tcPr>
            <w:tcW w:w="846" w:type="dxa"/>
            <w:shd w:val="clear" w:color="auto" w:fill="auto"/>
            <w:vAlign w:val="center"/>
            <w:hideMark/>
          </w:tcPr>
          <w:p w14:paraId="00AA5C47" w14:textId="77777777" w:rsidR="00DD0177" w:rsidRPr="000078B5" w:rsidRDefault="00DD0177" w:rsidP="00D960CC">
            <w:pPr>
              <w:jc w:val="center"/>
            </w:pPr>
            <w:r w:rsidRPr="000078B5">
              <w:t>1.</w:t>
            </w:r>
          </w:p>
        </w:tc>
        <w:tc>
          <w:tcPr>
            <w:tcW w:w="4203" w:type="dxa"/>
            <w:shd w:val="clear" w:color="auto" w:fill="auto"/>
            <w:vAlign w:val="center"/>
            <w:hideMark/>
          </w:tcPr>
          <w:p w14:paraId="22A2C1EC" w14:textId="77777777" w:rsidR="00DD0177" w:rsidRPr="000078B5" w:rsidRDefault="00DD0177" w:rsidP="00D960CC">
            <w:r w:rsidRPr="000078B5">
              <w:t>Чугунные</w:t>
            </w:r>
          </w:p>
        </w:tc>
        <w:tc>
          <w:tcPr>
            <w:tcW w:w="2728" w:type="dxa"/>
            <w:shd w:val="clear" w:color="auto" w:fill="auto"/>
            <w:vAlign w:val="center"/>
            <w:hideMark/>
          </w:tcPr>
          <w:p w14:paraId="58F64211" w14:textId="77777777" w:rsidR="00DD0177" w:rsidRPr="000078B5" w:rsidRDefault="00DD0177" w:rsidP="00D960CC">
            <w:pPr>
              <w:jc w:val="center"/>
            </w:pPr>
            <w:r w:rsidRPr="000078B5">
              <w:t>1500</w:t>
            </w:r>
          </w:p>
        </w:tc>
        <w:tc>
          <w:tcPr>
            <w:tcW w:w="2035" w:type="dxa"/>
            <w:shd w:val="clear" w:color="auto" w:fill="auto"/>
            <w:vAlign w:val="center"/>
            <w:hideMark/>
          </w:tcPr>
          <w:p w14:paraId="7A516884" w14:textId="77777777" w:rsidR="00DD0177" w:rsidRPr="000078B5" w:rsidRDefault="00DD0177" w:rsidP="00D960CC">
            <w:pPr>
              <w:jc w:val="center"/>
              <w:rPr>
                <w:rFonts w:ascii="Arial CYR" w:hAnsi="Arial CYR" w:cs="Arial CYR"/>
                <w:sz w:val="22"/>
                <w:szCs w:val="22"/>
              </w:rPr>
            </w:pPr>
            <w:proofErr w:type="gramStart"/>
            <w:r w:rsidRPr="000078B5">
              <w:rPr>
                <w:rFonts w:ascii="Calibri" w:hAnsi="Calibri" w:cs="Calibri"/>
                <w:sz w:val="22"/>
                <w:szCs w:val="22"/>
              </w:rPr>
              <w:t>Ø</w:t>
            </w:r>
            <w:r w:rsidRPr="000078B5">
              <w:rPr>
                <w:sz w:val="22"/>
                <w:szCs w:val="22"/>
              </w:rPr>
              <w:t xml:space="preserve">  от</w:t>
            </w:r>
            <w:proofErr w:type="gramEnd"/>
            <w:r w:rsidRPr="000078B5">
              <w:rPr>
                <w:sz w:val="22"/>
                <w:szCs w:val="22"/>
              </w:rPr>
              <w:t xml:space="preserve"> 50  до 108 мм</w:t>
            </w:r>
          </w:p>
        </w:tc>
      </w:tr>
      <w:tr w:rsidR="00DD0177" w:rsidRPr="000078B5" w14:paraId="1104AA5D" w14:textId="77777777" w:rsidTr="00D960CC">
        <w:trPr>
          <w:trHeight w:val="269"/>
          <w:jc w:val="center"/>
        </w:trPr>
        <w:tc>
          <w:tcPr>
            <w:tcW w:w="846" w:type="dxa"/>
            <w:shd w:val="clear" w:color="auto" w:fill="auto"/>
            <w:vAlign w:val="center"/>
            <w:hideMark/>
          </w:tcPr>
          <w:p w14:paraId="0ED146B1" w14:textId="77777777" w:rsidR="00DD0177" w:rsidRPr="000078B5" w:rsidRDefault="00DD0177" w:rsidP="00D960CC">
            <w:pPr>
              <w:jc w:val="center"/>
            </w:pPr>
            <w:r w:rsidRPr="000078B5">
              <w:t>2.</w:t>
            </w:r>
          </w:p>
        </w:tc>
        <w:tc>
          <w:tcPr>
            <w:tcW w:w="4203" w:type="dxa"/>
            <w:shd w:val="clear" w:color="auto" w:fill="auto"/>
            <w:vAlign w:val="center"/>
            <w:hideMark/>
          </w:tcPr>
          <w:p w14:paraId="0D91BF62" w14:textId="77777777" w:rsidR="00DD0177" w:rsidRPr="000078B5" w:rsidRDefault="00DD0177" w:rsidP="00D960CC">
            <w:r w:rsidRPr="000078B5">
              <w:t>Стальные</w:t>
            </w:r>
          </w:p>
        </w:tc>
        <w:tc>
          <w:tcPr>
            <w:tcW w:w="2728" w:type="dxa"/>
            <w:shd w:val="clear" w:color="auto" w:fill="auto"/>
            <w:vAlign w:val="center"/>
            <w:hideMark/>
          </w:tcPr>
          <w:p w14:paraId="2B67C63B" w14:textId="77777777" w:rsidR="00DD0177" w:rsidRPr="000078B5" w:rsidRDefault="00DD0177" w:rsidP="00D960CC">
            <w:pPr>
              <w:jc w:val="center"/>
            </w:pPr>
            <w:r w:rsidRPr="000078B5">
              <w:t>1500</w:t>
            </w:r>
          </w:p>
        </w:tc>
        <w:tc>
          <w:tcPr>
            <w:tcW w:w="2035" w:type="dxa"/>
            <w:shd w:val="clear" w:color="auto" w:fill="auto"/>
            <w:vAlign w:val="center"/>
            <w:hideMark/>
          </w:tcPr>
          <w:p w14:paraId="472C7EAE" w14:textId="77777777" w:rsidR="00DD0177" w:rsidRPr="000078B5" w:rsidRDefault="00DD0177" w:rsidP="00D960CC">
            <w:pPr>
              <w:jc w:val="center"/>
              <w:rPr>
                <w:rFonts w:ascii="Arial CYR" w:hAnsi="Arial CYR" w:cs="Arial CYR"/>
                <w:sz w:val="22"/>
                <w:szCs w:val="22"/>
              </w:rPr>
            </w:pPr>
            <w:proofErr w:type="gramStart"/>
            <w:r w:rsidRPr="000078B5">
              <w:rPr>
                <w:rFonts w:ascii="Calibri" w:hAnsi="Calibri" w:cs="Calibri"/>
                <w:sz w:val="22"/>
                <w:szCs w:val="22"/>
              </w:rPr>
              <w:t>Ø</w:t>
            </w:r>
            <w:r w:rsidRPr="000078B5">
              <w:rPr>
                <w:sz w:val="22"/>
                <w:szCs w:val="22"/>
              </w:rPr>
              <w:t xml:space="preserve">  от</w:t>
            </w:r>
            <w:proofErr w:type="gramEnd"/>
            <w:r w:rsidRPr="000078B5">
              <w:rPr>
                <w:sz w:val="22"/>
                <w:szCs w:val="22"/>
              </w:rPr>
              <w:t xml:space="preserve"> 50  до 108 мм</w:t>
            </w:r>
          </w:p>
        </w:tc>
      </w:tr>
      <w:tr w:rsidR="00DD0177" w:rsidRPr="000078B5" w14:paraId="31F95CC9" w14:textId="77777777" w:rsidTr="00D960CC">
        <w:trPr>
          <w:trHeight w:val="415"/>
          <w:jc w:val="center"/>
        </w:trPr>
        <w:tc>
          <w:tcPr>
            <w:tcW w:w="846" w:type="dxa"/>
            <w:shd w:val="clear" w:color="auto" w:fill="auto"/>
            <w:vAlign w:val="center"/>
            <w:hideMark/>
          </w:tcPr>
          <w:p w14:paraId="7B085A65" w14:textId="77777777" w:rsidR="00DD0177" w:rsidRPr="000078B5" w:rsidRDefault="00DD0177" w:rsidP="00D960CC">
            <w:pPr>
              <w:jc w:val="center"/>
            </w:pPr>
            <w:r w:rsidRPr="000078B5">
              <w:t>3.</w:t>
            </w:r>
          </w:p>
        </w:tc>
        <w:tc>
          <w:tcPr>
            <w:tcW w:w="4203" w:type="dxa"/>
            <w:shd w:val="clear" w:color="auto" w:fill="auto"/>
            <w:vAlign w:val="center"/>
            <w:hideMark/>
          </w:tcPr>
          <w:p w14:paraId="0A80BFC4" w14:textId="77777777" w:rsidR="00DD0177" w:rsidRPr="000078B5" w:rsidRDefault="00DD0177" w:rsidP="00D960CC">
            <w:r w:rsidRPr="000078B5">
              <w:t>Асбестоцементные</w:t>
            </w:r>
          </w:p>
        </w:tc>
        <w:tc>
          <w:tcPr>
            <w:tcW w:w="2728" w:type="dxa"/>
            <w:shd w:val="clear" w:color="auto" w:fill="auto"/>
            <w:vAlign w:val="center"/>
            <w:hideMark/>
          </w:tcPr>
          <w:p w14:paraId="08498B69" w14:textId="77777777" w:rsidR="00DD0177" w:rsidRPr="000078B5" w:rsidRDefault="00DD0177" w:rsidP="00D960CC">
            <w:pPr>
              <w:jc w:val="center"/>
            </w:pPr>
            <w:r w:rsidRPr="000078B5">
              <w:t>1000</w:t>
            </w:r>
          </w:p>
        </w:tc>
        <w:tc>
          <w:tcPr>
            <w:tcW w:w="2035" w:type="dxa"/>
            <w:shd w:val="clear" w:color="auto" w:fill="auto"/>
            <w:vAlign w:val="center"/>
            <w:hideMark/>
          </w:tcPr>
          <w:p w14:paraId="08760062" w14:textId="77777777" w:rsidR="00DD0177" w:rsidRPr="000078B5" w:rsidRDefault="00DD0177" w:rsidP="00D960CC">
            <w:pPr>
              <w:jc w:val="center"/>
              <w:rPr>
                <w:rFonts w:ascii="Arial CYR" w:hAnsi="Arial CYR" w:cs="Arial CYR"/>
                <w:sz w:val="22"/>
                <w:szCs w:val="22"/>
              </w:rPr>
            </w:pPr>
            <w:proofErr w:type="gramStart"/>
            <w:r w:rsidRPr="000078B5">
              <w:rPr>
                <w:rFonts w:ascii="Calibri" w:hAnsi="Calibri" w:cs="Calibri"/>
                <w:sz w:val="22"/>
                <w:szCs w:val="22"/>
              </w:rPr>
              <w:t>Ø</w:t>
            </w:r>
            <w:r w:rsidRPr="000078B5">
              <w:rPr>
                <w:sz w:val="22"/>
                <w:szCs w:val="22"/>
              </w:rPr>
              <w:t xml:space="preserve">  от</w:t>
            </w:r>
            <w:proofErr w:type="gramEnd"/>
            <w:r w:rsidRPr="000078B5">
              <w:rPr>
                <w:sz w:val="22"/>
                <w:szCs w:val="22"/>
              </w:rPr>
              <w:t xml:space="preserve"> 50  до 108 мм</w:t>
            </w:r>
          </w:p>
        </w:tc>
      </w:tr>
      <w:tr w:rsidR="00DD0177" w:rsidRPr="000078B5" w14:paraId="70096A60" w14:textId="77777777" w:rsidTr="00D960CC">
        <w:trPr>
          <w:trHeight w:val="345"/>
          <w:jc w:val="center"/>
        </w:trPr>
        <w:tc>
          <w:tcPr>
            <w:tcW w:w="846" w:type="dxa"/>
            <w:shd w:val="clear" w:color="auto" w:fill="auto"/>
            <w:vAlign w:val="center"/>
            <w:hideMark/>
          </w:tcPr>
          <w:p w14:paraId="466952CD" w14:textId="77777777" w:rsidR="00DD0177" w:rsidRPr="000078B5" w:rsidRDefault="00DD0177" w:rsidP="00D960CC">
            <w:pPr>
              <w:jc w:val="center"/>
            </w:pPr>
            <w:r w:rsidRPr="000078B5">
              <w:lastRenderedPageBreak/>
              <w:t>4.</w:t>
            </w:r>
          </w:p>
        </w:tc>
        <w:tc>
          <w:tcPr>
            <w:tcW w:w="4203" w:type="dxa"/>
            <w:shd w:val="clear" w:color="auto" w:fill="auto"/>
            <w:vAlign w:val="center"/>
            <w:hideMark/>
          </w:tcPr>
          <w:p w14:paraId="519A5CC3" w14:textId="77777777" w:rsidR="00DD0177" w:rsidRPr="000078B5" w:rsidRDefault="00DD0177" w:rsidP="00D960CC">
            <w:r w:rsidRPr="000078B5">
              <w:t>Полиэтиленовые</w:t>
            </w:r>
          </w:p>
        </w:tc>
        <w:tc>
          <w:tcPr>
            <w:tcW w:w="2728" w:type="dxa"/>
            <w:shd w:val="clear" w:color="auto" w:fill="auto"/>
            <w:vAlign w:val="center"/>
            <w:hideMark/>
          </w:tcPr>
          <w:p w14:paraId="29E579F6" w14:textId="77777777" w:rsidR="00DD0177" w:rsidRPr="000078B5" w:rsidRDefault="00DD0177" w:rsidP="00D960CC">
            <w:pPr>
              <w:jc w:val="center"/>
            </w:pPr>
            <w:r w:rsidRPr="000078B5">
              <w:t>1400</w:t>
            </w:r>
          </w:p>
        </w:tc>
        <w:tc>
          <w:tcPr>
            <w:tcW w:w="2035" w:type="dxa"/>
            <w:shd w:val="clear" w:color="auto" w:fill="auto"/>
            <w:vAlign w:val="center"/>
            <w:hideMark/>
          </w:tcPr>
          <w:p w14:paraId="63849307" w14:textId="77777777" w:rsidR="00DD0177" w:rsidRPr="000078B5" w:rsidRDefault="00DD0177" w:rsidP="00D960CC">
            <w:pPr>
              <w:jc w:val="center"/>
              <w:rPr>
                <w:rFonts w:ascii="Arial CYR" w:hAnsi="Arial CYR" w:cs="Arial CYR"/>
                <w:sz w:val="22"/>
                <w:szCs w:val="22"/>
              </w:rPr>
            </w:pPr>
            <w:proofErr w:type="gramStart"/>
            <w:r w:rsidRPr="000078B5">
              <w:rPr>
                <w:rFonts w:ascii="Calibri" w:hAnsi="Calibri" w:cs="Calibri"/>
                <w:sz w:val="22"/>
                <w:szCs w:val="22"/>
              </w:rPr>
              <w:t>Ø</w:t>
            </w:r>
            <w:r w:rsidRPr="000078B5">
              <w:rPr>
                <w:sz w:val="22"/>
                <w:szCs w:val="22"/>
              </w:rPr>
              <w:t xml:space="preserve">  от</w:t>
            </w:r>
            <w:proofErr w:type="gramEnd"/>
            <w:r w:rsidRPr="000078B5">
              <w:rPr>
                <w:sz w:val="22"/>
                <w:szCs w:val="22"/>
              </w:rPr>
              <w:t xml:space="preserve"> 50  до 108 мм</w:t>
            </w:r>
          </w:p>
        </w:tc>
      </w:tr>
      <w:tr w:rsidR="00DD0177" w:rsidRPr="000078B5" w14:paraId="5B4C05BA" w14:textId="77777777" w:rsidTr="00D960CC">
        <w:trPr>
          <w:trHeight w:val="315"/>
          <w:jc w:val="center"/>
        </w:trPr>
        <w:tc>
          <w:tcPr>
            <w:tcW w:w="846" w:type="dxa"/>
            <w:shd w:val="clear" w:color="auto" w:fill="auto"/>
            <w:noWrap/>
            <w:vAlign w:val="center"/>
            <w:hideMark/>
          </w:tcPr>
          <w:p w14:paraId="3442E83A" w14:textId="77777777" w:rsidR="00DD0177" w:rsidRPr="000078B5" w:rsidRDefault="00DD0177" w:rsidP="00D960CC">
            <w:pPr>
              <w:jc w:val="center"/>
              <w:rPr>
                <w:rFonts w:ascii="Arial CYR" w:hAnsi="Arial CYR" w:cs="Arial CYR"/>
                <w:sz w:val="22"/>
                <w:szCs w:val="22"/>
              </w:rPr>
            </w:pPr>
          </w:p>
        </w:tc>
        <w:tc>
          <w:tcPr>
            <w:tcW w:w="4203" w:type="dxa"/>
            <w:shd w:val="clear" w:color="auto" w:fill="auto"/>
            <w:vAlign w:val="center"/>
            <w:hideMark/>
          </w:tcPr>
          <w:p w14:paraId="05D3BC96" w14:textId="77777777" w:rsidR="00DD0177" w:rsidRPr="000078B5" w:rsidRDefault="00DD0177" w:rsidP="00D960CC">
            <w:r w:rsidRPr="000078B5">
              <w:t>ИТОГО</w:t>
            </w:r>
          </w:p>
        </w:tc>
        <w:tc>
          <w:tcPr>
            <w:tcW w:w="2728" w:type="dxa"/>
            <w:shd w:val="clear" w:color="auto" w:fill="auto"/>
            <w:vAlign w:val="center"/>
            <w:hideMark/>
          </w:tcPr>
          <w:p w14:paraId="26F66CDB" w14:textId="77777777" w:rsidR="00DD0177" w:rsidRPr="000078B5" w:rsidRDefault="00DD0177" w:rsidP="00D960CC">
            <w:pPr>
              <w:jc w:val="center"/>
            </w:pPr>
            <w:r w:rsidRPr="000078B5">
              <w:t>5400</w:t>
            </w:r>
          </w:p>
        </w:tc>
        <w:tc>
          <w:tcPr>
            <w:tcW w:w="2035" w:type="dxa"/>
            <w:shd w:val="clear" w:color="auto" w:fill="auto"/>
            <w:noWrap/>
            <w:vAlign w:val="center"/>
            <w:hideMark/>
          </w:tcPr>
          <w:p w14:paraId="56BAE766" w14:textId="77777777" w:rsidR="00DD0177" w:rsidRPr="000078B5" w:rsidRDefault="00DD0177" w:rsidP="00D960CC">
            <w:pPr>
              <w:jc w:val="center"/>
            </w:pPr>
          </w:p>
        </w:tc>
      </w:tr>
    </w:tbl>
    <w:p w14:paraId="0E8489F7" w14:textId="77777777" w:rsidR="00DD0177" w:rsidRDefault="00DD0177" w:rsidP="00DD0177">
      <w:pPr>
        <w:pStyle w:val="26"/>
        <w:spacing w:line="240" w:lineRule="auto"/>
        <w:ind w:left="0" w:firstLine="540"/>
        <w:jc w:val="center"/>
      </w:pPr>
    </w:p>
    <w:p w14:paraId="0DAD7099" w14:textId="77777777" w:rsidR="00DD0177" w:rsidRPr="00535013" w:rsidRDefault="00DD0177" w:rsidP="00DD0177">
      <w:pPr>
        <w:pStyle w:val="26"/>
        <w:spacing w:line="240" w:lineRule="auto"/>
        <w:ind w:left="0" w:firstLine="540"/>
        <w:jc w:val="both"/>
        <w:rPr>
          <w:sz w:val="24"/>
          <w:szCs w:val="24"/>
        </w:rPr>
      </w:pPr>
      <w:r w:rsidRPr="00535013">
        <w:rPr>
          <w:sz w:val="24"/>
          <w:szCs w:val="24"/>
        </w:rPr>
        <w:t>В целом по состоянию на 01.01.202</w:t>
      </w:r>
      <w:r>
        <w:rPr>
          <w:sz w:val="24"/>
          <w:szCs w:val="24"/>
        </w:rPr>
        <w:t>4</w:t>
      </w:r>
      <w:r w:rsidRPr="00535013">
        <w:rPr>
          <w:sz w:val="24"/>
          <w:szCs w:val="24"/>
        </w:rPr>
        <w:t xml:space="preserve"> года она включает в себя   2 водозаборных скважин, 3 водонапорных башен и 5,4 км водопроводных сетей. Очистка воды не производится. На текущий момент система водоснабжения населенных пунктов муниципального образования на 78% обеспечивает потребности населения и производственной сферы в воде. </w:t>
      </w:r>
    </w:p>
    <w:p w14:paraId="51C542F8" w14:textId="77777777" w:rsidR="00DD0177" w:rsidRPr="00535013" w:rsidRDefault="00DD0177" w:rsidP="00DD0177">
      <w:pPr>
        <w:pStyle w:val="26"/>
        <w:spacing w:line="240" w:lineRule="auto"/>
        <w:ind w:left="0" w:firstLine="540"/>
        <w:jc w:val="both"/>
        <w:rPr>
          <w:sz w:val="24"/>
          <w:szCs w:val="24"/>
        </w:rPr>
      </w:pPr>
      <w:r w:rsidRPr="00535013">
        <w:rPr>
          <w:sz w:val="24"/>
          <w:szCs w:val="24"/>
        </w:rPr>
        <w:t>Жители остальных населенных пунктов МО «</w:t>
      </w:r>
      <w:proofErr w:type="gramStart"/>
      <w:r w:rsidRPr="00535013">
        <w:rPr>
          <w:sz w:val="24"/>
          <w:szCs w:val="24"/>
        </w:rPr>
        <w:t>Егорьевский</w:t>
      </w:r>
      <w:r w:rsidRPr="00535013">
        <w:rPr>
          <w:b/>
          <w:sz w:val="24"/>
          <w:szCs w:val="24"/>
        </w:rPr>
        <w:t xml:space="preserve"> </w:t>
      </w:r>
      <w:r w:rsidRPr="00535013">
        <w:rPr>
          <w:sz w:val="24"/>
          <w:szCs w:val="24"/>
        </w:rPr>
        <w:t xml:space="preserve"> сельсовет</w:t>
      </w:r>
      <w:proofErr w:type="gramEnd"/>
      <w:r w:rsidRPr="00535013">
        <w:rPr>
          <w:sz w:val="24"/>
          <w:szCs w:val="24"/>
        </w:rPr>
        <w:t>» получают воду из колодцев.</w:t>
      </w:r>
    </w:p>
    <w:p w14:paraId="17A71670" w14:textId="36E65022" w:rsidR="00DD0177" w:rsidRDefault="00DD0177" w:rsidP="00DD0177">
      <w:pPr>
        <w:ind w:right="-26"/>
        <w:rPr>
          <w:sz w:val="20"/>
        </w:rPr>
      </w:pPr>
      <w:r w:rsidRPr="007E41AD">
        <w:rPr>
          <w:b/>
        </w:rPr>
        <w:t xml:space="preserve">Таблица </w:t>
      </w:r>
      <w:r w:rsidR="00B753B8">
        <w:rPr>
          <w:b/>
        </w:rPr>
        <w:t>2</w:t>
      </w:r>
      <w:r>
        <w:rPr>
          <w:b/>
        </w:rPr>
        <w:t>.</w:t>
      </w:r>
      <w:proofErr w:type="gramStart"/>
      <w:r>
        <w:rPr>
          <w:b/>
        </w:rPr>
        <w:t>5</w:t>
      </w:r>
      <w:r w:rsidRPr="007E41AD">
        <w:rPr>
          <w:b/>
        </w:rPr>
        <w:t>.Основные</w:t>
      </w:r>
      <w:proofErr w:type="gramEnd"/>
      <w:r w:rsidRPr="007E41AD">
        <w:rPr>
          <w:b/>
        </w:rPr>
        <w:t xml:space="preserve"> производственные показатели системы централизованного водоснабжения МО «Егорьевский  сельсовет</w:t>
      </w:r>
      <w:r w:rsidRPr="0009203E">
        <w:rPr>
          <w:b/>
        </w:rPr>
        <w:t>» по состоянию на 01.01.20</w:t>
      </w:r>
      <w:r>
        <w:rPr>
          <w:b/>
        </w:rPr>
        <w:t>24</w:t>
      </w:r>
      <w:r w:rsidRPr="0009203E">
        <w:rPr>
          <w:b/>
        </w:rPr>
        <w:t xml:space="preserve"> 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591"/>
        <w:gridCol w:w="1800"/>
        <w:gridCol w:w="1620"/>
      </w:tblGrid>
      <w:tr w:rsidR="00DD0177" w:rsidRPr="0009203E" w14:paraId="4AC6A9C5" w14:textId="77777777" w:rsidTr="00D960CC">
        <w:trPr>
          <w:trHeight w:val="576"/>
        </w:trPr>
        <w:tc>
          <w:tcPr>
            <w:tcW w:w="709" w:type="dxa"/>
          </w:tcPr>
          <w:p w14:paraId="00148136" w14:textId="77777777" w:rsidR="00DD0177" w:rsidRPr="0009203E" w:rsidRDefault="00DD0177" w:rsidP="00D960CC">
            <w:pPr>
              <w:jc w:val="center"/>
              <w:rPr>
                <w:sz w:val="22"/>
                <w:szCs w:val="22"/>
              </w:rPr>
            </w:pPr>
            <w:r w:rsidRPr="0009203E">
              <w:rPr>
                <w:sz w:val="22"/>
                <w:szCs w:val="22"/>
              </w:rPr>
              <w:t>№</w:t>
            </w:r>
          </w:p>
          <w:p w14:paraId="2DADA2C6" w14:textId="77777777" w:rsidR="00DD0177" w:rsidRPr="0009203E" w:rsidRDefault="00DD0177" w:rsidP="00D960CC">
            <w:pPr>
              <w:jc w:val="center"/>
              <w:rPr>
                <w:sz w:val="22"/>
                <w:szCs w:val="22"/>
              </w:rPr>
            </w:pPr>
            <w:r w:rsidRPr="0009203E">
              <w:rPr>
                <w:sz w:val="22"/>
                <w:szCs w:val="22"/>
              </w:rPr>
              <w:t>п/п</w:t>
            </w:r>
          </w:p>
        </w:tc>
        <w:tc>
          <w:tcPr>
            <w:tcW w:w="5591" w:type="dxa"/>
          </w:tcPr>
          <w:p w14:paraId="794A5B92" w14:textId="77777777" w:rsidR="00DD0177" w:rsidRPr="0009203E" w:rsidRDefault="00DD0177" w:rsidP="00D960CC">
            <w:pPr>
              <w:jc w:val="center"/>
              <w:rPr>
                <w:sz w:val="22"/>
                <w:szCs w:val="22"/>
              </w:rPr>
            </w:pPr>
            <w:r w:rsidRPr="0009203E">
              <w:rPr>
                <w:sz w:val="22"/>
                <w:szCs w:val="22"/>
              </w:rPr>
              <w:t>Показатели</w:t>
            </w:r>
          </w:p>
        </w:tc>
        <w:tc>
          <w:tcPr>
            <w:tcW w:w="1800" w:type="dxa"/>
          </w:tcPr>
          <w:p w14:paraId="34A7EF1E" w14:textId="77777777" w:rsidR="00DD0177" w:rsidRPr="0009203E" w:rsidRDefault="00DD0177" w:rsidP="00D960CC">
            <w:pPr>
              <w:jc w:val="center"/>
              <w:rPr>
                <w:sz w:val="22"/>
                <w:szCs w:val="22"/>
              </w:rPr>
            </w:pPr>
            <w:r w:rsidRPr="0009203E">
              <w:rPr>
                <w:sz w:val="22"/>
                <w:szCs w:val="22"/>
              </w:rPr>
              <w:t>Единица</w:t>
            </w:r>
          </w:p>
          <w:p w14:paraId="298D2E23" w14:textId="77777777" w:rsidR="00DD0177" w:rsidRPr="0009203E" w:rsidRDefault="00DD0177" w:rsidP="00D960CC">
            <w:pPr>
              <w:jc w:val="center"/>
              <w:rPr>
                <w:sz w:val="22"/>
                <w:szCs w:val="22"/>
              </w:rPr>
            </w:pPr>
            <w:r w:rsidRPr="0009203E">
              <w:rPr>
                <w:sz w:val="22"/>
                <w:szCs w:val="22"/>
              </w:rPr>
              <w:t>измерения</w:t>
            </w:r>
          </w:p>
        </w:tc>
        <w:tc>
          <w:tcPr>
            <w:tcW w:w="1620" w:type="dxa"/>
          </w:tcPr>
          <w:p w14:paraId="282FBF32" w14:textId="77777777" w:rsidR="00DD0177" w:rsidRPr="0009203E" w:rsidRDefault="00DD0177" w:rsidP="00D960CC">
            <w:pPr>
              <w:pStyle w:val="2"/>
              <w:rPr>
                <w:rFonts w:ascii="Times New Roman" w:hAnsi="Times New Roman"/>
                <w:b w:val="0"/>
                <w:i w:val="0"/>
                <w:sz w:val="22"/>
                <w:szCs w:val="22"/>
              </w:rPr>
            </w:pPr>
            <w:bookmarkStart w:id="8" w:name="_Toc170246340"/>
            <w:r w:rsidRPr="0009203E">
              <w:rPr>
                <w:rFonts w:ascii="Times New Roman" w:hAnsi="Times New Roman"/>
                <w:b w:val="0"/>
                <w:i w:val="0"/>
                <w:sz w:val="22"/>
                <w:szCs w:val="22"/>
              </w:rPr>
              <w:t>Количество</w:t>
            </w:r>
            <w:bookmarkEnd w:id="8"/>
          </w:p>
        </w:tc>
      </w:tr>
      <w:tr w:rsidR="00DD0177" w14:paraId="5879B473" w14:textId="77777777" w:rsidTr="00D960CC">
        <w:trPr>
          <w:trHeight w:val="301"/>
        </w:trPr>
        <w:tc>
          <w:tcPr>
            <w:tcW w:w="709" w:type="dxa"/>
            <w:vAlign w:val="center"/>
          </w:tcPr>
          <w:p w14:paraId="426BC4C8" w14:textId="77777777" w:rsidR="00DD0177" w:rsidRDefault="00DD0177" w:rsidP="00D960CC">
            <w:pPr>
              <w:jc w:val="center"/>
            </w:pPr>
            <w:r>
              <w:t>1</w:t>
            </w:r>
          </w:p>
        </w:tc>
        <w:tc>
          <w:tcPr>
            <w:tcW w:w="5591" w:type="dxa"/>
            <w:vAlign w:val="center"/>
          </w:tcPr>
          <w:p w14:paraId="3B68FACF" w14:textId="77777777" w:rsidR="00DD0177" w:rsidRDefault="00DD0177" w:rsidP="00D960CC">
            <w:pPr>
              <w:ind w:left="113" w:right="113"/>
            </w:pPr>
            <w:r>
              <w:t>Производительность водозаборов</w:t>
            </w:r>
          </w:p>
        </w:tc>
        <w:tc>
          <w:tcPr>
            <w:tcW w:w="1800" w:type="dxa"/>
            <w:vAlign w:val="center"/>
          </w:tcPr>
          <w:p w14:paraId="456A9BFC" w14:textId="77777777" w:rsidR="00DD0177" w:rsidRDefault="00DD0177" w:rsidP="00D960CC">
            <w:pPr>
              <w:jc w:val="center"/>
            </w:pPr>
            <w:proofErr w:type="spellStart"/>
            <w:proofErr w:type="gramStart"/>
            <w:r>
              <w:t>т.куб</w:t>
            </w:r>
            <w:proofErr w:type="spellEnd"/>
            <w:proofErr w:type="gramEnd"/>
            <w:r>
              <w:t xml:space="preserve"> м/сутки</w:t>
            </w:r>
          </w:p>
        </w:tc>
        <w:tc>
          <w:tcPr>
            <w:tcW w:w="1620" w:type="dxa"/>
            <w:vAlign w:val="center"/>
          </w:tcPr>
          <w:p w14:paraId="25EEE2A6" w14:textId="77777777" w:rsidR="00DD0177" w:rsidRDefault="00DD0177" w:rsidP="00D960CC">
            <w:pPr>
              <w:jc w:val="center"/>
            </w:pPr>
            <w:r>
              <w:t>0,312</w:t>
            </w:r>
          </w:p>
        </w:tc>
      </w:tr>
      <w:tr w:rsidR="00DD0177" w14:paraId="331DF9D6" w14:textId="77777777" w:rsidTr="00D960CC">
        <w:trPr>
          <w:trHeight w:val="336"/>
        </w:trPr>
        <w:tc>
          <w:tcPr>
            <w:tcW w:w="709" w:type="dxa"/>
            <w:vAlign w:val="center"/>
          </w:tcPr>
          <w:p w14:paraId="500C77D1" w14:textId="77777777" w:rsidR="00DD0177" w:rsidRDefault="00DD0177" w:rsidP="00D960CC">
            <w:pPr>
              <w:jc w:val="center"/>
            </w:pPr>
            <w:r>
              <w:t>2</w:t>
            </w:r>
          </w:p>
        </w:tc>
        <w:tc>
          <w:tcPr>
            <w:tcW w:w="5591" w:type="dxa"/>
            <w:vAlign w:val="center"/>
          </w:tcPr>
          <w:p w14:paraId="095D772E" w14:textId="77777777" w:rsidR="00DD0177" w:rsidRDefault="00DD0177" w:rsidP="00D960CC">
            <w:pPr>
              <w:ind w:left="113" w:right="113"/>
            </w:pPr>
            <w:r>
              <w:t xml:space="preserve">Максимальное потребление воды </w:t>
            </w:r>
          </w:p>
        </w:tc>
        <w:tc>
          <w:tcPr>
            <w:tcW w:w="1800" w:type="dxa"/>
            <w:vAlign w:val="center"/>
          </w:tcPr>
          <w:p w14:paraId="61B1C28D" w14:textId="77777777" w:rsidR="00DD0177" w:rsidRDefault="00DD0177" w:rsidP="00D960CC">
            <w:pPr>
              <w:jc w:val="center"/>
            </w:pPr>
            <w:proofErr w:type="spellStart"/>
            <w:proofErr w:type="gramStart"/>
            <w:r>
              <w:t>куб.м</w:t>
            </w:r>
            <w:proofErr w:type="spellEnd"/>
            <w:proofErr w:type="gramEnd"/>
            <w:r>
              <w:t>/сутки</w:t>
            </w:r>
          </w:p>
        </w:tc>
        <w:tc>
          <w:tcPr>
            <w:tcW w:w="1620" w:type="dxa"/>
            <w:vAlign w:val="center"/>
          </w:tcPr>
          <w:p w14:paraId="7B8186D1" w14:textId="77777777" w:rsidR="00DD0177" w:rsidRDefault="00DD0177" w:rsidP="00D960CC">
            <w:pPr>
              <w:jc w:val="center"/>
            </w:pPr>
            <w:r>
              <w:t>374,4</w:t>
            </w:r>
          </w:p>
        </w:tc>
      </w:tr>
      <w:tr w:rsidR="00DD0177" w14:paraId="74BB32C8" w14:textId="77777777" w:rsidTr="00D960CC">
        <w:trPr>
          <w:trHeight w:val="183"/>
        </w:trPr>
        <w:tc>
          <w:tcPr>
            <w:tcW w:w="709" w:type="dxa"/>
            <w:vAlign w:val="center"/>
          </w:tcPr>
          <w:p w14:paraId="20064E9A" w14:textId="77777777" w:rsidR="00DD0177" w:rsidRDefault="00DD0177" w:rsidP="00D960CC">
            <w:pPr>
              <w:jc w:val="center"/>
            </w:pPr>
            <w:r>
              <w:t>3</w:t>
            </w:r>
          </w:p>
        </w:tc>
        <w:tc>
          <w:tcPr>
            <w:tcW w:w="5591" w:type="dxa"/>
            <w:vAlign w:val="center"/>
          </w:tcPr>
          <w:p w14:paraId="2D0224D7" w14:textId="77777777" w:rsidR="00DD0177" w:rsidRDefault="00DD0177" w:rsidP="00D960CC">
            <w:pPr>
              <w:ind w:left="113" w:right="113"/>
            </w:pPr>
            <w:r>
              <w:t>Резерв (+</w:t>
            </w:r>
            <w:proofErr w:type="gramStart"/>
            <w:r>
              <w:t>),  дефицит</w:t>
            </w:r>
            <w:proofErr w:type="gramEnd"/>
            <w:r>
              <w:t xml:space="preserve"> (-) </w:t>
            </w:r>
          </w:p>
        </w:tc>
        <w:tc>
          <w:tcPr>
            <w:tcW w:w="1800" w:type="dxa"/>
            <w:vAlign w:val="center"/>
          </w:tcPr>
          <w:p w14:paraId="464C1D1A" w14:textId="77777777" w:rsidR="00DD0177" w:rsidRDefault="00DD0177" w:rsidP="00D960CC">
            <w:pPr>
              <w:jc w:val="center"/>
            </w:pPr>
            <w:proofErr w:type="spellStart"/>
            <w:proofErr w:type="gramStart"/>
            <w:r>
              <w:t>т.куб</w:t>
            </w:r>
            <w:proofErr w:type="spellEnd"/>
            <w:proofErr w:type="gramEnd"/>
            <w:r>
              <w:t xml:space="preserve"> м/сутки</w:t>
            </w:r>
          </w:p>
        </w:tc>
        <w:tc>
          <w:tcPr>
            <w:tcW w:w="1620" w:type="dxa"/>
            <w:vAlign w:val="center"/>
          </w:tcPr>
          <w:p w14:paraId="710555D8" w14:textId="77777777" w:rsidR="00DD0177" w:rsidRDefault="00DD0177" w:rsidP="00D960CC">
            <w:pPr>
              <w:jc w:val="center"/>
            </w:pPr>
            <w:r>
              <w:t>+0,9</w:t>
            </w:r>
          </w:p>
        </w:tc>
      </w:tr>
      <w:tr w:rsidR="00DD0177" w14:paraId="49987667" w14:textId="77777777" w:rsidTr="00D960CC">
        <w:trPr>
          <w:trHeight w:val="263"/>
        </w:trPr>
        <w:tc>
          <w:tcPr>
            <w:tcW w:w="709" w:type="dxa"/>
            <w:vAlign w:val="center"/>
          </w:tcPr>
          <w:p w14:paraId="4C98117A" w14:textId="77777777" w:rsidR="00DD0177" w:rsidRDefault="00DD0177" w:rsidP="00D960CC">
            <w:pPr>
              <w:jc w:val="center"/>
            </w:pPr>
            <w:r>
              <w:t>4</w:t>
            </w:r>
          </w:p>
        </w:tc>
        <w:tc>
          <w:tcPr>
            <w:tcW w:w="5591" w:type="dxa"/>
            <w:vAlign w:val="center"/>
          </w:tcPr>
          <w:p w14:paraId="00E341AD" w14:textId="77777777" w:rsidR="00DD0177" w:rsidRDefault="00DD0177" w:rsidP="00D960CC">
            <w:pPr>
              <w:ind w:left="113" w:right="113"/>
            </w:pPr>
            <w:r>
              <w:t>Годовой объем подачи воды в сеть</w:t>
            </w:r>
          </w:p>
        </w:tc>
        <w:tc>
          <w:tcPr>
            <w:tcW w:w="1800" w:type="dxa"/>
            <w:vAlign w:val="center"/>
          </w:tcPr>
          <w:p w14:paraId="295B40D9" w14:textId="77777777" w:rsidR="00DD0177" w:rsidRDefault="00DD0177" w:rsidP="00D960CC">
            <w:pPr>
              <w:jc w:val="center"/>
            </w:pPr>
            <w:r>
              <w:t xml:space="preserve">т. </w:t>
            </w:r>
            <w:proofErr w:type="spellStart"/>
            <w:proofErr w:type="gramStart"/>
            <w:r>
              <w:t>куб.м</w:t>
            </w:r>
            <w:proofErr w:type="spellEnd"/>
            <w:proofErr w:type="gramEnd"/>
          </w:p>
        </w:tc>
        <w:tc>
          <w:tcPr>
            <w:tcW w:w="1620" w:type="dxa"/>
            <w:vAlign w:val="center"/>
          </w:tcPr>
          <w:p w14:paraId="2CD384C0" w14:textId="77777777" w:rsidR="00DD0177" w:rsidRDefault="00DD0177" w:rsidP="00D960CC">
            <w:pPr>
              <w:jc w:val="center"/>
            </w:pPr>
            <w:r>
              <w:t>48,606</w:t>
            </w:r>
          </w:p>
        </w:tc>
      </w:tr>
      <w:tr w:rsidR="00DD0177" w14:paraId="4DB0D7FD" w14:textId="77777777" w:rsidTr="00D960CC">
        <w:trPr>
          <w:trHeight w:val="280"/>
        </w:trPr>
        <w:tc>
          <w:tcPr>
            <w:tcW w:w="709" w:type="dxa"/>
            <w:vMerge w:val="restart"/>
            <w:vAlign w:val="center"/>
          </w:tcPr>
          <w:p w14:paraId="79033BE6" w14:textId="77777777" w:rsidR="00DD0177" w:rsidRDefault="00DD0177" w:rsidP="00D960CC">
            <w:pPr>
              <w:jc w:val="center"/>
            </w:pPr>
            <w:r>
              <w:t>5</w:t>
            </w:r>
          </w:p>
        </w:tc>
        <w:tc>
          <w:tcPr>
            <w:tcW w:w="5591" w:type="dxa"/>
            <w:vMerge w:val="restart"/>
            <w:vAlign w:val="center"/>
          </w:tcPr>
          <w:p w14:paraId="0C1DCD0F" w14:textId="77777777" w:rsidR="00DD0177" w:rsidRDefault="00DD0177" w:rsidP="00D960CC">
            <w:pPr>
              <w:ind w:left="113" w:right="113"/>
            </w:pPr>
            <w:r>
              <w:t>Потери воды в водопроводных сетях</w:t>
            </w:r>
          </w:p>
        </w:tc>
        <w:tc>
          <w:tcPr>
            <w:tcW w:w="1800" w:type="dxa"/>
            <w:vAlign w:val="center"/>
          </w:tcPr>
          <w:p w14:paraId="6E507E81" w14:textId="77777777" w:rsidR="00DD0177" w:rsidRDefault="00DD0177" w:rsidP="00D960CC">
            <w:pPr>
              <w:jc w:val="center"/>
            </w:pPr>
            <w:r>
              <w:t xml:space="preserve">т. </w:t>
            </w:r>
            <w:proofErr w:type="spellStart"/>
            <w:proofErr w:type="gramStart"/>
            <w:r>
              <w:t>куб.м</w:t>
            </w:r>
            <w:proofErr w:type="spellEnd"/>
            <w:proofErr w:type="gramEnd"/>
          </w:p>
        </w:tc>
        <w:tc>
          <w:tcPr>
            <w:tcW w:w="1620" w:type="dxa"/>
            <w:vAlign w:val="center"/>
          </w:tcPr>
          <w:p w14:paraId="211214B3" w14:textId="77777777" w:rsidR="00DD0177" w:rsidRDefault="00DD0177" w:rsidP="00D960CC">
            <w:pPr>
              <w:jc w:val="center"/>
            </w:pPr>
            <w:r>
              <w:t>4,963</w:t>
            </w:r>
          </w:p>
        </w:tc>
      </w:tr>
      <w:tr w:rsidR="00DD0177" w14:paraId="6B533596" w14:textId="77777777" w:rsidTr="00D960CC">
        <w:trPr>
          <w:trHeight w:val="95"/>
        </w:trPr>
        <w:tc>
          <w:tcPr>
            <w:tcW w:w="709" w:type="dxa"/>
            <w:vMerge/>
            <w:vAlign w:val="center"/>
          </w:tcPr>
          <w:p w14:paraId="145AF142" w14:textId="77777777" w:rsidR="00DD0177" w:rsidRDefault="00DD0177" w:rsidP="00D960CC">
            <w:pPr>
              <w:jc w:val="center"/>
            </w:pPr>
          </w:p>
        </w:tc>
        <w:tc>
          <w:tcPr>
            <w:tcW w:w="5591" w:type="dxa"/>
            <w:vMerge/>
            <w:vAlign w:val="center"/>
          </w:tcPr>
          <w:p w14:paraId="7FE63D7A" w14:textId="77777777" w:rsidR="00DD0177" w:rsidRDefault="00DD0177" w:rsidP="00D960CC">
            <w:pPr>
              <w:ind w:left="113" w:right="113"/>
            </w:pPr>
          </w:p>
        </w:tc>
        <w:tc>
          <w:tcPr>
            <w:tcW w:w="1800" w:type="dxa"/>
            <w:vAlign w:val="center"/>
          </w:tcPr>
          <w:p w14:paraId="3ED15C9E" w14:textId="77777777" w:rsidR="00DD0177" w:rsidRDefault="00DD0177" w:rsidP="00D960CC">
            <w:pPr>
              <w:jc w:val="center"/>
            </w:pPr>
            <w:r>
              <w:t>%</w:t>
            </w:r>
          </w:p>
        </w:tc>
        <w:tc>
          <w:tcPr>
            <w:tcW w:w="1620" w:type="dxa"/>
            <w:vAlign w:val="center"/>
          </w:tcPr>
          <w:p w14:paraId="00DAF770" w14:textId="77777777" w:rsidR="00DD0177" w:rsidRDefault="00DD0177" w:rsidP="00D960CC">
            <w:pPr>
              <w:jc w:val="center"/>
            </w:pPr>
            <w:r>
              <w:t>10,2</w:t>
            </w:r>
          </w:p>
        </w:tc>
      </w:tr>
      <w:tr w:rsidR="00DD0177" w14:paraId="7B8F3B0A" w14:textId="77777777" w:rsidTr="00D960CC">
        <w:trPr>
          <w:trHeight w:val="157"/>
        </w:trPr>
        <w:tc>
          <w:tcPr>
            <w:tcW w:w="709" w:type="dxa"/>
            <w:vAlign w:val="center"/>
          </w:tcPr>
          <w:p w14:paraId="723BBAA5" w14:textId="77777777" w:rsidR="00DD0177" w:rsidRDefault="00DD0177" w:rsidP="00D960CC">
            <w:pPr>
              <w:jc w:val="center"/>
            </w:pPr>
            <w:r>
              <w:t>6</w:t>
            </w:r>
          </w:p>
        </w:tc>
        <w:tc>
          <w:tcPr>
            <w:tcW w:w="5591" w:type="dxa"/>
            <w:vAlign w:val="center"/>
          </w:tcPr>
          <w:p w14:paraId="78743AC2" w14:textId="77777777" w:rsidR="00DD0177" w:rsidRDefault="00DD0177" w:rsidP="00D960CC">
            <w:pPr>
              <w:ind w:left="113" w:right="113"/>
            </w:pPr>
            <w:r>
              <w:t>Объем реализации воды потребителям - всего</w:t>
            </w:r>
          </w:p>
        </w:tc>
        <w:tc>
          <w:tcPr>
            <w:tcW w:w="1800" w:type="dxa"/>
            <w:vAlign w:val="center"/>
          </w:tcPr>
          <w:p w14:paraId="1DFF1732" w14:textId="77777777" w:rsidR="00DD0177" w:rsidRDefault="00DD0177" w:rsidP="00D960CC">
            <w:pPr>
              <w:jc w:val="center"/>
            </w:pPr>
            <w:r>
              <w:t xml:space="preserve">т. </w:t>
            </w:r>
            <w:proofErr w:type="spellStart"/>
            <w:proofErr w:type="gramStart"/>
            <w:r>
              <w:t>куб.м</w:t>
            </w:r>
            <w:proofErr w:type="spellEnd"/>
            <w:proofErr w:type="gramEnd"/>
          </w:p>
        </w:tc>
        <w:tc>
          <w:tcPr>
            <w:tcW w:w="1620" w:type="dxa"/>
            <w:vAlign w:val="center"/>
          </w:tcPr>
          <w:p w14:paraId="5E29903C" w14:textId="77777777" w:rsidR="00DD0177" w:rsidRDefault="00DD0177" w:rsidP="00D960CC">
            <w:pPr>
              <w:jc w:val="center"/>
              <w:rPr>
                <w:color w:val="000000"/>
              </w:rPr>
            </w:pPr>
            <w:r>
              <w:rPr>
                <w:color w:val="000000"/>
              </w:rPr>
              <w:t>9264,77</w:t>
            </w:r>
          </w:p>
        </w:tc>
      </w:tr>
      <w:tr w:rsidR="00DD0177" w14:paraId="788B5BE0" w14:textId="77777777" w:rsidTr="00D960CC">
        <w:trPr>
          <w:trHeight w:val="211"/>
        </w:trPr>
        <w:tc>
          <w:tcPr>
            <w:tcW w:w="709" w:type="dxa"/>
            <w:vAlign w:val="center"/>
          </w:tcPr>
          <w:p w14:paraId="40D8E864" w14:textId="77777777" w:rsidR="00DD0177" w:rsidRDefault="00DD0177" w:rsidP="00D960CC">
            <w:pPr>
              <w:jc w:val="center"/>
            </w:pPr>
          </w:p>
        </w:tc>
        <w:tc>
          <w:tcPr>
            <w:tcW w:w="5591" w:type="dxa"/>
            <w:vAlign w:val="center"/>
          </w:tcPr>
          <w:p w14:paraId="5C58249C" w14:textId="77777777" w:rsidR="00DD0177" w:rsidRDefault="00DD0177" w:rsidP="00D960CC">
            <w:pPr>
              <w:ind w:left="113" w:right="113"/>
            </w:pPr>
            <w:r>
              <w:t>- население</w:t>
            </w:r>
          </w:p>
        </w:tc>
        <w:tc>
          <w:tcPr>
            <w:tcW w:w="1800" w:type="dxa"/>
            <w:vAlign w:val="center"/>
          </w:tcPr>
          <w:p w14:paraId="3C815E2C" w14:textId="77777777" w:rsidR="00DD0177" w:rsidRDefault="00DD0177" w:rsidP="00D960CC">
            <w:pPr>
              <w:jc w:val="center"/>
            </w:pPr>
            <w:r>
              <w:t xml:space="preserve">т. </w:t>
            </w:r>
            <w:proofErr w:type="spellStart"/>
            <w:proofErr w:type="gramStart"/>
            <w:r>
              <w:t>куб.м</w:t>
            </w:r>
            <w:proofErr w:type="spellEnd"/>
            <w:proofErr w:type="gramEnd"/>
          </w:p>
        </w:tc>
        <w:tc>
          <w:tcPr>
            <w:tcW w:w="1620" w:type="dxa"/>
            <w:vAlign w:val="center"/>
          </w:tcPr>
          <w:p w14:paraId="4A068E3B" w14:textId="77777777" w:rsidR="00DD0177" w:rsidRDefault="00DD0177" w:rsidP="00D960CC">
            <w:pPr>
              <w:jc w:val="center"/>
              <w:rPr>
                <w:color w:val="000000"/>
              </w:rPr>
            </w:pPr>
            <w:r>
              <w:rPr>
                <w:color w:val="000000"/>
              </w:rPr>
              <w:t>9264,7</w:t>
            </w:r>
          </w:p>
        </w:tc>
      </w:tr>
      <w:tr w:rsidR="00DD0177" w14:paraId="3F5E8849" w14:textId="77777777" w:rsidTr="00D960CC">
        <w:trPr>
          <w:trHeight w:val="371"/>
        </w:trPr>
        <w:tc>
          <w:tcPr>
            <w:tcW w:w="709" w:type="dxa"/>
            <w:vAlign w:val="center"/>
          </w:tcPr>
          <w:p w14:paraId="1550968A" w14:textId="77777777" w:rsidR="00DD0177" w:rsidRDefault="00DD0177" w:rsidP="00D960CC">
            <w:pPr>
              <w:jc w:val="center"/>
            </w:pPr>
          </w:p>
        </w:tc>
        <w:tc>
          <w:tcPr>
            <w:tcW w:w="5591" w:type="dxa"/>
            <w:vAlign w:val="center"/>
          </w:tcPr>
          <w:p w14:paraId="4FABF0D7" w14:textId="77777777" w:rsidR="00DD0177" w:rsidRDefault="00DD0177" w:rsidP="00D960CC">
            <w:pPr>
              <w:ind w:left="113" w:right="113"/>
            </w:pPr>
            <w:r>
              <w:t>- бюджетные организации</w:t>
            </w:r>
          </w:p>
        </w:tc>
        <w:tc>
          <w:tcPr>
            <w:tcW w:w="1800" w:type="dxa"/>
            <w:vAlign w:val="center"/>
          </w:tcPr>
          <w:p w14:paraId="1243579A" w14:textId="77777777" w:rsidR="00DD0177" w:rsidRDefault="00DD0177" w:rsidP="00D960CC">
            <w:pPr>
              <w:jc w:val="center"/>
            </w:pPr>
            <w:r>
              <w:t xml:space="preserve">т. </w:t>
            </w:r>
            <w:proofErr w:type="spellStart"/>
            <w:proofErr w:type="gramStart"/>
            <w:r>
              <w:t>куб.м</w:t>
            </w:r>
            <w:proofErr w:type="spellEnd"/>
            <w:proofErr w:type="gramEnd"/>
          </w:p>
        </w:tc>
        <w:tc>
          <w:tcPr>
            <w:tcW w:w="1620" w:type="dxa"/>
            <w:vAlign w:val="center"/>
          </w:tcPr>
          <w:p w14:paraId="3C846D36" w14:textId="77777777" w:rsidR="00DD0177" w:rsidRDefault="00DD0177" w:rsidP="00D960CC">
            <w:pPr>
              <w:jc w:val="center"/>
              <w:rPr>
                <w:color w:val="000000"/>
              </w:rPr>
            </w:pPr>
          </w:p>
        </w:tc>
      </w:tr>
      <w:tr w:rsidR="00DD0177" w14:paraId="12835AE8" w14:textId="77777777" w:rsidTr="00D960CC">
        <w:trPr>
          <w:trHeight w:val="201"/>
        </w:trPr>
        <w:tc>
          <w:tcPr>
            <w:tcW w:w="709" w:type="dxa"/>
            <w:vAlign w:val="center"/>
          </w:tcPr>
          <w:p w14:paraId="289F1FEE" w14:textId="77777777" w:rsidR="00DD0177" w:rsidRDefault="00DD0177" w:rsidP="00D960CC">
            <w:pPr>
              <w:jc w:val="center"/>
            </w:pPr>
          </w:p>
        </w:tc>
        <w:tc>
          <w:tcPr>
            <w:tcW w:w="5591" w:type="dxa"/>
            <w:vAlign w:val="center"/>
          </w:tcPr>
          <w:p w14:paraId="7B98A4E8" w14:textId="77777777" w:rsidR="00DD0177" w:rsidRDefault="00DD0177" w:rsidP="00D960CC">
            <w:pPr>
              <w:ind w:left="113" w:right="113"/>
            </w:pPr>
            <w:r>
              <w:t>- прочие потребители</w:t>
            </w:r>
          </w:p>
        </w:tc>
        <w:tc>
          <w:tcPr>
            <w:tcW w:w="1800" w:type="dxa"/>
            <w:vAlign w:val="center"/>
          </w:tcPr>
          <w:p w14:paraId="29FB4202" w14:textId="77777777" w:rsidR="00DD0177" w:rsidRDefault="00DD0177" w:rsidP="00D960CC">
            <w:pPr>
              <w:jc w:val="center"/>
            </w:pPr>
            <w:r>
              <w:t xml:space="preserve">т. </w:t>
            </w:r>
            <w:proofErr w:type="spellStart"/>
            <w:proofErr w:type="gramStart"/>
            <w:r>
              <w:t>куб.м</w:t>
            </w:r>
            <w:proofErr w:type="spellEnd"/>
            <w:proofErr w:type="gramEnd"/>
          </w:p>
        </w:tc>
        <w:tc>
          <w:tcPr>
            <w:tcW w:w="1620" w:type="dxa"/>
            <w:vAlign w:val="center"/>
          </w:tcPr>
          <w:p w14:paraId="27200598" w14:textId="77777777" w:rsidR="00DD0177" w:rsidRDefault="00DD0177" w:rsidP="00D960CC">
            <w:pPr>
              <w:jc w:val="center"/>
              <w:rPr>
                <w:color w:val="000000"/>
              </w:rPr>
            </w:pPr>
          </w:p>
        </w:tc>
      </w:tr>
      <w:tr w:rsidR="00DD0177" w14:paraId="7A92CECC" w14:textId="77777777" w:rsidTr="00D960CC">
        <w:trPr>
          <w:trHeight w:val="312"/>
        </w:trPr>
        <w:tc>
          <w:tcPr>
            <w:tcW w:w="709" w:type="dxa"/>
            <w:vAlign w:val="center"/>
          </w:tcPr>
          <w:p w14:paraId="54434315" w14:textId="77777777" w:rsidR="00DD0177" w:rsidRDefault="00DD0177" w:rsidP="00D960CC">
            <w:pPr>
              <w:jc w:val="center"/>
            </w:pPr>
            <w:r>
              <w:t>7</w:t>
            </w:r>
          </w:p>
        </w:tc>
        <w:tc>
          <w:tcPr>
            <w:tcW w:w="5591" w:type="dxa"/>
            <w:vAlign w:val="center"/>
          </w:tcPr>
          <w:p w14:paraId="33715D70" w14:textId="77777777" w:rsidR="00DD0177" w:rsidRPr="007C1A1E" w:rsidRDefault="00DD0177" w:rsidP="00D960CC">
            <w:pPr>
              <w:pStyle w:val="6"/>
              <w:ind w:left="113" w:right="113"/>
              <w:jc w:val="center"/>
              <w:rPr>
                <w:b w:val="0"/>
                <w:sz w:val="24"/>
              </w:rPr>
            </w:pPr>
            <w:r>
              <w:rPr>
                <w:b w:val="0"/>
                <w:sz w:val="24"/>
              </w:rPr>
              <w:t>Себестоимость воды</w:t>
            </w:r>
          </w:p>
        </w:tc>
        <w:tc>
          <w:tcPr>
            <w:tcW w:w="1800" w:type="dxa"/>
            <w:vAlign w:val="center"/>
          </w:tcPr>
          <w:p w14:paraId="1F1A5F3E" w14:textId="77777777" w:rsidR="00DD0177" w:rsidRDefault="00DD0177" w:rsidP="00D960CC">
            <w:pPr>
              <w:jc w:val="center"/>
            </w:pPr>
            <w:r>
              <w:t>руб./</w:t>
            </w:r>
            <w:proofErr w:type="spellStart"/>
            <w:proofErr w:type="gramStart"/>
            <w:r>
              <w:t>куб.м</w:t>
            </w:r>
            <w:proofErr w:type="spellEnd"/>
            <w:proofErr w:type="gramEnd"/>
          </w:p>
        </w:tc>
        <w:tc>
          <w:tcPr>
            <w:tcW w:w="1620" w:type="dxa"/>
            <w:vAlign w:val="center"/>
          </w:tcPr>
          <w:p w14:paraId="51C480EC" w14:textId="77777777" w:rsidR="00DD0177" w:rsidRDefault="00DD0177" w:rsidP="00D960CC">
            <w:pPr>
              <w:jc w:val="center"/>
            </w:pPr>
            <w:r>
              <w:t>Нет инф</w:t>
            </w:r>
          </w:p>
        </w:tc>
      </w:tr>
    </w:tbl>
    <w:p w14:paraId="6D146BFB" w14:textId="77777777" w:rsidR="00DD0177" w:rsidRDefault="00DD0177" w:rsidP="00DD0177">
      <w:pPr>
        <w:pStyle w:val="aff1"/>
        <w:ind w:firstLine="709"/>
      </w:pPr>
    </w:p>
    <w:tbl>
      <w:tblPr>
        <w:tblW w:w="9909" w:type="dxa"/>
        <w:jc w:val="center"/>
        <w:tblLook w:val="04A0" w:firstRow="1" w:lastRow="0" w:firstColumn="1" w:lastColumn="0" w:noHBand="0" w:noVBand="1"/>
      </w:tblPr>
      <w:tblGrid>
        <w:gridCol w:w="550"/>
        <w:gridCol w:w="1950"/>
        <w:gridCol w:w="1077"/>
        <w:gridCol w:w="1276"/>
        <w:gridCol w:w="1313"/>
        <w:gridCol w:w="1389"/>
        <w:gridCol w:w="1313"/>
        <w:gridCol w:w="1041"/>
      </w:tblGrid>
      <w:tr w:rsidR="00DD0177" w:rsidRPr="00C51923" w14:paraId="0B07C868" w14:textId="77777777" w:rsidTr="00D960CC">
        <w:trPr>
          <w:trHeight w:val="241"/>
          <w:jc w:val="center"/>
        </w:trPr>
        <w:tc>
          <w:tcPr>
            <w:tcW w:w="9909" w:type="dxa"/>
            <w:gridSpan w:val="8"/>
            <w:tcBorders>
              <w:top w:val="nil"/>
              <w:left w:val="nil"/>
              <w:bottom w:val="single" w:sz="4" w:space="0" w:color="auto"/>
              <w:right w:val="nil"/>
            </w:tcBorders>
            <w:shd w:val="clear" w:color="auto" w:fill="auto"/>
            <w:vAlign w:val="bottom"/>
            <w:hideMark/>
          </w:tcPr>
          <w:p w14:paraId="437F7066" w14:textId="6DF128E7" w:rsidR="00DD0177" w:rsidRPr="00C51923" w:rsidRDefault="00DD0177" w:rsidP="00D960CC">
            <w:pPr>
              <w:rPr>
                <w:b/>
                <w:bCs/>
                <w:sz w:val="22"/>
                <w:szCs w:val="22"/>
              </w:rPr>
            </w:pPr>
            <w:proofErr w:type="gramStart"/>
            <w:r w:rsidRPr="00C51923">
              <w:rPr>
                <w:b/>
                <w:bCs/>
                <w:sz w:val="22"/>
                <w:szCs w:val="22"/>
              </w:rPr>
              <w:t xml:space="preserve">Таблица  </w:t>
            </w:r>
            <w:r w:rsidR="00B753B8">
              <w:rPr>
                <w:b/>
                <w:bCs/>
                <w:sz w:val="22"/>
                <w:szCs w:val="22"/>
              </w:rPr>
              <w:t>2</w:t>
            </w:r>
            <w:r>
              <w:rPr>
                <w:b/>
                <w:bCs/>
                <w:sz w:val="22"/>
                <w:szCs w:val="22"/>
              </w:rPr>
              <w:t>.6.</w:t>
            </w:r>
            <w:proofErr w:type="gramEnd"/>
            <w:r>
              <w:rPr>
                <w:b/>
                <w:bCs/>
                <w:sz w:val="22"/>
                <w:szCs w:val="22"/>
              </w:rPr>
              <w:t xml:space="preserve"> </w:t>
            </w:r>
            <w:r w:rsidRPr="00C51923">
              <w:rPr>
                <w:b/>
                <w:bCs/>
                <w:sz w:val="22"/>
                <w:szCs w:val="22"/>
              </w:rPr>
              <w:t>Расчёт потребности ХВС для населённых пунктов, имеющих ц</w:t>
            </w:r>
            <w:r>
              <w:rPr>
                <w:b/>
                <w:bCs/>
                <w:sz w:val="22"/>
                <w:szCs w:val="22"/>
              </w:rPr>
              <w:t>ен</w:t>
            </w:r>
            <w:r w:rsidRPr="00C51923">
              <w:rPr>
                <w:b/>
                <w:bCs/>
                <w:sz w:val="22"/>
                <w:szCs w:val="22"/>
              </w:rPr>
              <w:t>трализованное водоснабжение</w:t>
            </w:r>
          </w:p>
        </w:tc>
      </w:tr>
      <w:tr w:rsidR="00DD0177" w:rsidRPr="002C1214" w14:paraId="5C789B81" w14:textId="77777777" w:rsidTr="00D960CC">
        <w:trPr>
          <w:trHeight w:val="1128"/>
          <w:jc w:val="center"/>
        </w:trPr>
        <w:tc>
          <w:tcPr>
            <w:tcW w:w="550" w:type="dxa"/>
            <w:tcBorders>
              <w:top w:val="nil"/>
              <w:left w:val="single" w:sz="4" w:space="0" w:color="auto"/>
              <w:bottom w:val="single" w:sz="4" w:space="0" w:color="auto"/>
              <w:right w:val="single" w:sz="4" w:space="0" w:color="auto"/>
            </w:tcBorders>
            <w:shd w:val="clear" w:color="auto" w:fill="auto"/>
            <w:vAlign w:val="center"/>
            <w:hideMark/>
          </w:tcPr>
          <w:p w14:paraId="449FFEF8" w14:textId="77777777" w:rsidR="00DD0177" w:rsidRPr="002C1214" w:rsidRDefault="00DD0177" w:rsidP="00D960CC">
            <w:pPr>
              <w:jc w:val="center"/>
              <w:rPr>
                <w:color w:val="000000"/>
                <w:sz w:val="20"/>
              </w:rPr>
            </w:pPr>
            <w:r w:rsidRPr="002C1214">
              <w:rPr>
                <w:color w:val="000000"/>
                <w:sz w:val="20"/>
              </w:rPr>
              <w:t>№ п/п</w:t>
            </w:r>
          </w:p>
        </w:tc>
        <w:tc>
          <w:tcPr>
            <w:tcW w:w="1950" w:type="dxa"/>
            <w:tcBorders>
              <w:top w:val="nil"/>
              <w:left w:val="nil"/>
              <w:bottom w:val="single" w:sz="4" w:space="0" w:color="auto"/>
              <w:right w:val="single" w:sz="4" w:space="0" w:color="auto"/>
            </w:tcBorders>
            <w:shd w:val="clear" w:color="auto" w:fill="auto"/>
            <w:vAlign w:val="center"/>
            <w:hideMark/>
          </w:tcPr>
          <w:p w14:paraId="49054AFB" w14:textId="77777777" w:rsidR="00DD0177" w:rsidRPr="002C1214" w:rsidRDefault="00DD0177" w:rsidP="00D960CC">
            <w:pPr>
              <w:jc w:val="center"/>
              <w:rPr>
                <w:color w:val="000000"/>
                <w:sz w:val="20"/>
              </w:rPr>
            </w:pPr>
            <w:r w:rsidRPr="002C1214">
              <w:rPr>
                <w:color w:val="000000"/>
                <w:sz w:val="20"/>
              </w:rPr>
              <w:t>Наименование населенных пунктов</w:t>
            </w:r>
          </w:p>
        </w:tc>
        <w:tc>
          <w:tcPr>
            <w:tcW w:w="1077" w:type="dxa"/>
            <w:tcBorders>
              <w:top w:val="nil"/>
              <w:left w:val="nil"/>
              <w:bottom w:val="single" w:sz="4" w:space="0" w:color="auto"/>
              <w:right w:val="single" w:sz="4" w:space="0" w:color="auto"/>
            </w:tcBorders>
            <w:shd w:val="clear" w:color="auto" w:fill="auto"/>
            <w:vAlign w:val="center"/>
            <w:hideMark/>
          </w:tcPr>
          <w:p w14:paraId="6B1A65AF" w14:textId="77777777" w:rsidR="00DD0177" w:rsidRPr="002C1214" w:rsidRDefault="00DD0177" w:rsidP="00D960CC">
            <w:pPr>
              <w:jc w:val="center"/>
              <w:rPr>
                <w:color w:val="000000"/>
                <w:sz w:val="20"/>
              </w:rPr>
            </w:pPr>
            <w:r w:rsidRPr="002C1214">
              <w:rPr>
                <w:color w:val="000000"/>
                <w:sz w:val="20"/>
              </w:rPr>
              <w:t>Общее число жителей, чел.</w:t>
            </w:r>
          </w:p>
        </w:tc>
        <w:tc>
          <w:tcPr>
            <w:tcW w:w="1276" w:type="dxa"/>
            <w:tcBorders>
              <w:top w:val="nil"/>
              <w:left w:val="nil"/>
              <w:bottom w:val="single" w:sz="4" w:space="0" w:color="auto"/>
              <w:right w:val="single" w:sz="4" w:space="0" w:color="auto"/>
            </w:tcBorders>
            <w:shd w:val="clear" w:color="auto" w:fill="auto"/>
            <w:vAlign w:val="center"/>
            <w:hideMark/>
          </w:tcPr>
          <w:p w14:paraId="6EBBD6FE" w14:textId="77777777" w:rsidR="00DD0177" w:rsidRPr="002C1214" w:rsidRDefault="00DD0177" w:rsidP="00D960CC">
            <w:pPr>
              <w:jc w:val="center"/>
              <w:rPr>
                <w:color w:val="000000"/>
                <w:sz w:val="20"/>
              </w:rPr>
            </w:pPr>
            <w:r w:rsidRPr="002C1214">
              <w:rPr>
                <w:color w:val="000000"/>
                <w:sz w:val="20"/>
              </w:rPr>
              <w:t xml:space="preserve">Примерная площадь для полива, </w:t>
            </w:r>
            <w:proofErr w:type="spellStart"/>
            <w:r w:rsidRPr="002C1214">
              <w:rPr>
                <w:color w:val="000000"/>
                <w:sz w:val="20"/>
              </w:rPr>
              <w:t>кв.м</w:t>
            </w:r>
            <w:proofErr w:type="spellEnd"/>
            <w:r w:rsidRPr="002C1214">
              <w:rPr>
                <w:color w:val="000000"/>
                <w:sz w:val="20"/>
              </w:rPr>
              <w:t>.</w:t>
            </w:r>
          </w:p>
        </w:tc>
        <w:tc>
          <w:tcPr>
            <w:tcW w:w="1313" w:type="dxa"/>
            <w:tcBorders>
              <w:top w:val="nil"/>
              <w:left w:val="nil"/>
              <w:bottom w:val="single" w:sz="4" w:space="0" w:color="auto"/>
              <w:right w:val="single" w:sz="4" w:space="0" w:color="auto"/>
            </w:tcBorders>
            <w:shd w:val="clear" w:color="auto" w:fill="auto"/>
            <w:vAlign w:val="center"/>
            <w:hideMark/>
          </w:tcPr>
          <w:p w14:paraId="3733C82F" w14:textId="77777777" w:rsidR="00DD0177" w:rsidRPr="002C1214" w:rsidRDefault="00DD0177" w:rsidP="00D960CC">
            <w:pPr>
              <w:jc w:val="center"/>
              <w:rPr>
                <w:sz w:val="20"/>
              </w:rPr>
            </w:pPr>
            <w:r w:rsidRPr="002C1214">
              <w:rPr>
                <w:sz w:val="20"/>
              </w:rPr>
              <w:t>Потребность ХВС для скота и птицы, м3</w:t>
            </w:r>
          </w:p>
        </w:tc>
        <w:tc>
          <w:tcPr>
            <w:tcW w:w="1389" w:type="dxa"/>
            <w:tcBorders>
              <w:top w:val="nil"/>
              <w:left w:val="nil"/>
              <w:bottom w:val="single" w:sz="4" w:space="0" w:color="auto"/>
              <w:right w:val="single" w:sz="4" w:space="0" w:color="auto"/>
            </w:tcBorders>
            <w:shd w:val="clear" w:color="auto" w:fill="auto"/>
            <w:vAlign w:val="center"/>
            <w:hideMark/>
          </w:tcPr>
          <w:p w14:paraId="58937AEE" w14:textId="77777777" w:rsidR="00DD0177" w:rsidRPr="002C1214" w:rsidRDefault="00DD0177" w:rsidP="00D960CC">
            <w:pPr>
              <w:jc w:val="center"/>
              <w:rPr>
                <w:sz w:val="20"/>
              </w:rPr>
            </w:pPr>
            <w:r w:rsidRPr="002C1214">
              <w:rPr>
                <w:sz w:val="20"/>
              </w:rPr>
              <w:t>Потребность ХВС для населения, м3</w:t>
            </w:r>
          </w:p>
        </w:tc>
        <w:tc>
          <w:tcPr>
            <w:tcW w:w="1313" w:type="dxa"/>
            <w:tcBorders>
              <w:top w:val="nil"/>
              <w:left w:val="nil"/>
              <w:bottom w:val="single" w:sz="4" w:space="0" w:color="auto"/>
              <w:right w:val="single" w:sz="4" w:space="0" w:color="auto"/>
            </w:tcBorders>
            <w:shd w:val="clear" w:color="auto" w:fill="auto"/>
            <w:vAlign w:val="center"/>
            <w:hideMark/>
          </w:tcPr>
          <w:p w14:paraId="2CDFDDB8" w14:textId="77777777" w:rsidR="00DD0177" w:rsidRPr="002C1214" w:rsidRDefault="00DD0177" w:rsidP="00D960CC">
            <w:pPr>
              <w:jc w:val="center"/>
              <w:rPr>
                <w:sz w:val="20"/>
              </w:rPr>
            </w:pPr>
            <w:r w:rsidRPr="002C1214">
              <w:rPr>
                <w:sz w:val="20"/>
              </w:rPr>
              <w:t>Потребность ХВС для полива, м3</w:t>
            </w:r>
          </w:p>
        </w:tc>
        <w:tc>
          <w:tcPr>
            <w:tcW w:w="1041" w:type="dxa"/>
            <w:tcBorders>
              <w:top w:val="nil"/>
              <w:left w:val="nil"/>
              <w:bottom w:val="single" w:sz="4" w:space="0" w:color="auto"/>
              <w:right w:val="single" w:sz="4" w:space="0" w:color="auto"/>
            </w:tcBorders>
            <w:shd w:val="clear" w:color="auto" w:fill="auto"/>
            <w:noWrap/>
            <w:vAlign w:val="center"/>
            <w:hideMark/>
          </w:tcPr>
          <w:p w14:paraId="2349ACD8" w14:textId="77777777" w:rsidR="00DD0177" w:rsidRPr="002C1214" w:rsidRDefault="00DD0177" w:rsidP="00D960CC">
            <w:pPr>
              <w:jc w:val="center"/>
              <w:rPr>
                <w:sz w:val="20"/>
              </w:rPr>
            </w:pPr>
            <w:r w:rsidRPr="002C1214">
              <w:rPr>
                <w:sz w:val="20"/>
              </w:rPr>
              <w:t>Итого</w:t>
            </w:r>
          </w:p>
        </w:tc>
      </w:tr>
      <w:tr w:rsidR="00DD0177" w:rsidRPr="00D100F1" w14:paraId="3490E5E4" w14:textId="77777777" w:rsidTr="00D960CC">
        <w:trPr>
          <w:trHeight w:val="389"/>
          <w:jc w:val="center"/>
        </w:trPr>
        <w:tc>
          <w:tcPr>
            <w:tcW w:w="550" w:type="dxa"/>
            <w:tcBorders>
              <w:top w:val="nil"/>
              <w:left w:val="single" w:sz="4" w:space="0" w:color="auto"/>
              <w:bottom w:val="single" w:sz="4" w:space="0" w:color="auto"/>
              <w:right w:val="single" w:sz="4" w:space="0" w:color="auto"/>
            </w:tcBorders>
            <w:shd w:val="clear" w:color="auto" w:fill="auto"/>
            <w:vAlign w:val="center"/>
            <w:hideMark/>
          </w:tcPr>
          <w:p w14:paraId="19F2972E" w14:textId="77777777" w:rsidR="00DD0177" w:rsidRPr="00D100F1" w:rsidRDefault="00DD0177" w:rsidP="00D960CC">
            <w:pPr>
              <w:jc w:val="center"/>
              <w:rPr>
                <w:color w:val="000000"/>
                <w:sz w:val="20"/>
              </w:rPr>
            </w:pPr>
            <w:r w:rsidRPr="00D100F1">
              <w:rPr>
                <w:color w:val="000000"/>
                <w:sz w:val="20"/>
              </w:rPr>
              <w:t>1</w:t>
            </w:r>
          </w:p>
        </w:tc>
        <w:tc>
          <w:tcPr>
            <w:tcW w:w="1950" w:type="dxa"/>
            <w:tcBorders>
              <w:top w:val="nil"/>
              <w:left w:val="nil"/>
              <w:bottom w:val="single" w:sz="4" w:space="0" w:color="auto"/>
              <w:right w:val="single" w:sz="4" w:space="0" w:color="auto"/>
            </w:tcBorders>
            <w:shd w:val="clear" w:color="auto" w:fill="auto"/>
            <w:vAlign w:val="center"/>
            <w:hideMark/>
          </w:tcPr>
          <w:p w14:paraId="0A9E8818" w14:textId="77777777" w:rsidR="00DD0177" w:rsidRPr="00D100F1" w:rsidRDefault="00DD0177" w:rsidP="00D960CC">
            <w:pPr>
              <w:rPr>
                <w:color w:val="000000"/>
                <w:sz w:val="20"/>
              </w:rPr>
            </w:pPr>
            <w:r w:rsidRPr="00D100F1">
              <w:rPr>
                <w:color w:val="000000"/>
                <w:sz w:val="20"/>
              </w:rPr>
              <w:t>д. Егорьевка</w:t>
            </w:r>
          </w:p>
        </w:tc>
        <w:tc>
          <w:tcPr>
            <w:tcW w:w="1077" w:type="dxa"/>
            <w:tcBorders>
              <w:top w:val="nil"/>
              <w:left w:val="nil"/>
              <w:bottom w:val="single" w:sz="4" w:space="0" w:color="auto"/>
              <w:right w:val="single" w:sz="4" w:space="0" w:color="auto"/>
            </w:tcBorders>
            <w:shd w:val="clear" w:color="auto" w:fill="auto"/>
            <w:vAlign w:val="center"/>
          </w:tcPr>
          <w:p w14:paraId="7ED7C606" w14:textId="77777777" w:rsidR="00DD0177" w:rsidRPr="00D100F1" w:rsidRDefault="00DD0177" w:rsidP="00D960CC">
            <w:pPr>
              <w:jc w:val="center"/>
              <w:rPr>
                <w:color w:val="FF0000"/>
                <w:sz w:val="20"/>
              </w:rPr>
            </w:pPr>
            <w:r w:rsidRPr="00D100F1">
              <w:rPr>
                <w:color w:val="000000"/>
                <w:sz w:val="20"/>
              </w:rPr>
              <w:t>2</w:t>
            </w:r>
            <w:r>
              <w:rPr>
                <w:color w:val="000000"/>
                <w:sz w:val="20"/>
              </w:rPr>
              <w:t>56</w:t>
            </w:r>
          </w:p>
        </w:tc>
        <w:tc>
          <w:tcPr>
            <w:tcW w:w="1276" w:type="dxa"/>
            <w:tcBorders>
              <w:top w:val="nil"/>
              <w:left w:val="nil"/>
              <w:bottom w:val="single" w:sz="4" w:space="0" w:color="auto"/>
              <w:right w:val="single" w:sz="4" w:space="0" w:color="auto"/>
            </w:tcBorders>
            <w:shd w:val="clear" w:color="auto" w:fill="auto"/>
            <w:vAlign w:val="center"/>
          </w:tcPr>
          <w:p w14:paraId="36D4D50F" w14:textId="77777777" w:rsidR="00DD0177" w:rsidRPr="00D100F1" w:rsidRDefault="00DD0177" w:rsidP="00D960CC">
            <w:pPr>
              <w:jc w:val="center"/>
              <w:rPr>
                <w:color w:val="000000"/>
                <w:sz w:val="20"/>
              </w:rPr>
            </w:pPr>
            <w:r w:rsidRPr="00D100F1">
              <w:rPr>
                <w:sz w:val="20"/>
              </w:rPr>
              <w:t>3400</w:t>
            </w:r>
          </w:p>
        </w:tc>
        <w:tc>
          <w:tcPr>
            <w:tcW w:w="1313" w:type="dxa"/>
            <w:tcBorders>
              <w:top w:val="nil"/>
              <w:left w:val="nil"/>
              <w:bottom w:val="single" w:sz="4" w:space="0" w:color="auto"/>
              <w:right w:val="single" w:sz="4" w:space="0" w:color="auto"/>
            </w:tcBorders>
            <w:shd w:val="clear" w:color="auto" w:fill="auto"/>
            <w:noWrap/>
            <w:vAlign w:val="center"/>
          </w:tcPr>
          <w:p w14:paraId="1DFE641D" w14:textId="77777777" w:rsidR="00DD0177" w:rsidRPr="00D100F1" w:rsidRDefault="00DD0177" w:rsidP="00D960CC">
            <w:pPr>
              <w:jc w:val="center"/>
              <w:rPr>
                <w:sz w:val="20"/>
              </w:rPr>
            </w:pPr>
            <w:r w:rsidRPr="00D100F1">
              <w:rPr>
                <w:sz w:val="20"/>
              </w:rPr>
              <w:t>275,8</w:t>
            </w:r>
          </w:p>
        </w:tc>
        <w:tc>
          <w:tcPr>
            <w:tcW w:w="1389" w:type="dxa"/>
            <w:tcBorders>
              <w:top w:val="nil"/>
              <w:left w:val="nil"/>
              <w:bottom w:val="single" w:sz="4" w:space="0" w:color="auto"/>
              <w:right w:val="single" w:sz="4" w:space="0" w:color="auto"/>
            </w:tcBorders>
            <w:shd w:val="clear" w:color="auto" w:fill="auto"/>
            <w:noWrap/>
            <w:vAlign w:val="center"/>
          </w:tcPr>
          <w:p w14:paraId="435360D6" w14:textId="77777777" w:rsidR="00DD0177" w:rsidRPr="00D100F1" w:rsidRDefault="00DD0177" w:rsidP="00D960CC">
            <w:pPr>
              <w:jc w:val="center"/>
              <w:rPr>
                <w:sz w:val="20"/>
              </w:rPr>
            </w:pPr>
            <w:r w:rsidRPr="00D100F1">
              <w:rPr>
                <w:sz w:val="20"/>
              </w:rPr>
              <w:t>2040</w:t>
            </w:r>
          </w:p>
        </w:tc>
        <w:tc>
          <w:tcPr>
            <w:tcW w:w="1313" w:type="dxa"/>
            <w:tcBorders>
              <w:top w:val="nil"/>
              <w:left w:val="nil"/>
              <w:bottom w:val="single" w:sz="4" w:space="0" w:color="auto"/>
              <w:right w:val="single" w:sz="4" w:space="0" w:color="auto"/>
            </w:tcBorders>
            <w:shd w:val="clear" w:color="auto" w:fill="auto"/>
            <w:noWrap/>
            <w:vAlign w:val="center"/>
          </w:tcPr>
          <w:p w14:paraId="70B6C356" w14:textId="77777777" w:rsidR="00DD0177" w:rsidRPr="00D100F1" w:rsidRDefault="00DD0177" w:rsidP="00D960CC">
            <w:pPr>
              <w:jc w:val="center"/>
              <w:rPr>
                <w:sz w:val="20"/>
              </w:rPr>
            </w:pPr>
            <w:r w:rsidRPr="00D100F1">
              <w:rPr>
                <w:sz w:val="20"/>
              </w:rPr>
              <w:t>1402,24</w:t>
            </w:r>
          </w:p>
        </w:tc>
        <w:tc>
          <w:tcPr>
            <w:tcW w:w="1041" w:type="dxa"/>
            <w:tcBorders>
              <w:top w:val="nil"/>
              <w:left w:val="nil"/>
              <w:bottom w:val="single" w:sz="4" w:space="0" w:color="auto"/>
              <w:right w:val="single" w:sz="4" w:space="0" w:color="auto"/>
            </w:tcBorders>
            <w:shd w:val="clear" w:color="auto" w:fill="auto"/>
            <w:noWrap/>
            <w:vAlign w:val="center"/>
          </w:tcPr>
          <w:p w14:paraId="2E70B307" w14:textId="77777777" w:rsidR="00DD0177" w:rsidRPr="00D100F1" w:rsidRDefault="00DD0177" w:rsidP="00D960CC">
            <w:pPr>
              <w:jc w:val="center"/>
              <w:rPr>
                <w:sz w:val="20"/>
              </w:rPr>
            </w:pPr>
            <w:r w:rsidRPr="00D100F1">
              <w:rPr>
                <w:sz w:val="20"/>
              </w:rPr>
              <w:t>3718,0</w:t>
            </w:r>
          </w:p>
        </w:tc>
      </w:tr>
      <w:tr w:rsidR="00DD0177" w:rsidRPr="00D100F1" w14:paraId="72AE8E0F" w14:textId="77777777" w:rsidTr="00D960CC">
        <w:trPr>
          <w:trHeight w:val="480"/>
          <w:jc w:val="center"/>
        </w:trPr>
        <w:tc>
          <w:tcPr>
            <w:tcW w:w="550" w:type="dxa"/>
            <w:tcBorders>
              <w:top w:val="nil"/>
              <w:left w:val="single" w:sz="4" w:space="0" w:color="auto"/>
              <w:bottom w:val="single" w:sz="4" w:space="0" w:color="auto"/>
              <w:right w:val="single" w:sz="4" w:space="0" w:color="auto"/>
            </w:tcBorders>
            <w:shd w:val="clear" w:color="auto" w:fill="auto"/>
            <w:vAlign w:val="center"/>
            <w:hideMark/>
          </w:tcPr>
          <w:p w14:paraId="35D02735" w14:textId="77777777" w:rsidR="00DD0177" w:rsidRPr="00D100F1" w:rsidRDefault="00DD0177" w:rsidP="00D960CC">
            <w:pPr>
              <w:jc w:val="center"/>
              <w:rPr>
                <w:color w:val="000000"/>
                <w:sz w:val="20"/>
              </w:rPr>
            </w:pPr>
            <w:r w:rsidRPr="00D100F1">
              <w:rPr>
                <w:sz w:val="20"/>
              </w:rPr>
              <w:t>2</w:t>
            </w:r>
          </w:p>
        </w:tc>
        <w:tc>
          <w:tcPr>
            <w:tcW w:w="1950" w:type="dxa"/>
            <w:tcBorders>
              <w:top w:val="nil"/>
              <w:left w:val="nil"/>
              <w:bottom w:val="single" w:sz="4" w:space="0" w:color="auto"/>
              <w:right w:val="single" w:sz="4" w:space="0" w:color="auto"/>
            </w:tcBorders>
            <w:shd w:val="clear" w:color="auto" w:fill="auto"/>
            <w:vAlign w:val="center"/>
            <w:hideMark/>
          </w:tcPr>
          <w:p w14:paraId="0D7CEBC2" w14:textId="77777777" w:rsidR="00DD0177" w:rsidRPr="00D100F1" w:rsidRDefault="00DD0177" w:rsidP="00D960CC">
            <w:pPr>
              <w:rPr>
                <w:color w:val="000000"/>
                <w:sz w:val="20"/>
              </w:rPr>
            </w:pPr>
            <w:proofErr w:type="spellStart"/>
            <w:r w:rsidRPr="00D100F1">
              <w:rPr>
                <w:color w:val="000000"/>
                <w:sz w:val="20"/>
              </w:rPr>
              <w:t>с.Вознесеновка</w:t>
            </w:r>
            <w:proofErr w:type="spellEnd"/>
          </w:p>
        </w:tc>
        <w:tc>
          <w:tcPr>
            <w:tcW w:w="1077" w:type="dxa"/>
            <w:tcBorders>
              <w:top w:val="nil"/>
              <w:left w:val="nil"/>
              <w:bottom w:val="single" w:sz="4" w:space="0" w:color="auto"/>
              <w:right w:val="single" w:sz="4" w:space="0" w:color="auto"/>
            </w:tcBorders>
            <w:shd w:val="clear" w:color="auto" w:fill="auto"/>
            <w:vAlign w:val="center"/>
          </w:tcPr>
          <w:p w14:paraId="0C6D1A3E" w14:textId="77777777" w:rsidR="00DD0177" w:rsidRPr="00D100F1" w:rsidRDefault="00DD0177" w:rsidP="00D960CC">
            <w:pPr>
              <w:jc w:val="center"/>
              <w:rPr>
                <w:color w:val="FF0000"/>
                <w:sz w:val="20"/>
              </w:rPr>
            </w:pPr>
            <w:r>
              <w:rPr>
                <w:color w:val="000000"/>
                <w:sz w:val="20"/>
              </w:rPr>
              <w:t>246</w:t>
            </w:r>
          </w:p>
        </w:tc>
        <w:tc>
          <w:tcPr>
            <w:tcW w:w="1276" w:type="dxa"/>
            <w:tcBorders>
              <w:top w:val="nil"/>
              <w:left w:val="nil"/>
              <w:bottom w:val="single" w:sz="4" w:space="0" w:color="auto"/>
              <w:right w:val="single" w:sz="4" w:space="0" w:color="auto"/>
            </w:tcBorders>
            <w:shd w:val="clear" w:color="auto" w:fill="auto"/>
            <w:vAlign w:val="center"/>
          </w:tcPr>
          <w:p w14:paraId="509468CE" w14:textId="77777777" w:rsidR="00DD0177" w:rsidRPr="00D100F1" w:rsidRDefault="00DD0177" w:rsidP="00D960CC">
            <w:pPr>
              <w:jc w:val="center"/>
              <w:rPr>
                <w:color w:val="000000"/>
                <w:sz w:val="20"/>
              </w:rPr>
            </w:pPr>
            <w:r w:rsidRPr="00D100F1">
              <w:rPr>
                <w:sz w:val="20"/>
              </w:rPr>
              <w:t>10000</w:t>
            </w:r>
          </w:p>
        </w:tc>
        <w:tc>
          <w:tcPr>
            <w:tcW w:w="1313" w:type="dxa"/>
            <w:tcBorders>
              <w:top w:val="nil"/>
              <w:left w:val="nil"/>
              <w:bottom w:val="single" w:sz="4" w:space="0" w:color="auto"/>
              <w:right w:val="single" w:sz="4" w:space="0" w:color="auto"/>
            </w:tcBorders>
            <w:shd w:val="clear" w:color="auto" w:fill="auto"/>
            <w:noWrap/>
            <w:vAlign w:val="center"/>
          </w:tcPr>
          <w:p w14:paraId="68858E16" w14:textId="77777777" w:rsidR="00DD0177" w:rsidRPr="00D100F1" w:rsidRDefault="00DD0177" w:rsidP="00D960CC">
            <w:pPr>
              <w:jc w:val="center"/>
              <w:rPr>
                <w:sz w:val="20"/>
              </w:rPr>
            </w:pPr>
            <w:r w:rsidRPr="00D100F1">
              <w:rPr>
                <w:sz w:val="20"/>
              </w:rPr>
              <w:t>434,2</w:t>
            </w:r>
          </w:p>
        </w:tc>
        <w:tc>
          <w:tcPr>
            <w:tcW w:w="1389" w:type="dxa"/>
            <w:tcBorders>
              <w:top w:val="nil"/>
              <w:left w:val="nil"/>
              <w:bottom w:val="single" w:sz="4" w:space="0" w:color="auto"/>
              <w:right w:val="single" w:sz="4" w:space="0" w:color="auto"/>
            </w:tcBorders>
            <w:shd w:val="clear" w:color="auto" w:fill="auto"/>
            <w:noWrap/>
            <w:vAlign w:val="center"/>
          </w:tcPr>
          <w:p w14:paraId="66A8C75E" w14:textId="77777777" w:rsidR="00DD0177" w:rsidRPr="00D100F1" w:rsidRDefault="00DD0177" w:rsidP="00D960CC">
            <w:pPr>
              <w:jc w:val="center"/>
              <w:rPr>
                <w:sz w:val="20"/>
              </w:rPr>
            </w:pPr>
            <w:r w:rsidRPr="00D100F1">
              <w:rPr>
                <w:sz w:val="20"/>
              </w:rPr>
              <w:t>3985,8</w:t>
            </w:r>
          </w:p>
        </w:tc>
        <w:tc>
          <w:tcPr>
            <w:tcW w:w="1313" w:type="dxa"/>
            <w:tcBorders>
              <w:top w:val="nil"/>
              <w:left w:val="nil"/>
              <w:bottom w:val="single" w:sz="4" w:space="0" w:color="auto"/>
              <w:right w:val="single" w:sz="4" w:space="0" w:color="auto"/>
            </w:tcBorders>
            <w:shd w:val="clear" w:color="auto" w:fill="auto"/>
            <w:noWrap/>
            <w:vAlign w:val="center"/>
          </w:tcPr>
          <w:p w14:paraId="73F55822" w14:textId="77777777" w:rsidR="00DD0177" w:rsidRPr="00D100F1" w:rsidRDefault="00DD0177" w:rsidP="00D960CC">
            <w:pPr>
              <w:jc w:val="center"/>
              <w:rPr>
                <w:sz w:val="20"/>
              </w:rPr>
            </w:pPr>
            <w:r w:rsidRPr="00D100F1">
              <w:rPr>
                <w:sz w:val="20"/>
              </w:rPr>
              <w:t>1126,6</w:t>
            </w:r>
          </w:p>
        </w:tc>
        <w:tc>
          <w:tcPr>
            <w:tcW w:w="1041" w:type="dxa"/>
            <w:tcBorders>
              <w:top w:val="nil"/>
              <w:left w:val="nil"/>
              <w:bottom w:val="single" w:sz="4" w:space="0" w:color="auto"/>
              <w:right w:val="single" w:sz="4" w:space="0" w:color="auto"/>
            </w:tcBorders>
            <w:shd w:val="clear" w:color="auto" w:fill="auto"/>
            <w:noWrap/>
            <w:vAlign w:val="center"/>
          </w:tcPr>
          <w:p w14:paraId="2642FB47" w14:textId="77777777" w:rsidR="00DD0177" w:rsidRPr="00D100F1" w:rsidRDefault="00DD0177" w:rsidP="00D960CC">
            <w:pPr>
              <w:jc w:val="center"/>
              <w:rPr>
                <w:sz w:val="20"/>
              </w:rPr>
            </w:pPr>
            <w:r w:rsidRPr="00D100F1">
              <w:rPr>
                <w:sz w:val="20"/>
              </w:rPr>
              <w:t>5546,6</w:t>
            </w:r>
          </w:p>
        </w:tc>
      </w:tr>
      <w:tr w:rsidR="00DD0177" w:rsidRPr="00D100F1" w14:paraId="3879916B" w14:textId="77777777" w:rsidTr="00D960CC">
        <w:trPr>
          <w:trHeight w:val="255"/>
          <w:jc w:val="center"/>
        </w:trPr>
        <w:tc>
          <w:tcPr>
            <w:tcW w:w="550" w:type="dxa"/>
            <w:tcBorders>
              <w:top w:val="nil"/>
              <w:left w:val="single" w:sz="4" w:space="0" w:color="auto"/>
              <w:bottom w:val="single" w:sz="4" w:space="0" w:color="auto"/>
              <w:right w:val="single" w:sz="4" w:space="0" w:color="auto"/>
            </w:tcBorders>
            <w:shd w:val="clear" w:color="auto" w:fill="auto"/>
            <w:vAlign w:val="center"/>
            <w:hideMark/>
          </w:tcPr>
          <w:p w14:paraId="2D8CC94A" w14:textId="77777777" w:rsidR="00DD0177" w:rsidRPr="00D100F1" w:rsidRDefault="00DD0177" w:rsidP="00D960CC">
            <w:pPr>
              <w:jc w:val="center"/>
              <w:rPr>
                <w:color w:val="000000"/>
                <w:sz w:val="20"/>
              </w:rPr>
            </w:pPr>
          </w:p>
        </w:tc>
        <w:tc>
          <w:tcPr>
            <w:tcW w:w="1950" w:type="dxa"/>
            <w:tcBorders>
              <w:top w:val="nil"/>
              <w:left w:val="nil"/>
              <w:bottom w:val="single" w:sz="4" w:space="0" w:color="auto"/>
              <w:right w:val="single" w:sz="4" w:space="0" w:color="auto"/>
            </w:tcBorders>
            <w:shd w:val="clear" w:color="auto" w:fill="auto"/>
            <w:vAlign w:val="center"/>
            <w:hideMark/>
          </w:tcPr>
          <w:p w14:paraId="0D12EED5" w14:textId="77777777" w:rsidR="00DD0177" w:rsidRPr="00D100F1" w:rsidRDefault="00DD0177" w:rsidP="00D960CC">
            <w:pPr>
              <w:jc w:val="center"/>
              <w:rPr>
                <w:color w:val="000000"/>
                <w:sz w:val="20"/>
              </w:rPr>
            </w:pPr>
            <w:r w:rsidRPr="00D100F1">
              <w:rPr>
                <w:color w:val="000000"/>
                <w:sz w:val="20"/>
              </w:rPr>
              <w:t>Итого</w:t>
            </w:r>
          </w:p>
        </w:tc>
        <w:tc>
          <w:tcPr>
            <w:tcW w:w="1077" w:type="dxa"/>
            <w:tcBorders>
              <w:top w:val="nil"/>
              <w:left w:val="nil"/>
              <w:bottom w:val="single" w:sz="4" w:space="0" w:color="auto"/>
              <w:right w:val="single" w:sz="4" w:space="0" w:color="auto"/>
            </w:tcBorders>
            <w:shd w:val="clear" w:color="auto" w:fill="auto"/>
            <w:vAlign w:val="center"/>
          </w:tcPr>
          <w:p w14:paraId="2A6117C7" w14:textId="77777777" w:rsidR="00DD0177" w:rsidRPr="00D100F1" w:rsidRDefault="00DD0177" w:rsidP="00D960CC">
            <w:pPr>
              <w:jc w:val="center"/>
              <w:rPr>
                <w:color w:val="000000"/>
                <w:sz w:val="20"/>
              </w:rPr>
            </w:pPr>
            <w:r>
              <w:rPr>
                <w:color w:val="000000"/>
                <w:sz w:val="20"/>
              </w:rPr>
              <w:t>502</w:t>
            </w:r>
          </w:p>
        </w:tc>
        <w:tc>
          <w:tcPr>
            <w:tcW w:w="1276" w:type="dxa"/>
            <w:tcBorders>
              <w:top w:val="nil"/>
              <w:left w:val="nil"/>
              <w:bottom w:val="single" w:sz="4" w:space="0" w:color="auto"/>
              <w:right w:val="single" w:sz="4" w:space="0" w:color="auto"/>
            </w:tcBorders>
            <w:shd w:val="clear" w:color="auto" w:fill="auto"/>
            <w:noWrap/>
            <w:vAlign w:val="center"/>
          </w:tcPr>
          <w:p w14:paraId="69DA022F" w14:textId="77777777" w:rsidR="00DD0177" w:rsidRPr="00D100F1" w:rsidRDefault="00DD0177" w:rsidP="00D960CC">
            <w:pPr>
              <w:jc w:val="center"/>
              <w:rPr>
                <w:sz w:val="20"/>
              </w:rPr>
            </w:pPr>
            <w:r w:rsidRPr="00D100F1">
              <w:rPr>
                <w:color w:val="000000"/>
                <w:sz w:val="20"/>
              </w:rPr>
              <w:t>13400</w:t>
            </w:r>
          </w:p>
        </w:tc>
        <w:tc>
          <w:tcPr>
            <w:tcW w:w="1313" w:type="dxa"/>
            <w:tcBorders>
              <w:top w:val="nil"/>
              <w:left w:val="nil"/>
              <w:bottom w:val="single" w:sz="4" w:space="0" w:color="auto"/>
              <w:right w:val="single" w:sz="4" w:space="0" w:color="auto"/>
            </w:tcBorders>
            <w:shd w:val="clear" w:color="auto" w:fill="auto"/>
            <w:noWrap/>
            <w:vAlign w:val="center"/>
          </w:tcPr>
          <w:p w14:paraId="6B92BD8E" w14:textId="77777777" w:rsidR="00DD0177" w:rsidRPr="00D100F1" w:rsidRDefault="00DD0177" w:rsidP="00D960CC">
            <w:pPr>
              <w:jc w:val="center"/>
              <w:rPr>
                <w:color w:val="000000"/>
                <w:sz w:val="20"/>
              </w:rPr>
            </w:pPr>
            <w:r w:rsidRPr="00D100F1">
              <w:rPr>
                <w:color w:val="000000"/>
                <w:sz w:val="20"/>
              </w:rPr>
              <w:t>709,96</w:t>
            </w:r>
          </w:p>
        </w:tc>
        <w:tc>
          <w:tcPr>
            <w:tcW w:w="1389" w:type="dxa"/>
            <w:tcBorders>
              <w:top w:val="nil"/>
              <w:left w:val="nil"/>
              <w:bottom w:val="single" w:sz="4" w:space="0" w:color="auto"/>
              <w:right w:val="single" w:sz="4" w:space="0" w:color="auto"/>
            </w:tcBorders>
            <w:shd w:val="clear" w:color="auto" w:fill="auto"/>
            <w:noWrap/>
            <w:vAlign w:val="center"/>
          </w:tcPr>
          <w:p w14:paraId="777EF3C8" w14:textId="77777777" w:rsidR="00DD0177" w:rsidRPr="00D100F1" w:rsidRDefault="00DD0177" w:rsidP="00D960CC">
            <w:pPr>
              <w:jc w:val="center"/>
              <w:rPr>
                <w:color w:val="000000"/>
                <w:sz w:val="20"/>
              </w:rPr>
            </w:pPr>
            <w:r w:rsidRPr="00D100F1">
              <w:rPr>
                <w:color w:val="000000"/>
                <w:sz w:val="20"/>
              </w:rPr>
              <w:t>6025,8</w:t>
            </w:r>
          </w:p>
        </w:tc>
        <w:tc>
          <w:tcPr>
            <w:tcW w:w="1313" w:type="dxa"/>
            <w:tcBorders>
              <w:top w:val="nil"/>
              <w:left w:val="nil"/>
              <w:bottom w:val="single" w:sz="4" w:space="0" w:color="auto"/>
              <w:right w:val="single" w:sz="4" w:space="0" w:color="auto"/>
            </w:tcBorders>
            <w:shd w:val="clear" w:color="auto" w:fill="auto"/>
            <w:noWrap/>
            <w:vAlign w:val="center"/>
          </w:tcPr>
          <w:p w14:paraId="5C5B41F5" w14:textId="77777777" w:rsidR="00DD0177" w:rsidRPr="00D100F1" w:rsidRDefault="00DD0177" w:rsidP="00D960CC">
            <w:pPr>
              <w:jc w:val="center"/>
              <w:rPr>
                <w:color w:val="000000"/>
                <w:sz w:val="20"/>
              </w:rPr>
            </w:pPr>
            <w:r w:rsidRPr="00D100F1">
              <w:rPr>
                <w:color w:val="000000"/>
                <w:sz w:val="20"/>
              </w:rPr>
              <w:t>2528,84</w:t>
            </w:r>
          </w:p>
        </w:tc>
        <w:tc>
          <w:tcPr>
            <w:tcW w:w="1041" w:type="dxa"/>
            <w:tcBorders>
              <w:top w:val="nil"/>
              <w:left w:val="nil"/>
              <w:bottom w:val="single" w:sz="4" w:space="0" w:color="auto"/>
              <w:right w:val="single" w:sz="4" w:space="0" w:color="auto"/>
            </w:tcBorders>
            <w:shd w:val="clear" w:color="auto" w:fill="auto"/>
            <w:noWrap/>
            <w:vAlign w:val="center"/>
          </w:tcPr>
          <w:p w14:paraId="33FE290C" w14:textId="77777777" w:rsidR="00DD0177" w:rsidRPr="00D100F1" w:rsidRDefault="00DD0177" w:rsidP="00D960CC">
            <w:pPr>
              <w:jc w:val="center"/>
              <w:rPr>
                <w:color w:val="000000"/>
                <w:sz w:val="20"/>
              </w:rPr>
            </w:pPr>
            <w:r w:rsidRPr="00D100F1">
              <w:rPr>
                <w:color w:val="000000"/>
                <w:sz w:val="20"/>
              </w:rPr>
              <w:t>9264,60</w:t>
            </w:r>
          </w:p>
        </w:tc>
      </w:tr>
    </w:tbl>
    <w:p w14:paraId="2ACC8A77" w14:textId="77777777" w:rsidR="00DD0177" w:rsidRDefault="00DD0177" w:rsidP="00DD0177">
      <w:pPr>
        <w:pStyle w:val="aff1"/>
        <w:ind w:firstLine="709"/>
      </w:pPr>
    </w:p>
    <w:p w14:paraId="03E8D3D9" w14:textId="77777777" w:rsidR="00DD0177" w:rsidRPr="00535013" w:rsidRDefault="00DD0177" w:rsidP="00DD0177">
      <w:pPr>
        <w:pStyle w:val="aff1"/>
        <w:ind w:left="0"/>
        <w:jc w:val="both"/>
        <w:rPr>
          <w:szCs w:val="24"/>
        </w:rPr>
      </w:pPr>
      <w:r w:rsidRPr="00535013">
        <w:rPr>
          <w:szCs w:val="24"/>
        </w:rPr>
        <w:t xml:space="preserve">Водоснабжение населённых пунктов сельсовета в основном осуществляется из артезианских </w:t>
      </w:r>
      <w:proofErr w:type="gramStart"/>
      <w:r w:rsidRPr="00535013">
        <w:rPr>
          <w:szCs w:val="24"/>
        </w:rPr>
        <w:t>скважин,  а</w:t>
      </w:r>
      <w:proofErr w:type="gramEnd"/>
      <w:r w:rsidRPr="00535013">
        <w:rPr>
          <w:szCs w:val="24"/>
        </w:rPr>
        <w:t xml:space="preserve"> также колодцев на дренированных поверхностных и грунтовых водах. Подача воды производится электрическими насосами производительностью 6.5-10м3/час с накоплением в башнях </w:t>
      </w:r>
      <w:proofErr w:type="spellStart"/>
      <w:r w:rsidRPr="00535013">
        <w:rPr>
          <w:szCs w:val="24"/>
        </w:rPr>
        <w:t>Рожновского</w:t>
      </w:r>
      <w:proofErr w:type="spellEnd"/>
      <w:r w:rsidRPr="00535013">
        <w:rPr>
          <w:szCs w:val="24"/>
        </w:rPr>
        <w:t xml:space="preserve"> и передачей потребителям по магистральным сетям в т.ч. и на водоразборные колонки.</w:t>
      </w:r>
    </w:p>
    <w:p w14:paraId="1613CC6E" w14:textId="77777777" w:rsidR="00DD0177" w:rsidRPr="00535013" w:rsidRDefault="00DD0177" w:rsidP="00DD0177">
      <w:pPr>
        <w:pStyle w:val="aff1"/>
        <w:ind w:left="0"/>
        <w:jc w:val="both"/>
        <w:rPr>
          <w:szCs w:val="24"/>
        </w:rPr>
      </w:pPr>
      <w:r w:rsidRPr="00535013">
        <w:rPr>
          <w:szCs w:val="24"/>
        </w:rPr>
        <w:t xml:space="preserve">Система ХПВ объединена с противопожарной, </w:t>
      </w:r>
      <w:proofErr w:type="gramStart"/>
      <w:r w:rsidRPr="00535013">
        <w:rPr>
          <w:szCs w:val="24"/>
        </w:rPr>
        <w:t>тупиковая  в</w:t>
      </w:r>
      <w:proofErr w:type="gramEnd"/>
      <w:r w:rsidRPr="00535013">
        <w:rPr>
          <w:szCs w:val="24"/>
        </w:rPr>
        <w:t xml:space="preserve"> основном диаметр магистральных сетей 50 -108мм, давление 1-3.5кг/см</w:t>
      </w:r>
      <w:r w:rsidRPr="00535013">
        <w:rPr>
          <w:szCs w:val="24"/>
          <w:vertAlign w:val="superscript"/>
        </w:rPr>
        <w:t xml:space="preserve">2 </w:t>
      </w:r>
      <w:r w:rsidRPr="00535013">
        <w:rPr>
          <w:szCs w:val="24"/>
        </w:rPr>
        <w:t>, производительность 3,0-10м</w:t>
      </w:r>
      <w:r w:rsidRPr="00535013">
        <w:rPr>
          <w:szCs w:val="24"/>
          <w:vertAlign w:val="superscript"/>
        </w:rPr>
        <w:t xml:space="preserve">3 </w:t>
      </w:r>
      <w:r w:rsidRPr="00535013">
        <w:rPr>
          <w:szCs w:val="24"/>
        </w:rPr>
        <w:t>/час.</w:t>
      </w:r>
    </w:p>
    <w:p w14:paraId="10964BF7" w14:textId="77777777" w:rsidR="00DD0177" w:rsidRDefault="00DD0177" w:rsidP="00DD0177">
      <w:pPr>
        <w:pStyle w:val="aff1"/>
        <w:ind w:firstLine="709"/>
      </w:pPr>
    </w:p>
    <w:tbl>
      <w:tblPr>
        <w:tblW w:w="98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4106"/>
        <w:gridCol w:w="939"/>
        <w:gridCol w:w="2582"/>
        <w:gridCol w:w="1414"/>
      </w:tblGrid>
      <w:tr w:rsidR="00DD0177" w:rsidRPr="00DD0212" w14:paraId="4E045D0C" w14:textId="77777777" w:rsidTr="00D960CC">
        <w:trPr>
          <w:trHeight w:val="780"/>
          <w:jc w:val="center"/>
        </w:trPr>
        <w:tc>
          <w:tcPr>
            <w:tcW w:w="9863" w:type="dxa"/>
            <w:gridSpan w:val="5"/>
            <w:shd w:val="clear" w:color="auto" w:fill="auto"/>
            <w:vAlign w:val="center"/>
            <w:hideMark/>
          </w:tcPr>
          <w:p w14:paraId="70ECF874" w14:textId="3ED2661E" w:rsidR="00DD0177" w:rsidRPr="00DD0212" w:rsidRDefault="00DD0177" w:rsidP="00B753B8">
            <w:pPr>
              <w:jc w:val="both"/>
              <w:rPr>
                <w:b/>
                <w:bCs/>
                <w:color w:val="000000"/>
              </w:rPr>
            </w:pPr>
            <w:r w:rsidRPr="00DD0212">
              <w:rPr>
                <w:b/>
                <w:bCs/>
                <w:color w:val="000000"/>
              </w:rPr>
              <w:lastRenderedPageBreak/>
              <w:t xml:space="preserve">Таблица </w:t>
            </w:r>
            <w:r w:rsidR="00B753B8">
              <w:rPr>
                <w:b/>
                <w:bCs/>
                <w:color w:val="000000"/>
              </w:rPr>
              <w:t>2</w:t>
            </w:r>
            <w:r>
              <w:rPr>
                <w:b/>
                <w:bCs/>
                <w:color w:val="000000"/>
              </w:rPr>
              <w:t xml:space="preserve">.7. </w:t>
            </w:r>
            <w:r w:rsidRPr="00DD0212">
              <w:rPr>
                <w:b/>
                <w:bCs/>
                <w:color w:val="000000"/>
              </w:rPr>
              <w:t>Сведения о населении муниципального образования</w:t>
            </w:r>
            <w:r>
              <w:rPr>
                <w:b/>
                <w:bCs/>
                <w:color w:val="000000"/>
              </w:rPr>
              <w:t>, имеющих и не имеющих централизованного водоснабжения</w:t>
            </w:r>
          </w:p>
        </w:tc>
      </w:tr>
      <w:tr w:rsidR="00DD0177" w:rsidRPr="00364F4E" w14:paraId="0EF76857" w14:textId="77777777" w:rsidTr="00D960CC">
        <w:trPr>
          <w:trHeight w:val="307"/>
          <w:jc w:val="center"/>
        </w:trPr>
        <w:tc>
          <w:tcPr>
            <w:tcW w:w="822" w:type="dxa"/>
            <w:shd w:val="clear" w:color="auto" w:fill="auto"/>
            <w:vAlign w:val="center"/>
            <w:hideMark/>
          </w:tcPr>
          <w:p w14:paraId="18726636" w14:textId="77777777" w:rsidR="00DD0177" w:rsidRPr="00364F4E" w:rsidRDefault="00DD0177" w:rsidP="00D960CC">
            <w:pPr>
              <w:jc w:val="center"/>
              <w:rPr>
                <w:color w:val="000000"/>
                <w:sz w:val="22"/>
                <w:szCs w:val="22"/>
              </w:rPr>
            </w:pPr>
            <w:r w:rsidRPr="00364F4E">
              <w:rPr>
                <w:color w:val="000000"/>
                <w:sz w:val="22"/>
                <w:szCs w:val="22"/>
              </w:rPr>
              <w:t>№ п/п</w:t>
            </w:r>
          </w:p>
        </w:tc>
        <w:tc>
          <w:tcPr>
            <w:tcW w:w="4106" w:type="dxa"/>
            <w:shd w:val="clear" w:color="auto" w:fill="auto"/>
            <w:vAlign w:val="center"/>
            <w:hideMark/>
          </w:tcPr>
          <w:p w14:paraId="77C7D8B7" w14:textId="77777777" w:rsidR="00DD0177" w:rsidRPr="00364F4E" w:rsidRDefault="00DD0177" w:rsidP="00D960CC">
            <w:pPr>
              <w:jc w:val="center"/>
              <w:rPr>
                <w:color w:val="000000"/>
                <w:sz w:val="22"/>
                <w:szCs w:val="22"/>
              </w:rPr>
            </w:pPr>
            <w:r w:rsidRPr="00364F4E">
              <w:rPr>
                <w:color w:val="000000"/>
                <w:sz w:val="22"/>
                <w:szCs w:val="22"/>
              </w:rPr>
              <w:t>Наименование населенных пунктов</w:t>
            </w:r>
          </w:p>
        </w:tc>
        <w:tc>
          <w:tcPr>
            <w:tcW w:w="939" w:type="dxa"/>
            <w:shd w:val="clear" w:color="auto" w:fill="auto"/>
            <w:vAlign w:val="center"/>
            <w:hideMark/>
          </w:tcPr>
          <w:p w14:paraId="48D1E009" w14:textId="77777777" w:rsidR="00DD0177" w:rsidRPr="00364F4E" w:rsidRDefault="00DD0177" w:rsidP="00D960CC">
            <w:pPr>
              <w:jc w:val="center"/>
              <w:rPr>
                <w:color w:val="000000"/>
                <w:sz w:val="22"/>
                <w:szCs w:val="22"/>
              </w:rPr>
            </w:pPr>
            <w:r w:rsidRPr="00364F4E">
              <w:rPr>
                <w:color w:val="000000"/>
                <w:sz w:val="22"/>
                <w:szCs w:val="22"/>
              </w:rPr>
              <w:t>Число дворов</w:t>
            </w:r>
          </w:p>
        </w:tc>
        <w:tc>
          <w:tcPr>
            <w:tcW w:w="2582" w:type="dxa"/>
            <w:shd w:val="clear" w:color="auto" w:fill="auto"/>
            <w:vAlign w:val="center"/>
            <w:hideMark/>
          </w:tcPr>
          <w:p w14:paraId="368CA757" w14:textId="77777777" w:rsidR="00DD0177" w:rsidRPr="00364F4E" w:rsidRDefault="00DD0177" w:rsidP="00D960CC">
            <w:pPr>
              <w:jc w:val="center"/>
              <w:rPr>
                <w:color w:val="000000"/>
                <w:sz w:val="22"/>
                <w:szCs w:val="22"/>
              </w:rPr>
            </w:pPr>
            <w:r w:rsidRPr="00364F4E">
              <w:rPr>
                <w:color w:val="000000"/>
                <w:sz w:val="22"/>
                <w:szCs w:val="22"/>
              </w:rPr>
              <w:t xml:space="preserve">Общее число </w:t>
            </w:r>
            <w:proofErr w:type="gramStart"/>
            <w:r w:rsidRPr="00364F4E">
              <w:rPr>
                <w:color w:val="000000"/>
                <w:sz w:val="22"/>
                <w:szCs w:val="22"/>
              </w:rPr>
              <w:t>зарегистрированных  жителей</w:t>
            </w:r>
            <w:proofErr w:type="gramEnd"/>
            <w:r w:rsidRPr="00364F4E">
              <w:rPr>
                <w:color w:val="000000"/>
                <w:sz w:val="22"/>
                <w:szCs w:val="22"/>
              </w:rPr>
              <w:t>, чел.</w:t>
            </w:r>
          </w:p>
        </w:tc>
        <w:tc>
          <w:tcPr>
            <w:tcW w:w="1414" w:type="dxa"/>
            <w:shd w:val="clear" w:color="auto" w:fill="auto"/>
            <w:vAlign w:val="center"/>
            <w:hideMark/>
          </w:tcPr>
          <w:p w14:paraId="4CFC87ED" w14:textId="77777777" w:rsidR="00DD0177" w:rsidRPr="00364F4E" w:rsidRDefault="00DD0177" w:rsidP="00D960CC">
            <w:pPr>
              <w:jc w:val="center"/>
              <w:rPr>
                <w:color w:val="000000"/>
                <w:sz w:val="22"/>
                <w:szCs w:val="22"/>
              </w:rPr>
            </w:pPr>
            <w:r w:rsidRPr="00364F4E">
              <w:rPr>
                <w:color w:val="000000"/>
                <w:sz w:val="22"/>
                <w:szCs w:val="22"/>
              </w:rPr>
              <w:t>Наличие водопровода</w:t>
            </w:r>
          </w:p>
        </w:tc>
      </w:tr>
      <w:tr w:rsidR="00DD0177" w:rsidRPr="00DD0212" w14:paraId="13494673" w14:textId="77777777" w:rsidTr="00D960CC">
        <w:trPr>
          <w:trHeight w:val="315"/>
          <w:jc w:val="center"/>
        </w:trPr>
        <w:tc>
          <w:tcPr>
            <w:tcW w:w="822" w:type="dxa"/>
            <w:shd w:val="clear" w:color="auto" w:fill="auto"/>
            <w:vAlign w:val="center"/>
            <w:hideMark/>
          </w:tcPr>
          <w:p w14:paraId="446A91E5" w14:textId="77777777" w:rsidR="00DD0177" w:rsidRDefault="00DD0177" w:rsidP="00D960CC">
            <w:pPr>
              <w:jc w:val="center"/>
              <w:rPr>
                <w:color w:val="000000"/>
              </w:rPr>
            </w:pPr>
            <w:r>
              <w:rPr>
                <w:color w:val="000000"/>
              </w:rPr>
              <w:t>1</w:t>
            </w:r>
          </w:p>
        </w:tc>
        <w:tc>
          <w:tcPr>
            <w:tcW w:w="4106" w:type="dxa"/>
            <w:shd w:val="clear" w:color="auto" w:fill="auto"/>
            <w:vAlign w:val="center"/>
          </w:tcPr>
          <w:p w14:paraId="476BD230" w14:textId="77777777" w:rsidR="00DD0177" w:rsidRDefault="00DD0177" w:rsidP="00D960CC">
            <w:pPr>
              <w:rPr>
                <w:color w:val="000000"/>
                <w:sz w:val="20"/>
              </w:rPr>
            </w:pPr>
            <w:r>
              <w:rPr>
                <w:color w:val="000000"/>
                <w:sz w:val="22"/>
                <w:szCs w:val="22"/>
              </w:rPr>
              <w:t>д.</w:t>
            </w:r>
            <w:r w:rsidRPr="006B519F">
              <w:rPr>
                <w:color w:val="000000"/>
                <w:sz w:val="22"/>
                <w:szCs w:val="22"/>
              </w:rPr>
              <w:t xml:space="preserve"> Егорьевка</w:t>
            </w:r>
          </w:p>
        </w:tc>
        <w:tc>
          <w:tcPr>
            <w:tcW w:w="939" w:type="dxa"/>
            <w:shd w:val="clear" w:color="auto" w:fill="auto"/>
            <w:vAlign w:val="center"/>
          </w:tcPr>
          <w:p w14:paraId="0E6B46AB" w14:textId="77777777" w:rsidR="00DD0177" w:rsidRDefault="00DD0177" w:rsidP="00D960CC">
            <w:pPr>
              <w:jc w:val="center"/>
              <w:rPr>
                <w:color w:val="000000"/>
                <w:sz w:val="22"/>
                <w:szCs w:val="22"/>
              </w:rPr>
            </w:pPr>
            <w:r>
              <w:rPr>
                <w:color w:val="000000"/>
                <w:sz w:val="20"/>
              </w:rPr>
              <w:t>130</w:t>
            </w:r>
          </w:p>
        </w:tc>
        <w:tc>
          <w:tcPr>
            <w:tcW w:w="2582" w:type="dxa"/>
            <w:shd w:val="clear" w:color="auto" w:fill="auto"/>
            <w:vAlign w:val="center"/>
          </w:tcPr>
          <w:p w14:paraId="4482CFAF" w14:textId="77777777" w:rsidR="00DD0177" w:rsidRDefault="00DD0177" w:rsidP="00D960CC">
            <w:pPr>
              <w:jc w:val="center"/>
              <w:rPr>
                <w:color w:val="000000"/>
                <w:sz w:val="22"/>
                <w:szCs w:val="22"/>
              </w:rPr>
            </w:pPr>
            <w:r>
              <w:rPr>
                <w:color w:val="000000"/>
                <w:sz w:val="22"/>
                <w:szCs w:val="22"/>
              </w:rPr>
              <w:t>256</w:t>
            </w:r>
          </w:p>
        </w:tc>
        <w:tc>
          <w:tcPr>
            <w:tcW w:w="1414" w:type="dxa"/>
            <w:shd w:val="clear" w:color="auto" w:fill="auto"/>
            <w:noWrap/>
          </w:tcPr>
          <w:p w14:paraId="696643F0" w14:textId="77777777" w:rsidR="00DD0177" w:rsidRPr="00D037C5" w:rsidRDefault="00DD0177" w:rsidP="00D960CC">
            <w:pPr>
              <w:jc w:val="center"/>
              <w:rPr>
                <w:color w:val="000000"/>
                <w:sz w:val="22"/>
                <w:szCs w:val="22"/>
              </w:rPr>
            </w:pPr>
            <w:r>
              <w:rPr>
                <w:color w:val="000000"/>
                <w:sz w:val="22"/>
                <w:szCs w:val="22"/>
              </w:rPr>
              <w:t>да</w:t>
            </w:r>
          </w:p>
        </w:tc>
      </w:tr>
      <w:tr w:rsidR="00DD0177" w:rsidRPr="00DD0212" w14:paraId="1455AFEB" w14:textId="77777777" w:rsidTr="00D960CC">
        <w:trPr>
          <w:trHeight w:val="315"/>
          <w:jc w:val="center"/>
        </w:trPr>
        <w:tc>
          <w:tcPr>
            <w:tcW w:w="822" w:type="dxa"/>
            <w:shd w:val="clear" w:color="auto" w:fill="auto"/>
            <w:vAlign w:val="center"/>
            <w:hideMark/>
          </w:tcPr>
          <w:p w14:paraId="7D2071B5" w14:textId="77777777" w:rsidR="00DD0177" w:rsidRDefault="00DD0177" w:rsidP="00D960CC">
            <w:pPr>
              <w:jc w:val="center"/>
              <w:rPr>
                <w:color w:val="000000"/>
              </w:rPr>
            </w:pPr>
            <w:r>
              <w:rPr>
                <w:color w:val="000000"/>
              </w:rPr>
              <w:t>2</w:t>
            </w:r>
          </w:p>
        </w:tc>
        <w:tc>
          <w:tcPr>
            <w:tcW w:w="4106" w:type="dxa"/>
            <w:shd w:val="clear" w:color="auto" w:fill="auto"/>
            <w:vAlign w:val="center"/>
          </w:tcPr>
          <w:p w14:paraId="60B714FA" w14:textId="77777777" w:rsidR="00DD0177" w:rsidRDefault="00DD0177" w:rsidP="00D960CC">
            <w:pPr>
              <w:rPr>
                <w:color w:val="000000"/>
                <w:sz w:val="20"/>
              </w:rPr>
            </w:pPr>
            <w:proofErr w:type="spellStart"/>
            <w:r>
              <w:rPr>
                <w:color w:val="000000"/>
                <w:sz w:val="22"/>
                <w:szCs w:val="22"/>
              </w:rPr>
              <w:t>с</w:t>
            </w:r>
            <w:r w:rsidRPr="006B519F">
              <w:rPr>
                <w:color w:val="000000"/>
                <w:sz w:val="22"/>
                <w:szCs w:val="22"/>
              </w:rPr>
              <w:t>.Вознесеновка</w:t>
            </w:r>
            <w:proofErr w:type="spellEnd"/>
          </w:p>
        </w:tc>
        <w:tc>
          <w:tcPr>
            <w:tcW w:w="939" w:type="dxa"/>
            <w:shd w:val="clear" w:color="auto" w:fill="auto"/>
            <w:vAlign w:val="center"/>
          </w:tcPr>
          <w:p w14:paraId="6AACAE22" w14:textId="77777777" w:rsidR="00DD0177" w:rsidRDefault="00DD0177" w:rsidP="00D960CC">
            <w:pPr>
              <w:jc w:val="center"/>
              <w:rPr>
                <w:color w:val="000000"/>
                <w:sz w:val="22"/>
                <w:szCs w:val="22"/>
              </w:rPr>
            </w:pPr>
            <w:r>
              <w:rPr>
                <w:color w:val="000000"/>
                <w:sz w:val="20"/>
              </w:rPr>
              <w:t>100</w:t>
            </w:r>
          </w:p>
        </w:tc>
        <w:tc>
          <w:tcPr>
            <w:tcW w:w="2582" w:type="dxa"/>
            <w:shd w:val="clear" w:color="auto" w:fill="auto"/>
            <w:vAlign w:val="center"/>
          </w:tcPr>
          <w:p w14:paraId="7DA13D18" w14:textId="77777777" w:rsidR="00DD0177" w:rsidRDefault="00DD0177" w:rsidP="00D960CC">
            <w:pPr>
              <w:jc w:val="center"/>
              <w:rPr>
                <w:color w:val="000000"/>
                <w:sz w:val="22"/>
                <w:szCs w:val="22"/>
              </w:rPr>
            </w:pPr>
            <w:r>
              <w:rPr>
                <w:color w:val="000000"/>
                <w:sz w:val="22"/>
                <w:szCs w:val="22"/>
              </w:rPr>
              <w:t>246</w:t>
            </w:r>
          </w:p>
        </w:tc>
        <w:tc>
          <w:tcPr>
            <w:tcW w:w="1414" w:type="dxa"/>
            <w:shd w:val="clear" w:color="auto" w:fill="auto"/>
            <w:noWrap/>
          </w:tcPr>
          <w:p w14:paraId="2DB1AD64" w14:textId="77777777" w:rsidR="00DD0177" w:rsidRPr="00D037C5" w:rsidRDefault="00DD0177" w:rsidP="00D960CC">
            <w:pPr>
              <w:jc w:val="center"/>
              <w:rPr>
                <w:color w:val="000000"/>
                <w:sz w:val="22"/>
                <w:szCs w:val="22"/>
              </w:rPr>
            </w:pPr>
            <w:r>
              <w:rPr>
                <w:color w:val="000000"/>
                <w:sz w:val="22"/>
                <w:szCs w:val="22"/>
              </w:rPr>
              <w:t>да</w:t>
            </w:r>
          </w:p>
        </w:tc>
      </w:tr>
      <w:tr w:rsidR="00DD0177" w:rsidRPr="00DD0212" w14:paraId="5AAA94FD" w14:textId="77777777" w:rsidTr="00D960CC">
        <w:trPr>
          <w:trHeight w:val="315"/>
          <w:jc w:val="center"/>
        </w:trPr>
        <w:tc>
          <w:tcPr>
            <w:tcW w:w="822" w:type="dxa"/>
            <w:shd w:val="clear" w:color="auto" w:fill="auto"/>
            <w:vAlign w:val="center"/>
          </w:tcPr>
          <w:p w14:paraId="364A9500" w14:textId="77777777" w:rsidR="00DD0177" w:rsidRDefault="00DD0177" w:rsidP="00D960CC">
            <w:pPr>
              <w:jc w:val="center"/>
              <w:rPr>
                <w:color w:val="000000"/>
              </w:rPr>
            </w:pPr>
            <w:r>
              <w:rPr>
                <w:color w:val="000000"/>
              </w:rPr>
              <w:t>3</w:t>
            </w:r>
          </w:p>
        </w:tc>
        <w:tc>
          <w:tcPr>
            <w:tcW w:w="4106" w:type="dxa"/>
            <w:shd w:val="clear" w:color="auto" w:fill="auto"/>
            <w:vAlign w:val="center"/>
          </w:tcPr>
          <w:p w14:paraId="6642F78A" w14:textId="77777777" w:rsidR="00DD0177" w:rsidRDefault="00DD0177" w:rsidP="00D960CC">
            <w:pPr>
              <w:rPr>
                <w:color w:val="000000"/>
                <w:sz w:val="20"/>
              </w:rPr>
            </w:pPr>
            <w:proofErr w:type="spellStart"/>
            <w:r>
              <w:rPr>
                <w:color w:val="000000"/>
                <w:sz w:val="20"/>
              </w:rPr>
              <w:t>д.Краснознаменка</w:t>
            </w:r>
            <w:proofErr w:type="spellEnd"/>
          </w:p>
        </w:tc>
        <w:tc>
          <w:tcPr>
            <w:tcW w:w="939" w:type="dxa"/>
            <w:shd w:val="clear" w:color="auto" w:fill="auto"/>
            <w:vAlign w:val="center"/>
          </w:tcPr>
          <w:p w14:paraId="321F6178" w14:textId="77777777" w:rsidR="00DD0177" w:rsidRDefault="00DD0177" w:rsidP="00D960CC">
            <w:pPr>
              <w:jc w:val="center"/>
              <w:rPr>
                <w:color w:val="000000"/>
                <w:sz w:val="22"/>
                <w:szCs w:val="22"/>
              </w:rPr>
            </w:pPr>
            <w:r>
              <w:rPr>
                <w:color w:val="000000"/>
                <w:sz w:val="20"/>
              </w:rPr>
              <w:t>3</w:t>
            </w:r>
          </w:p>
        </w:tc>
        <w:tc>
          <w:tcPr>
            <w:tcW w:w="2582" w:type="dxa"/>
            <w:shd w:val="clear" w:color="auto" w:fill="auto"/>
            <w:vAlign w:val="center"/>
          </w:tcPr>
          <w:p w14:paraId="78EB077D" w14:textId="77777777" w:rsidR="00DD0177" w:rsidRDefault="00DD0177" w:rsidP="00D960CC">
            <w:pPr>
              <w:jc w:val="center"/>
              <w:rPr>
                <w:color w:val="000000"/>
                <w:sz w:val="22"/>
                <w:szCs w:val="22"/>
              </w:rPr>
            </w:pPr>
            <w:r>
              <w:rPr>
                <w:color w:val="000000"/>
                <w:sz w:val="20"/>
              </w:rPr>
              <w:t>3</w:t>
            </w:r>
          </w:p>
        </w:tc>
        <w:tc>
          <w:tcPr>
            <w:tcW w:w="1414" w:type="dxa"/>
            <w:shd w:val="clear" w:color="auto" w:fill="auto"/>
            <w:noWrap/>
            <w:vAlign w:val="bottom"/>
          </w:tcPr>
          <w:p w14:paraId="6B8B50E0" w14:textId="77777777" w:rsidR="00DD0177" w:rsidRPr="00DD0212" w:rsidRDefault="00DD0177" w:rsidP="00D960CC">
            <w:pPr>
              <w:jc w:val="center"/>
              <w:rPr>
                <w:color w:val="000000"/>
                <w:sz w:val="22"/>
                <w:szCs w:val="22"/>
              </w:rPr>
            </w:pPr>
            <w:r>
              <w:rPr>
                <w:color w:val="000000"/>
                <w:sz w:val="22"/>
                <w:szCs w:val="22"/>
              </w:rPr>
              <w:t>нет</w:t>
            </w:r>
          </w:p>
        </w:tc>
      </w:tr>
      <w:tr w:rsidR="00DD0177" w:rsidRPr="00DD0212" w14:paraId="0E7138A9" w14:textId="77777777" w:rsidTr="00D960CC">
        <w:trPr>
          <w:trHeight w:val="315"/>
          <w:jc w:val="center"/>
        </w:trPr>
        <w:tc>
          <w:tcPr>
            <w:tcW w:w="822" w:type="dxa"/>
            <w:shd w:val="clear" w:color="auto" w:fill="auto"/>
            <w:vAlign w:val="center"/>
          </w:tcPr>
          <w:p w14:paraId="5D22923D" w14:textId="77777777" w:rsidR="00DD0177" w:rsidRDefault="00DD0177" w:rsidP="00D960CC">
            <w:pPr>
              <w:jc w:val="right"/>
              <w:rPr>
                <w:color w:val="000000"/>
              </w:rPr>
            </w:pPr>
          </w:p>
        </w:tc>
        <w:tc>
          <w:tcPr>
            <w:tcW w:w="4106" w:type="dxa"/>
            <w:shd w:val="clear" w:color="auto" w:fill="auto"/>
            <w:vAlign w:val="center"/>
          </w:tcPr>
          <w:p w14:paraId="12511052" w14:textId="77777777" w:rsidR="00DD0177" w:rsidRDefault="00DD0177" w:rsidP="00D960CC">
            <w:pPr>
              <w:rPr>
                <w:color w:val="000000"/>
                <w:sz w:val="20"/>
              </w:rPr>
            </w:pPr>
            <w:r>
              <w:rPr>
                <w:color w:val="000000"/>
                <w:sz w:val="20"/>
              </w:rPr>
              <w:t>Итого</w:t>
            </w:r>
          </w:p>
        </w:tc>
        <w:tc>
          <w:tcPr>
            <w:tcW w:w="939" w:type="dxa"/>
            <w:shd w:val="clear" w:color="auto" w:fill="auto"/>
            <w:vAlign w:val="center"/>
          </w:tcPr>
          <w:p w14:paraId="4AEBCB51" w14:textId="77777777" w:rsidR="00DD0177" w:rsidRDefault="00DD0177" w:rsidP="00D960CC">
            <w:pPr>
              <w:jc w:val="center"/>
              <w:rPr>
                <w:color w:val="000000"/>
                <w:sz w:val="22"/>
                <w:szCs w:val="22"/>
              </w:rPr>
            </w:pPr>
            <w:r>
              <w:rPr>
                <w:color w:val="000000"/>
                <w:sz w:val="22"/>
                <w:szCs w:val="22"/>
              </w:rPr>
              <w:t>233</w:t>
            </w:r>
          </w:p>
        </w:tc>
        <w:tc>
          <w:tcPr>
            <w:tcW w:w="2582" w:type="dxa"/>
            <w:shd w:val="clear" w:color="auto" w:fill="auto"/>
            <w:vAlign w:val="center"/>
          </w:tcPr>
          <w:p w14:paraId="52E3BEBD" w14:textId="77777777" w:rsidR="00DD0177" w:rsidRDefault="00DD0177" w:rsidP="00D960CC">
            <w:pPr>
              <w:jc w:val="center"/>
              <w:rPr>
                <w:color w:val="000000"/>
                <w:sz w:val="22"/>
                <w:szCs w:val="22"/>
              </w:rPr>
            </w:pPr>
            <w:r>
              <w:rPr>
                <w:color w:val="000000"/>
                <w:sz w:val="20"/>
              </w:rPr>
              <w:t>505</w:t>
            </w:r>
          </w:p>
        </w:tc>
        <w:tc>
          <w:tcPr>
            <w:tcW w:w="1414" w:type="dxa"/>
            <w:shd w:val="clear" w:color="auto" w:fill="auto"/>
            <w:noWrap/>
            <w:vAlign w:val="bottom"/>
          </w:tcPr>
          <w:p w14:paraId="06192A1C" w14:textId="77777777" w:rsidR="00DD0177" w:rsidRDefault="00DD0177" w:rsidP="00D960CC">
            <w:pPr>
              <w:jc w:val="center"/>
              <w:rPr>
                <w:color w:val="000000"/>
                <w:sz w:val="22"/>
                <w:szCs w:val="22"/>
              </w:rPr>
            </w:pPr>
          </w:p>
        </w:tc>
      </w:tr>
    </w:tbl>
    <w:p w14:paraId="28975F9F" w14:textId="77777777" w:rsidR="00DD0177" w:rsidRDefault="00DD0177" w:rsidP="00DD0177">
      <w:pPr>
        <w:pStyle w:val="aff1"/>
        <w:ind w:firstLine="709"/>
      </w:pPr>
      <w:r w:rsidRPr="00ED419E">
        <w:t xml:space="preserve"> </w:t>
      </w:r>
    </w:p>
    <w:p w14:paraId="523C2164" w14:textId="44206830" w:rsidR="00DD0177" w:rsidRPr="00D11327" w:rsidRDefault="00DD0177" w:rsidP="00DD0177">
      <w:pPr>
        <w:pStyle w:val="aff1"/>
        <w:rPr>
          <w:b/>
          <w:sz w:val="22"/>
          <w:szCs w:val="22"/>
        </w:rPr>
      </w:pPr>
      <w:r w:rsidRPr="007E41AD">
        <w:rPr>
          <w:b/>
          <w:sz w:val="22"/>
          <w:szCs w:val="22"/>
        </w:rPr>
        <w:t xml:space="preserve">Таблица </w:t>
      </w:r>
      <w:r w:rsidR="00B753B8">
        <w:rPr>
          <w:b/>
          <w:sz w:val="22"/>
          <w:szCs w:val="22"/>
        </w:rPr>
        <w:t>2</w:t>
      </w:r>
      <w:r>
        <w:rPr>
          <w:b/>
          <w:sz w:val="22"/>
          <w:szCs w:val="22"/>
        </w:rPr>
        <w:t>.8</w:t>
      </w:r>
      <w:r w:rsidRPr="007E41AD">
        <w:rPr>
          <w:b/>
          <w:sz w:val="22"/>
          <w:szCs w:val="22"/>
        </w:rPr>
        <w:t xml:space="preserve">. Характеристика водоснабжения населенных пунктов </w:t>
      </w:r>
      <w:r w:rsidRPr="007E41AD">
        <w:rPr>
          <w:b/>
        </w:rPr>
        <w:t>Егорьевского</w:t>
      </w:r>
      <w:r w:rsidRPr="00164F18">
        <w:rPr>
          <w:b/>
        </w:rPr>
        <w:t xml:space="preserve"> </w:t>
      </w:r>
      <w:r w:rsidRPr="00D11327">
        <w:rPr>
          <w:b/>
        </w:rPr>
        <w:t xml:space="preserve"> </w:t>
      </w:r>
      <w:r w:rsidRPr="00D11327">
        <w:rPr>
          <w:b/>
          <w:sz w:val="22"/>
          <w:szCs w:val="22"/>
        </w:rPr>
        <w:t xml:space="preserve">  сельсовета </w:t>
      </w:r>
    </w:p>
    <w:tbl>
      <w:tblPr>
        <w:tblW w:w="9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
        <w:gridCol w:w="1968"/>
        <w:gridCol w:w="1367"/>
        <w:gridCol w:w="1425"/>
        <w:gridCol w:w="1171"/>
        <w:gridCol w:w="1364"/>
        <w:gridCol w:w="2109"/>
      </w:tblGrid>
      <w:tr w:rsidR="00DD0177" w:rsidRPr="00C27124" w14:paraId="28CCCC22" w14:textId="77777777" w:rsidTr="00D960CC">
        <w:trPr>
          <w:trHeight w:val="710"/>
          <w:jc w:val="center"/>
        </w:trPr>
        <w:tc>
          <w:tcPr>
            <w:tcW w:w="487" w:type="dxa"/>
            <w:shd w:val="clear" w:color="auto" w:fill="auto"/>
            <w:vAlign w:val="center"/>
            <w:hideMark/>
          </w:tcPr>
          <w:p w14:paraId="67D9CFDE" w14:textId="77777777" w:rsidR="00DD0177" w:rsidRPr="00C27124" w:rsidRDefault="00DD0177" w:rsidP="00D960CC">
            <w:pPr>
              <w:jc w:val="center"/>
              <w:rPr>
                <w:color w:val="000000"/>
                <w:sz w:val="20"/>
              </w:rPr>
            </w:pPr>
            <w:r w:rsidRPr="00C27124">
              <w:rPr>
                <w:color w:val="000000"/>
                <w:sz w:val="20"/>
              </w:rPr>
              <w:t>№ п/п</w:t>
            </w:r>
          </w:p>
        </w:tc>
        <w:tc>
          <w:tcPr>
            <w:tcW w:w="1968" w:type="dxa"/>
            <w:shd w:val="clear" w:color="auto" w:fill="auto"/>
            <w:vAlign w:val="center"/>
            <w:hideMark/>
          </w:tcPr>
          <w:p w14:paraId="2A086FFC" w14:textId="77777777" w:rsidR="00DD0177" w:rsidRPr="00C27124" w:rsidRDefault="00DD0177" w:rsidP="00D960CC">
            <w:pPr>
              <w:rPr>
                <w:color w:val="000000"/>
                <w:sz w:val="20"/>
              </w:rPr>
            </w:pPr>
            <w:r w:rsidRPr="00C27124">
              <w:rPr>
                <w:color w:val="000000"/>
                <w:sz w:val="20"/>
              </w:rPr>
              <w:t>Наименование населенных пунктов</w:t>
            </w:r>
          </w:p>
        </w:tc>
        <w:tc>
          <w:tcPr>
            <w:tcW w:w="1367" w:type="dxa"/>
            <w:shd w:val="clear" w:color="auto" w:fill="auto"/>
            <w:vAlign w:val="center"/>
            <w:hideMark/>
          </w:tcPr>
          <w:p w14:paraId="20BCE573" w14:textId="77777777" w:rsidR="00DD0177" w:rsidRPr="00C27124" w:rsidRDefault="00DD0177" w:rsidP="00D960CC">
            <w:pPr>
              <w:jc w:val="center"/>
              <w:rPr>
                <w:color w:val="000000"/>
                <w:sz w:val="20"/>
              </w:rPr>
            </w:pPr>
            <w:r w:rsidRPr="00C27124">
              <w:rPr>
                <w:color w:val="000000"/>
                <w:sz w:val="20"/>
              </w:rPr>
              <w:t>Число дворов</w:t>
            </w:r>
          </w:p>
        </w:tc>
        <w:tc>
          <w:tcPr>
            <w:tcW w:w="1425" w:type="dxa"/>
            <w:shd w:val="clear" w:color="auto" w:fill="auto"/>
            <w:vAlign w:val="center"/>
            <w:hideMark/>
          </w:tcPr>
          <w:p w14:paraId="09BB2A86" w14:textId="77777777" w:rsidR="00DD0177" w:rsidRPr="00C27124" w:rsidRDefault="00DD0177" w:rsidP="00D960CC">
            <w:pPr>
              <w:jc w:val="center"/>
              <w:rPr>
                <w:color w:val="000000"/>
                <w:sz w:val="20"/>
              </w:rPr>
            </w:pPr>
            <w:r w:rsidRPr="00C27124">
              <w:rPr>
                <w:color w:val="000000"/>
                <w:sz w:val="20"/>
              </w:rPr>
              <w:t>Общее число жителей, чел.</w:t>
            </w:r>
          </w:p>
        </w:tc>
        <w:tc>
          <w:tcPr>
            <w:tcW w:w="1171" w:type="dxa"/>
            <w:shd w:val="clear" w:color="auto" w:fill="auto"/>
            <w:vAlign w:val="center"/>
            <w:hideMark/>
          </w:tcPr>
          <w:p w14:paraId="6C5AFD91" w14:textId="77777777" w:rsidR="00DD0177" w:rsidRPr="00C27124" w:rsidRDefault="00DD0177" w:rsidP="00D960CC">
            <w:pPr>
              <w:jc w:val="center"/>
              <w:rPr>
                <w:color w:val="000000"/>
                <w:sz w:val="20"/>
              </w:rPr>
            </w:pPr>
            <w:r w:rsidRPr="00C27124">
              <w:rPr>
                <w:color w:val="000000"/>
                <w:sz w:val="20"/>
              </w:rPr>
              <w:t>Наличие водо</w:t>
            </w:r>
            <w:r>
              <w:rPr>
                <w:color w:val="000000"/>
                <w:sz w:val="20"/>
              </w:rPr>
              <w:t xml:space="preserve">забора </w:t>
            </w:r>
          </w:p>
        </w:tc>
        <w:tc>
          <w:tcPr>
            <w:tcW w:w="1364" w:type="dxa"/>
            <w:shd w:val="clear" w:color="auto" w:fill="auto"/>
            <w:vAlign w:val="center"/>
            <w:hideMark/>
          </w:tcPr>
          <w:p w14:paraId="79BE87ED" w14:textId="77777777" w:rsidR="00DD0177" w:rsidRPr="00C27124" w:rsidRDefault="00DD0177" w:rsidP="00D960CC">
            <w:pPr>
              <w:jc w:val="center"/>
              <w:rPr>
                <w:color w:val="000000"/>
                <w:sz w:val="20"/>
              </w:rPr>
            </w:pPr>
            <w:r w:rsidRPr="00C27124">
              <w:rPr>
                <w:color w:val="000000"/>
                <w:sz w:val="20"/>
              </w:rPr>
              <w:t>Длина водовода</w:t>
            </w:r>
          </w:p>
        </w:tc>
        <w:tc>
          <w:tcPr>
            <w:tcW w:w="2109" w:type="dxa"/>
            <w:shd w:val="clear" w:color="auto" w:fill="auto"/>
            <w:vAlign w:val="center"/>
            <w:hideMark/>
          </w:tcPr>
          <w:p w14:paraId="1D7190CD" w14:textId="77777777" w:rsidR="00DD0177" w:rsidRPr="00C27124" w:rsidRDefault="00DD0177" w:rsidP="00D960CC">
            <w:pPr>
              <w:jc w:val="center"/>
              <w:rPr>
                <w:color w:val="000000"/>
                <w:sz w:val="20"/>
              </w:rPr>
            </w:pPr>
            <w:r w:rsidRPr="00C27124">
              <w:rPr>
                <w:color w:val="000000"/>
                <w:sz w:val="20"/>
              </w:rPr>
              <w:t>Год ввода в эксплуатацию</w:t>
            </w:r>
          </w:p>
        </w:tc>
      </w:tr>
      <w:tr w:rsidR="00DD0177" w:rsidRPr="00C27124" w14:paraId="283EE495" w14:textId="77777777" w:rsidTr="00D960CC">
        <w:trPr>
          <w:trHeight w:val="57"/>
          <w:jc w:val="center"/>
        </w:trPr>
        <w:tc>
          <w:tcPr>
            <w:tcW w:w="487" w:type="dxa"/>
            <w:shd w:val="clear" w:color="auto" w:fill="auto"/>
            <w:vAlign w:val="center"/>
          </w:tcPr>
          <w:p w14:paraId="53C00F04" w14:textId="77777777" w:rsidR="00DD0177" w:rsidRPr="00C27124" w:rsidRDefault="00DD0177" w:rsidP="00D960CC">
            <w:pPr>
              <w:jc w:val="center"/>
              <w:rPr>
                <w:color w:val="000000"/>
                <w:sz w:val="20"/>
              </w:rPr>
            </w:pPr>
            <w:r>
              <w:rPr>
                <w:color w:val="000000"/>
                <w:sz w:val="20"/>
              </w:rPr>
              <w:t>1</w:t>
            </w:r>
          </w:p>
        </w:tc>
        <w:tc>
          <w:tcPr>
            <w:tcW w:w="0" w:type="auto"/>
            <w:shd w:val="clear" w:color="auto" w:fill="auto"/>
            <w:vAlign w:val="center"/>
          </w:tcPr>
          <w:p w14:paraId="0A0CDE0E" w14:textId="77777777" w:rsidR="00DD0177" w:rsidRDefault="00DD0177" w:rsidP="00D960CC">
            <w:pPr>
              <w:rPr>
                <w:color w:val="000000"/>
                <w:sz w:val="20"/>
              </w:rPr>
            </w:pPr>
            <w:r>
              <w:rPr>
                <w:color w:val="000000"/>
                <w:sz w:val="22"/>
                <w:szCs w:val="22"/>
              </w:rPr>
              <w:t>д.</w:t>
            </w:r>
            <w:r w:rsidRPr="006B519F">
              <w:rPr>
                <w:color w:val="000000"/>
                <w:sz w:val="22"/>
                <w:szCs w:val="22"/>
              </w:rPr>
              <w:t xml:space="preserve"> Егорьевка</w:t>
            </w:r>
          </w:p>
        </w:tc>
        <w:tc>
          <w:tcPr>
            <w:tcW w:w="0" w:type="auto"/>
            <w:shd w:val="clear" w:color="auto" w:fill="auto"/>
            <w:vAlign w:val="center"/>
          </w:tcPr>
          <w:p w14:paraId="2AAF6B25" w14:textId="77777777" w:rsidR="00DD0177" w:rsidRDefault="00DD0177" w:rsidP="00D960CC">
            <w:pPr>
              <w:jc w:val="center"/>
              <w:rPr>
                <w:b/>
                <w:bCs/>
                <w:color w:val="000000"/>
                <w:sz w:val="20"/>
              </w:rPr>
            </w:pPr>
            <w:r>
              <w:rPr>
                <w:color w:val="000000"/>
                <w:sz w:val="20"/>
              </w:rPr>
              <w:t>130</w:t>
            </w:r>
          </w:p>
        </w:tc>
        <w:tc>
          <w:tcPr>
            <w:tcW w:w="1425" w:type="dxa"/>
            <w:shd w:val="clear" w:color="auto" w:fill="auto"/>
            <w:vAlign w:val="center"/>
          </w:tcPr>
          <w:p w14:paraId="26AE3CCA" w14:textId="77777777" w:rsidR="00DD0177" w:rsidRDefault="00DD0177" w:rsidP="00D960CC">
            <w:pPr>
              <w:jc w:val="center"/>
              <w:rPr>
                <w:b/>
                <w:bCs/>
                <w:color w:val="000000"/>
                <w:sz w:val="20"/>
              </w:rPr>
            </w:pPr>
            <w:r>
              <w:rPr>
                <w:color w:val="000000"/>
                <w:sz w:val="22"/>
                <w:szCs w:val="22"/>
              </w:rPr>
              <w:t>256</w:t>
            </w:r>
          </w:p>
        </w:tc>
        <w:tc>
          <w:tcPr>
            <w:tcW w:w="1171" w:type="dxa"/>
            <w:shd w:val="clear" w:color="auto" w:fill="auto"/>
            <w:noWrap/>
            <w:vAlign w:val="center"/>
          </w:tcPr>
          <w:p w14:paraId="055EDCC4" w14:textId="77777777" w:rsidR="00DD0177" w:rsidRPr="00C27124" w:rsidRDefault="00DD0177" w:rsidP="00D960CC">
            <w:pPr>
              <w:jc w:val="center"/>
              <w:rPr>
                <w:color w:val="000000"/>
                <w:sz w:val="20"/>
              </w:rPr>
            </w:pPr>
            <w:r>
              <w:rPr>
                <w:color w:val="000000"/>
                <w:sz w:val="20"/>
              </w:rPr>
              <w:t>да</w:t>
            </w:r>
          </w:p>
        </w:tc>
        <w:tc>
          <w:tcPr>
            <w:tcW w:w="1364" w:type="dxa"/>
            <w:shd w:val="clear" w:color="auto" w:fill="auto"/>
            <w:noWrap/>
            <w:vAlign w:val="center"/>
          </w:tcPr>
          <w:p w14:paraId="2347F457" w14:textId="77777777" w:rsidR="00DD0177" w:rsidRDefault="00DD0177" w:rsidP="00D960CC">
            <w:pPr>
              <w:jc w:val="center"/>
              <w:rPr>
                <w:color w:val="000000"/>
                <w:sz w:val="20"/>
              </w:rPr>
            </w:pPr>
            <w:r>
              <w:rPr>
                <w:color w:val="000000"/>
                <w:sz w:val="20"/>
              </w:rPr>
              <w:t>1,2</w:t>
            </w:r>
          </w:p>
        </w:tc>
        <w:tc>
          <w:tcPr>
            <w:tcW w:w="2109" w:type="dxa"/>
            <w:shd w:val="clear" w:color="auto" w:fill="auto"/>
            <w:noWrap/>
            <w:vAlign w:val="center"/>
          </w:tcPr>
          <w:p w14:paraId="1A757CBB" w14:textId="77777777" w:rsidR="00DD0177" w:rsidRPr="00C27124" w:rsidRDefault="00DD0177" w:rsidP="00D960CC">
            <w:pPr>
              <w:jc w:val="center"/>
              <w:rPr>
                <w:color w:val="000000"/>
                <w:sz w:val="20"/>
              </w:rPr>
            </w:pPr>
            <w:r w:rsidRPr="006B519F">
              <w:rPr>
                <w:color w:val="000000"/>
                <w:sz w:val="22"/>
                <w:szCs w:val="22"/>
              </w:rPr>
              <w:t>1981</w:t>
            </w:r>
          </w:p>
        </w:tc>
      </w:tr>
      <w:tr w:rsidR="00DD0177" w:rsidRPr="00C27124" w14:paraId="238BEF5C" w14:textId="77777777" w:rsidTr="00D960CC">
        <w:trPr>
          <w:trHeight w:val="57"/>
          <w:jc w:val="center"/>
        </w:trPr>
        <w:tc>
          <w:tcPr>
            <w:tcW w:w="487" w:type="dxa"/>
            <w:shd w:val="clear" w:color="auto" w:fill="auto"/>
            <w:vAlign w:val="center"/>
          </w:tcPr>
          <w:p w14:paraId="0FD3E905" w14:textId="77777777" w:rsidR="00DD0177" w:rsidRPr="00C27124" w:rsidRDefault="00DD0177" w:rsidP="00D960CC">
            <w:pPr>
              <w:jc w:val="center"/>
              <w:rPr>
                <w:color w:val="000000"/>
                <w:sz w:val="20"/>
              </w:rPr>
            </w:pPr>
            <w:r>
              <w:rPr>
                <w:color w:val="000000"/>
                <w:sz w:val="20"/>
              </w:rPr>
              <w:t>2</w:t>
            </w:r>
          </w:p>
        </w:tc>
        <w:tc>
          <w:tcPr>
            <w:tcW w:w="0" w:type="auto"/>
            <w:shd w:val="clear" w:color="auto" w:fill="auto"/>
            <w:vAlign w:val="center"/>
          </w:tcPr>
          <w:p w14:paraId="4F9F23D5" w14:textId="77777777" w:rsidR="00DD0177" w:rsidRDefault="00DD0177" w:rsidP="00D960CC">
            <w:pPr>
              <w:rPr>
                <w:color w:val="000000"/>
                <w:sz w:val="20"/>
              </w:rPr>
            </w:pPr>
            <w:proofErr w:type="spellStart"/>
            <w:r>
              <w:rPr>
                <w:color w:val="000000"/>
                <w:sz w:val="22"/>
                <w:szCs w:val="22"/>
              </w:rPr>
              <w:t>с</w:t>
            </w:r>
            <w:r w:rsidRPr="006B519F">
              <w:rPr>
                <w:color w:val="000000"/>
                <w:sz w:val="22"/>
                <w:szCs w:val="22"/>
              </w:rPr>
              <w:t>.Вознесеновка</w:t>
            </w:r>
            <w:proofErr w:type="spellEnd"/>
          </w:p>
        </w:tc>
        <w:tc>
          <w:tcPr>
            <w:tcW w:w="0" w:type="auto"/>
            <w:shd w:val="clear" w:color="auto" w:fill="auto"/>
            <w:vAlign w:val="center"/>
          </w:tcPr>
          <w:p w14:paraId="272E7301" w14:textId="77777777" w:rsidR="00DD0177" w:rsidRDefault="00DD0177" w:rsidP="00D960CC">
            <w:pPr>
              <w:jc w:val="center"/>
              <w:rPr>
                <w:b/>
                <w:bCs/>
                <w:color w:val="000000"/>
                <w:sz w:val="20"/>
              </w:rPr>
            </w:pPr>
            <w:r>
              <w:rPr>
                <w:color w:val="000000"/>
                <w:sz w:val="20"/>
              </w:rPr>
              <w:t>100</w:t>
            </w:r>
          </w:p>
        </w:tc>
        <w:tc>
          <w:tcPr>
            <w:tcW w:w="1425" w:type="dxa"/>
            <w:shd w:val="clear" w:color="auto" w:fill="auto"/>
            <w:vAlign w:val="center"/>
          </w:tcPr>
          <w:p w14:paraId="3BFEB1EC" w14:textId="77777777" w:rsidR="00DD0177" w:rsidRDefault="00DD0177" w:rsidP="00D960CC">
            <w:pPr>
              <w:jc w:val="center"/>
              <w:rPr>
                <w:b/>
                <w:bCs/>
                <w:color w:val="000000"/>
                <w:sz w:val="20"/>
              </w:rPr>
            </w:pPr>
            <w:r>
              <w:rPr>
                <w:color w:val="000000"/>
                <w:sz w:val="22"/>
                <w:szCs w:val="22"/>
              </w:rPr>
              <w:t>246</w:t>
            </w:r>
          </w:p>
        </w:tc>
        <w:tc>
          <w:tcPr>
            <w:tcW w:w="1171" w:type="dxa"/>
            <w:shd w:val="clear" w:color="auto" w:fill="auto"/>
            <w:noWrap/>
            <w:vAlign w:val="center"/>
          </w:tcPr>
          <w:p w14:paraId="34FC8C4B" w14:textId="77777777" w:rsidR="00DD0177" w:rsidRPr="00C27124" w:rsidRDefault="00DD0177" w:rsidP="00D960CC">
            <w:pPr>
              <w:jc w:val="center"/>
              <w:rPr>
                <w:color w:val="000000"/>
                <w:sz w:val="20"/>
              </w:rPr>
            </w:pPr>
            <w:r w:rsidRPr="006E71C8">
              <w:rPr>
                <w:color w:val="000000"/>
                <w:sz w:val="20"/>
              </w:rPr>
              <w:t>да</w:t>
            </w:r>
          </w:p>
        </w:tc>
        <w:tc>
          <w:tcPr>
            <w:tcW w:w="1364" w:type="dxa"/>
            <w:shd w:val="clear" w:color="auto" w:fill="auto"/>
            <w:noWrap/>
            <w:vAlign w:val="center"/>
          </w:tcPr>
          <w:p w14:paraId="579EDFC1" w14:textId="77777777" w:rsidR="00DD0177" w:rsidRDefault="00DD0177" w:rsidP="00D960CC">
            <w:pPr>
              <w:jc w:val="center"/>
              <w:rPr>
                <w:color w:val="000000"/>
                <w:sz w:val="20"/>
              </w:rPr>
            </w:pPr>
            <w:r>
              <w:rPr>
                <w:color w:val="000000"/>
                <w:sz w:val="20"/>
              </w:rPr>
              <w:t>4,2</w:t>
            </w:r>
          </w:p>
        </w:tc>
        <w:tc>
          <w:tcPr>
            <w:tcW w:w="2109" w:type="dxa"/>
            <w:shd w:val="clear" w:color="auto" w:fill="auto"/>
            <w:noWrap/>
            <w:vAlign w:val="center"/>
          </w:tcPr>
          <w:p w14:paraId="04FAC609" w14:textId="77777777" w:rsidR="00DD0177" w:rsidRPr="00C27124" w:rsidRDefault="00DD0177" w:rsidP="00D960CC">
            <w:pPr>
              <w:jc w:val="center"/>
              <w:rPr>
                <w:color w:val="000000"/>
                <w:sz w:val="20"/>
              </w:rPr>
            </w:pPr>
            <w:r w:rsidRPr="006B519F">
              <w:rPr>
                <w:color w:val="000000"/>
                <w:sz w:val="22"/>
                <w:szCs w:val="22"/>
              </w:rPr>
              <w:t>1969</w:t>
            </w:r>
          </w:p>
        </w:tc>
      </w:tr>
      <w:tr w:rsidR="00DD0177" w:rsidRPr="00C27124" w14:paraId="3AE34447" w14:textId="77777777" w:rsidTr="00D960CC">
        <w:trPr>
          <w:trHeight w:val="57"/>
          <w:jc w:val="center"/>
        </w:trPr>
        <w:tc>
          <w:tcPr>
            <w:tcW w:w="487" w:type="dxa"/>
            <w:shd w:val="clear" w:color="auto" w:fill="auto"/>
            <w:vAlign w:val="center"/>
          </w:tcPr>
          <w:p w14:paraId="4A6A56B7" w14:textId="77777777" w:rsidR="00DD0177" w:rsidRPr="00C27124" w:rsidRDefault="00DD0177" w:rsidP="00D960CC">
            <w:pPr>
              <w:jc w:val="center"/>
              <w:rPr>
                <w:color w:val="000000"/>
                <w:sz w:val="20"/>
              </w:rPr>
            </w:pPr>
          </w:p>
        </w:tc>
        <w:tc>
          <w:tcPr>
            <w:tcW w:w="0" w:type="auto"/>
            <w:shd w:val="clear" w:color="auto" w:fill="auto"/>
            <w:vAlign w:val="center"/>
          </w:tcPr>
          <w:p w14:paraId="6C8D9075" w14:textId="77777777" w:rsidR="00DD0177" w:rsidRDefault="00DD0177" w:rsidP="00D960CC">
            <w:pPr>
              <w:rPr>
                <w:color w:val="000000"/>
                <w:sz w:val="20"/>
              </w:rPr>
            </w:pPr>
            <w:r>
              <w:rPr>
                <w:color w:val="000000"/>
                <w:sz w:val="20"/>
              </w:rPr>
              <w:t>Итого</w:t>
            </w:r>
          </w:p>
        </w:tc>
        <w:tc>
          <w:tcPr>
            <w:tcW w:w="0" w:type="auto"/>
            <w:shd w:val="clear" w:color="auto" w:fill="auto"/>
            <w:vAlign w:val="center"/>
          </w:tcPr>
          <w:p w14:paraId="0DEBBA83" w14:textId="77777777" w:rsidR="00DD0177" w:rsidRDefault="00DD0177" w:rsidP="00D960CC">
            <w:pPr>
              <w:jc w:val="center"/>
              <w:rPr>
                <w:color w:val="000000"/>
                <w:sz w:val="20"/>
              </w:rPr>
            </w:pPr>
          </w:p>
        </w:tc>
        <w:tc>
          <w:tcPr>
            <w:tcW w:w="1425" w:type="dxa"/>
            <w:shd w:val="clear" w:color="auto" w:fill="auto"/>
            <w:vAlign w:val="center"/>
          </w:tcPr>
          <w:p w14:paraId="275EFD8C" w14:textId="77777777" w:rsidR="00DD0177" w:rsidRDefault="00DD0177" w:rsidP="00D960CC">
            <w:pPr>
              <w:jc w:val="center"/>
              <w:rPr>
                <w:color w:val="000000"/>
                <w:sz w:val="22"/>
                <w:szCs w:val="22"/>
              </w:rPr>
            </w:pPr>
            <w:r>
              <w:rPr>
                <w:b/>
                <w:bCs/>
                <w:color w:val="000000"/>
                <w:sz w:val="20"/>
              </w:rPr>
              <w:t>502</w:t>
            </w:r>
          </w:p>
        </w:tc>
        <w:tc>
          <w:tcPr>
            <w:tcW w:w="1171" w:type="dxa"/>
            <w:shd w:val="clear" w:color="auto" w:fill="auto"/>
            <w:noWrap/>
            <w:vAlign w:val="center"/>
          </w:tcPr>
          <w:p w14:paraId="0231A20E" w14:textId="77777777" w:rsidR="00DD0177" w:rsidRPr="006E71C8" w:rsidRDefault="00DD0177" w:rsidP="00D960CC">
            <w:pPr>
              <w:jc w:val="center"/>
              <w:rPr>
                <w:color w:val="000000"/>
                <w:sz w:val="20"/>
              </w:rPr>
            </w:pPr>
          </w:p>
        </w:tc>
        <w:tc>
          <w:tcPr>
            <w:tcW w:w="1364" w:type="dxa"/>
            <w:shd w:val="clear" w:color="auto" w:fill="auto"/>
            <w:noWrap/>
            <w:vAlign w:val="center"/>
          </w:tcPr>
          <w:p w14:paraId="45229D6C" w14:textId="77777777" w:rsidR="00DD0177" w:rsidRDefault="00DD0177" w:rsidP="00D960CC">
            <w:pPr>
              <w:jc w:val="center"/>
              <w:rPr>
                <w:color w:val="000000"/>
                <w:sz w:val="20"/>
              </w:rPr>
            </w:pPr>
            <w:r>
              <w:rPr>
                <w:color w:val="000000"/>
                <w:sz w:val="20"/>
              </w:rPr>
              <w:t>5,4</w:t>
            </w:r>
          </w:p>
        </w:tc>
        <w:tc>
          <w:tcPr>
            <w:tcW w:w="2109" w:type="dxa"/>
            <w:shd w:val="clear" w:color="auto" w:fill="auto"/>
            <w:noWrap/>
            <w:vAlign w:val="center"/>
          </w:tcPr>
          <w:p w14:paraId="5BFE03C3" w14:textId="77777777" w:rsidR="00DD0177" w:rsidRPr="006B519F" w:rsidRDefault="00DD0177" w:rsidP="00D960CC">
            <w:pPr>
              <w:jc w:val="center"/>
              <w:rPr>
                <w:color w:val="000000"/>
                <w:sz w:val="22"/>
                <w:szCs w:val="22"/>
              </w:rPr>
            </w:pPr>
          </w:p>
        </w:tc>
      </w:tr>
    </w:tbl>
    <w:p w14:paraId="3BBF3BF9" w14:textId="77777777" w:rsidR="00DD0177" w:rsidRDefault="00DD0177" w:rsidP="00DD0177">
      <w:pPr>
        <w:pStyle w:val="aff1"/>
        <w:rPr>
          <w:b/>
          <w:sz w:val="22"/>
          <w:szCs w:val="22"/>
        </w:rPr>
      </w:pPr>
    </w:p>
    <w:p w14:paraId="326C93AD" w14:textId="6E0CF306" w:rsidR="00DD0177" w:rsidRPr="00D11327" w:rsidRDefault="00DD0177" w:rsidP="00DD0177">
      <w:pPr>
        <w:pStyle w:val="aff1"/>
        <w:rPr>
          <w:b/>
          <w:sz w:val="22"/>
          <w:szCs w:val="22"/>
        </w:rPr>
      </w:pPr>
      <w:r w:rsidRPr="007E41AD">
        <w:rPr>
          <w:b/>
          <w:sz w:val="22"/>
          <w:szCs w:val="22"/>
        </w:rPr>
        <w:t xml:space="preserve">Таблица </w:t>
      </w:r>
      <w:r w:rsidR="00B753B8">
        <w:rPr>
          <w:b/>
          <w:sz w:val="22"/>
          <w:szCs w:val="22"/>
        </w:rPr>
        <w:t>2</w:t>
      </w:r>
      <w:r>
        <w:rPr>
          <w:b/>
          <w:sz w:val="22"/>
          <w:szCs w:val="22"/>
        </w:rPr>
        <w:t>.9</w:t>
      </w:r>
      <w:r w:rsidRPr="007E41AD">
        <w:rPr>
          <w:b/>
          <w:sz w:val="22"/>
          <w:szCs w:val="22"/>
        </w:rPr>
        <w:t xml:space="preserve">.  Характеристика водозаборов </w:t>
      </w:r>
      <w:r w:rsidRPr="007E41AD">
        <w:rPr>
          <w:b/>
        </w:rPr>
        <w:t>Егорьевского</w:t>
      </w:r>
      <w:r w:rsidRPr="00D11327">
        <w:rPr>
          <w:b/>
        </w:rPr>
        <w:t xml:space="preserve">  </w:t>
      </w:r>
      <w:r w:rsidRPr="00D11327">
        <w:rPr>
          <w:b/>
          <w:sz w:val="22"/>
          <w:szCs w:val="22"/>
        </w:rPr>
        <w:t xml:space="preserve"> сельсовета </w:t>
      </w:r>
      <w:proofErr w:type="gramStart"/>
      <w:r w:rsidRPr="00D11327">
        <w:rPr>
          <w:b/>
          <w:sz w:val="22"/>
          <w:szCs w:val="22"/>
        </w:rPr>
        <w:t>Касторенского  района</w:t>
      </w:r>
      <w:proofErr w:type="gramEnd"/>
      <w:r w:rsidRPr="00D11327">
        <w:rPr>
          <w:b/>
          <w:sz w:val="22"/>
          <w:szCs w:val="22"/>
        </w:rPr>
        <w:t xml:space="preserve"> </w:t>
      </w:r>
    </w:p>
    <w:tbl>
      <w:tblPr>
        <w:tblW w:w="10024" w:type="dxa"/>
        <w:tblInd w:w="113" w:type="dxa"/>
        <w:tblLook w:val="04A0" w:firstRow="1" w:lastRow="0" w:firstColumn="1" w:lastColumn="0" w:noHBand="0" w:noVBand="1"/>
      </w:tblPr>
      <w:tblGrid>
        <w:gridCol w:w="481"/>
        <w:gridCol w:w="1660"/>
        <w:gridCol w:w="1332"/>
        <w:gridCol w:w="2183"/>
        <w:gridCol w:w="1715"/>
        <w:gridCol w:w="1502"/>
        <w:gridCol w:w="1317"/>
      </w:tblGrid>
      <w:tr w:rsidR="00DD0177" w:rsidRPr="00054DDF" w14:paraId="54926B47" w14:textId="77777777" w:rsidTr="00D960CC">
        <w:trPr>
          <w:trHeight w:val="457"/>
        </w:trPr>
        <w:tc>
          <w:tcPr>
            <w:tcW w:w="3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A6A33FC" w14:textId="77777777" w:rsidR="00DD0177" w:rsidRPr="00054DDF" w:rsidRDefault="00DD0177" w:rsidP="00D960CC">
            <w:pPr>
              <w:jc w:val="center"/>
              <w:rPr>
                <w:sz w:val="22"/>
                <w:szCs w:val="22"/>
              </w:rPr>
            </w:pPr>
            <w:r w:rsidRPr="00054DDF">
              <w:rPr>
                <w:sz w:val="22"/>
                <w:szCs w:val="22"/>
              </w:rPr>
              <w:t> </w:t>
            </w:r>
            <w:r>
              <w:rPr>
                <w:sz w:val="22"/>
                <w:szCs w:val="22"/>
              </w:rPr>
              <w:t>№</w:t>
            </w:r>
          </w:p>
        </w:tc>
        <w:tc>
          <w:tcPr>
            <w:tcW w:w="20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758FFBF" w14:textId="77777777" w:rsidR="00DD0177" w:rsidRPr="00054DDF" w:rsidRDefault="00DD0177" w:rsidP="00D960CC">
            <w:pPr>
              <w:jc w:val="center"/>
              <w:rPr>
                <w:sz w:val="22"/>
                <w:szCs w:val="22"/>
              </w:rPr>
            </w:pPr>
            <w:proofErr w:type="gramStart"/>
            <w:r w:rsidRPr="00054DDF">
              <w:rPr>
                <w:sz w:val="22"/>
                <w:szCs w:val="22"/>
              </w:rPr>
              <w:t>Наименование  населённого</w:t>
            </w:r>
            <w:proofErr w:type="gramEnd"/>
            <w:r w:rsidRPr="00054DDF">
              <w:rPr>
                <w:sz w:val="22"/>
                <w:szCs w:val="22"/>
              </w:rPr>
              <w:t xml:space="preserve"> пункта</w:t>
            </w:r>
          </w:p>
        </w:tc>
        <w:tc>
          <w:tcPr>
            <w:tcW w:w="3090" w:type="dxa"/>
            <w:gridSpan w:val="2"/>
            <w:tcBorders>
              <w:top w:val="single" w:sz="4" w:space="0" w:color="auto"/>
              <w:left w:val="nil"/>
              <w:bottom w:val="single" w:sz="4" w:space="0" w:color="auto"/>
              <w:right w:val="single" w:sz="4" w:space="0" w:color="000000"/>
            </w:tcBorders>
            <w:shd w:val="clear" w:color="auto" w:fill="auto"/>
            <w:vAlign w:val="center"/>
            <w:hideMark/>
          </w:tcPr>
          <w:p w14:paraId="1C581AE1" w14:textId="77777777" w:rsidR="00DD0177" w:rsidRPr="00054DDF" w:rsidRDefault="00DD0177" w:rsidP="00D960CC">
            <w:pPr>
              <w:jc w:val="center"/>
              <w:rPr>
                <w:sz w:val="22"/>
                <w:szCs w:val="22"/>
              </w:rPr>
            </w:pPr>
            <w:r w:rsidRPr="00054DDF">
              <w:rPr>
                <w:sz w:val="22"/>
                <w:szCs w:val="22"/>
              </w:rPr>
              <w:t>Артезианские скважины</w:t>
            </w:r>
          </w:p>
        </w:tc>
        <w:tc>
          <w:tcPr>
            <w:tcW w:w="17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B0BF111" w14:textId="77777777" w:rsidR="00DD0177" w:rsidRPr="00054DDF" w:rsidRDefault="00DD0177" w:rsidP="00D960CC">
            <w:pPr>
              <w:jc w:val="center"/>
              <w:rPr>
                <w:sz w:val="22"/>
                <w:szCs w:val="22"/>
              </w:rPr>
            </w:pPr>
            <w:r w:rsidRPr="00054DDF">
              <w:rPr>
                <w:sz w:val="22"/>
                <w:szCs w:val="22"/>
              </w:rPr>
              <w:t xml:space="preserve">Длина магистрального </w:t>
            </w:r>
            <w:proofErr w:type="spellStart"/>
            <w:proofErr w:type="gramStart"/>
            <w:r w:rsidRPr="00054DDF">
              <w:rPr>
                <w:sz w:val="22"/>
                <w:szCs w:val="22"/>
              </w:rPr>
              <w:t>водопровода,км</w:t>
            </w:r>
            <w:proofErr w:type="spellEnd"/>
            <w:proofErr w:type="gramEnd"/>
            <w:r w:rsidRPr="00054DDF">
              <w:rPr>
                <w:sz w:val="22"/>
                <w:szCs w:val="22"/>
              </w:rPr>
              <w:t xml:space="preserve"> / диаметр, мм</w:t>
            </w:r>
          </w:p>
        </w:tc>
        <w:tc>
          <w:tcPr>
            <w:tcW w:w="15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42C1662" w14:textId="77777777" w:rsidR="00DD0177" w:rsidRPr="00054DDF" w:rsidRDefault="00DD0177" w:rsidP="00D960CC">
            <w:pPr>
              <w:jc w:val="center"/>
              <w:rPr>
                <w:sz w:val="22"/>
                <w:szCs w:val="22"/>
              </w:rPr>
            </w:pPr>
            <w:r w:rsidRPr="00054DDF">
              <w:rPr>
                <w:sz w:val="22"/>
                <w:szCs w:val="22"/>
              </w:rPr>
              <w:t xml:space="preserve">Количество башен </w:t>
            </w:r>
            <w:proofErr w:type="spellStart"/>
            <w:r w:rsidRPr="00054DDF">
              <w:rPr>
                <w:sz w:val="22"/>
                <w:szCs w:val="22"/>
              </w:rPr>
              <w:t>Рожновского</w:t>
            </w:r>
            <w:proofErr w:type="spellEnd"/>
            <w:r w:rsidRPr="00054DDF">
              <w:rPr>
                <w:sz w:val="22"/>
                <w:szCs w:val="22"/>
              </w:rPr>
              <w:t xml:space="preserve">, </w:t>
            </w:r>
            <w:proofErr w:type="spellStart"/>
            <w:r w:rsidRPr="00054DDF">
              <w:rPr>
                <w:sz w:val="22"/>
                <w:szCs w:val="22"/>
              </w:rPr>
              <w:t>шт</w:t>
            </w:r>
            <w:proofErr w:type="spellEnd"/>
          </w:p>
        </w:tc>
        <w:tc>
          <w:tcPr>
            <w:tcW w:w="13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A637528" w14:textId="77777777" w:rsidR="00DD0177" w:rsidRPr="00054DDF" w:rsidRDefault="00DD0177" w:rsidP="00D960CC">
            <w:pPr>
              <w:jc w:val="center"/>
              <w:rPr>
                <w:sz w:val="22"/>
                <w:szCs w:val="22"/>
              </w:rPr>
            </w:pPr>
            <w:r w:rsidRPr="00054DDF">
              <w:rPr>
                <w:sz w:val="22"/>
                <w:szCs w:val="22"/>
              </w:rPr>
              <w:t xml:space="preserve">Количество шахтных колодцев, </w:t>
            </w:r>
            <w:proofErr w:type="spellStart"/>
            <w:r w:rsidRPr="00054DDF">
              <w:rPr>
                <w:sz w:val="22"/>
                <w:szCs w:val="22"/>
              </w:rPr>
              <w:t>шт</w:t>
            </w:r>
            <w:proofErr w:type="spellEnd"/>
          </w:p>
        </w:tc>
      </w:tr>
      <w:tr w:rsidR="00DD0177" w:rsidRPr="00054DDF" w14:paraId="015E04C7" w14:textId="77777777" w:rsidTr="00D960CC">
        <w:trPr>
          <w:trHeight w:val="682"/>
        </w:trPr>
        <w:tc>
          <w:tcPr>
            <w:tcW w:w="326" w:type="dxa"/>
            <w:vMerge/>
            <w:tcBorders>
              <w:top w:val="single" w:sz="4" w:space="0" w:color="auto"/>
              <w:left w:val="single" w:sz="4" w:space="0" w:color="auto"/>
              <w:bottom w:val="single" w:sz="4" w:space="0" w:color="000000"/>
              <w:right w:val="single" w:sz="4" w:space="0" w:color="auto"/>
            </w:tcBorders>
            <w:vAlign w:val="center"/>
            <w:hideMark/>
          </w:tcPr>
          <w:p w14:paraId="102A646E" w14:textId="77777777" w:rsidR="00DD0177" w:rsidRPr="00054DDF" w:rsidRDefault="00DD0177" w:rsidP="00D960CC">
            <w:pPr>
              <w:rPr>
                <w:sz w:val="22"/>
                <w:szCs w:val="22"/>
              </w:rPr>
            </w:pPr>
          </w:p>
        </w:tc>
        <w:tc>
          <w:tcPr>
            <w:tcW w:w="2079" w:type="dxa"/>
            <w:vMerge/>
            <w:tcBorders>
              <w:top w:val="single" w:sz="4" w:space="0" w:color="auto"/>
              <w:left w:val="single" w:sz="4" w:space="0" w:color="auto"/>
              <w:bottom w:val="single" w:sz="4" w:space="0" w:color="000000"/>
              <w:right w:val="single" w:sz="4" w:space="0" w:color="auto"/>
            </w:tcBorders>
            <w:vAlign w:val="center"/>
            <w:hideMark/>
          </w:tcPr>
          <w:p w14:paraId="455B7713" w14:textId="77777777" w:rsidR="00DD0177" w:rsidRPr="00054DDF" w:rsidRDefault="00DD0177" w:rsidP="00D960CC">
            <w:pPr>
              <w:rPr>
                <w:sz w:val="22"/>
                <w:szCs w:val="22"/>
              </w:rPr>
            </w:pPr>
          </w:p>
        </w:tc>
        <w:tc>
          <w:tcPr>
            <w:tcW w:w="910" w:type="dxa"/>
            <w:tcBorders>
              <w:top w:val="nil"/>
              <w:left w:val="nil"/>
              <w:bottom w:val="single" w:sz="4" w:space="0" w:color="auto"/>
              <w:right w:val="single" w:sz="4" w:space="0" w:color="auto"/>
            </w:tcBorders>
            <w:shd w:val="clear" w:color="auto" w:fill="auto"/>
            <w:vAlign w:val="center"/>
            <w:hideMark/>
          </w:tcPr>
          <w:p w14:paraId="60F3E6B2" w14:textId="77777777" w:rsidR="00DD0177" w:rsidRPr="00054DDF" w:rsidRDefault="00DD0177" w:rsidP="00D960CC">
            <w:pPr>
              <w:rPr>
                <w:sz w:val="22"/>
                <w:szCs w:val="22"/>
              </w:rPr>
            </w:pPr>
            <w:r w:rsidRPr="00054DDF">
              <w:rPr>
                <w:sz w:val="22"/>
                <w:szCs w:val="22"/>
              </w:rPr>
              <w:t xml:space="preserve">количество, </w:t>
            </w:r>
            <w:proofErr w:type="spellStart"/>
            <w:r w:rsidRPr="00054DDF">
              <w:rPr>
                <w:sz w:val="22"/>
                <w:szCs w:val="22"/>
              </w:rPr>
              <w:t>шт</w:t>
            </w:r>
            <w:proofErr w:type="spellEnd"/>
          </w:p>
        </w:tc>
        <w:tc>
          <w:tcPr>
            <w:tcW w:w="2180" w:type="dxa"/>
            <w:tcBorders>
              <w:top w:val="nil"/>
              <w:left w:val="nil"/>
              <w:bottom w:val="single" w:sz="4" w:space="0" w:color="auto"/>
              <w:right w:val="single" w:sz="4" w:space="0" w:color="auto"/>
            </w:tcBorders>
            <w:shd w:val="clear" w:color="auto" w:fill="auto"/>
            <w:vAlign w:val="center"/>
            <w:hideMark/>
          </w:tcPr>
          <w:p w14:paraId="07E62FDB" w14:textId="77777777" w:rsidR="00DD0177" w:rsidRPr="00054DDF" w:rsidRDefault="00DD0177" w:rsidP="00D960CC">
            <w:pPr>
              <w:rPr>
                <w:sz w:val="22"/>
                <w:szCs w:val="22"/>
              </w:rPr>
            </w:pPr>
            <w:r w:rsidRPr="00054DDF">
              <w:rPr>
                <w:sz w:val="22"/>
                <w:szCs w:val="22"/>
              </w:rPr>
              <w:t>производительность, м</w:t>
            </w:r>
            <w:r w:rsidRPr="00054DDF">
              <w:rPr>
                <w:sz w:val="22"/>
                <w:szCs w:val="22"/>
                <w:vertAlign w:val="superscript"/>
              </w:rPr>
              <w:t>3</w:t>
            </w:r>
            <w:r w:rsidRPr="00054DDF">
              <w:rPr>
                <w:sz w:val="22"/>
                <w:szCs w:val="22"/>
              </w:rPr>
              <w:t>/час</w:t>
            </w:r>
          </w:p>
        </w:tc>
        <w:tc>
          <w:tcPr>
            <w:tcW w:w="1713" w:type="dxa"/>
            <w:vMerge/>
            <w:tcBorders>
              <w:top w:val="single" w:sz="4" w:space="0" w:color="auto"/>
              <w:left w:val="single" w:sz="4" w:space="0" w:color="auto"/>
              <w:bottom w:val="single" w:sz="4" w:space="0" w:color="000000"/>
              <w:right w:val="single" w:sz="4" w:space="0" w:color="auto"/>
            </w:tcBorders>
            <w:vAlign w:val="center"/>
            <w:hideMark/>
          </w:tcPr>
          <w:p w14:paraId="24C69B55" w14:textId="77777777" w:rsidR="00DD0177" w:rsidRPr="00054DDF" w:rsidRDefault="00DD0177" w:rsidP="00D960CC">
            <w:pPr>
              <w:rPr>
                <w:sz w:val="22"/>
                <w:szCs w:val="22"/>
              </w:rPr>
            </w:pPr>
          </w:p>
        </w:tc>
        <w:tc>
          <w:tcPr>
            <w:tcW w:w="1500" w:type="dxa"/>
            <w:vMerge/>
            <w:tcBorders>
              <w:top w:val="single" w:sz="4" w:space="0" w:color="auto"/>
              <w:left w:val="single" w:sz="4" w:space="0" w:color="auto"/>
              <w:bottom w:val="single" w:sz="4" w:space="0" w:color="000000"/>
              <w:right w:val="single" w:sz="4" w:space="0" w:color="auto"/>
            </w:tcBorders>
            <w:vAlign w:val="center"/>
            <w:hideMark/>
          </w:tcPr>
          <w:p w14:paraId="7241DD40" w14:textId="77777777" w:rsidR="00DD0177" w:rsidRPr="00054DDF" w:rsidRDefault="00DD0177" w:rsidP="00D960CC">
            <w:pPr>
              <w:rPr>
                <w:sz w:val="22"/>
                <w:szCs w:val="22"/>
              </w:rPr>
            </w:pPr>
          </w:p>
        </w:tc>
        <w:tc>
          <w:tcPr>
            <w:tcW w:w="1316" w:type="dxa"/>
            <w:vMerge/>
            <w:tcBorders>
              <w:top w:val="single" w:sz="4" w:space="0" w:color="auto"/>
              <w:left w:val="single" w:sz="4" w:space="0" w:color="auto"/>
              <w:bottom w:val="single" w:sz="4" w:space="0" w:color="000000"/>
              <w:right w:val="single" w:sz="4" w:space="0" w:color="auto"/>
            </w:tcBorders>
            <w:vAlign w:val="center"/>
            <w:hideMark/>
          </w:tcPr>
          <w:p w14:paraId="63D1C421" w14:textId="77777777" w:rsidR="00DD0177" w:rsidRPr="00054DDF" w:rsidRDefault="00DD0177" w:rsidP="00D960CC">
            <w:pPr>
              <w:rPr>
                <w:sz w:val="22"/>
                <w:szCs w:val="22"/>
              </w:rPr>
            </w:pPr>
          </w:p>
        </w:tc>
      </w:tr>
      <w:tr w:rsidR="00DD0177" w:rsidRPr="00054DDF" w14:paraId="64AB79DD" w14:textId="77777777" w:rsidTr="00D960CC">
        <w:trPr>
          <w:trHeight w:val="464"/>
        </w:trPr>
        <w:tc>
          <w:tcPr>
            <w:tcW w:w="326" w:type="dxa"/>
            <w:tcBorders>
              <w:top w:val="nil"/>
              <w:left w:val="single" w:sz="4" w:space="0" w:color="auto"/>
              <w:bottom w:val="single" w:sz="4" w:space="0" w:color="auto"/>
              <w:right w:val="single" w:sz="4" w:space="0" w:color="auto"/>
            </w:tcBorders>
            <w:shd w:val="clear" w:color="auto" w:fill="auto"/>
            <w:vAlign w:val="center"/>
            <w:hideMark/>
          </w:tcPr>
          <w:p w14:paraId="0EE9F128" w14:textId="77777777" w:rsidR="00DD0177" w:rsidRPr="00054DDF" w:rsidRDefault="00DD0177" w:rsidP="00D960CC">
            <w:pPr>
              <w:jc w:val="right"/>
              <w:rPr>
                <w:color w:val="000000"/>
                <w:sz w:val="22"/>
                <w:szCs w:val="22"/>
              </w:rPr>
            </w:pPr>
            <w:r w:rsidRPr="00054DDF">
              <w:rPr>
                <w:color w:val="000000"/>
                <w:sz w:val="22"/>
                <w:szCs w:val="22"/>
              </w:rPr>
              <w:t>1</w:t>
            </w:r>
          </w:p>
        </w:tc>
        <w:tc>
          <w:tcPr>
            <w:tcW w:w="2079" w:type="dxa"/>
            <w:tcBorders>
              <w:top w:val="nil"/>
              <w:left w:val="nil"/>
              <w:bottom w:val="single" w:sz="4" w:space="0" w:color="auto"/>
              <w:right w:val="single" w:sz="4" w:space="0" w:color="auto"/>
            </w:tcBorders>
            <w:shd w:val="clear" w:color="auto" w:fill="auto"/>
            <w:vAlign w:val="center"/>
            <w:hideMark/>
          </w:tcPr>
          <w:p w14:paraId="3FD53B1D" w14:textId="77777777" w:rsidR="00DD0177" w:rsidRPr="00054DDF" w:rsidRDefault="00DD0177" w:rsidP="00D960CC">
            <w:pPr>
              <w:rPr>
                <w:color w:val="000000"/>
                <w:sz w:val="22"/>
                <w:szCs w:val="22"/>
              </w:rPr>
            </w:pPr>
            <w:r w:rsidRPr="00054DDF">
              <w:rPr>
                <w:color w:val="000000"/>
                <w:sz w:val="22"/>
                <w:szCs w:val="22"/>
              </w:rPr>
              <w:t>д. Егорьевка</w:t>
            </w:r>
          </w:p>
        </w:tc>
        <w:tc>
          <w:tcPr>
            <w:tcW w:w="910" w:type="dxa"/>
            <w:tcBorders>
              <w:top w:val="nil"/>
              <w:left w:val="nil"/>
              <w:bottom w:val="single" w:sz="4" w:space="0" w:color="auto"/>
              <w:right w:val="single" w:sz="4" w:space="0" w:color="auto"/>
            </w:tcBorders>
            <w:shd w:val="clear" w:color="auto" w:fill="auto"/>
            <w:vAlign w:val="center"/>
            <w:hideMark/>
          </w:tcPr>
          <w:p w14:paraId="7249939F" w14:textId="77777777" w:rsidR="00DD0177" w:rsidRPr="00054DDF" w:rsidRDefault="00DD0177" w:rsidP="00D960CC">
            <w:pPr>
              <w:jc w:val="center"/>
              <w:rPr>
                <w:sz w:val="22"/>
                <w:szCs w:val="22"/>
              </w:rPr>
            </w:pPr>
            <w:r w:rsidRPr="00054DDF">
              <w:rPr>
                <w:sz w:val="22"/>
                <w:szCs w:val="22"/>
              </w:rPr>
              <w:t>1</w:t>
            </w:r>
          </w:p>
        </w:tc>
        <w:tc>
          <w:tcPr>
            <w:tcW w:w="2180" w:type="dxa"/>
            <w:tcBorders>
              <w:top w:val="nil"/>
              <w:left w:val="nil"/>
              <w:bottom w:val="single" w:sz="4" w:space="0" w:color="auto"/>
              <w:right w:val="single" w:sz="4" w:space="0" w:color="auto"/>
            </w:tcBorders>
            <w:shd w:val="clear" w:color="auto" w:fill="auto"/>
            <w:vAlign w:val="center"/>
            <w:hideMark/>
          </w:tcPr>
          <w:p w14:paraId="0BB1393F" w14:textId="77777777" w:rsidR="00DD0177" w:rsidRPr="00054DDF" w:rsidRDefault="00DD0177" w:rsidP="00D960CC">
            <w:pPr>
              <w:jc w:val="center"/>
              <w:rPr>
                <w:sz w:val="22"/>
                <w:szCs w:val="22"/>
              </w:rPr>
            </w:pPr>
            <w:r w:rsidRPr="00054DDF">
              <w:rPr>
                <w:sz w:val="22"/>
                <w:szCs w:val="22"/>
              </w:rPr>
              <w:t>6,5</w:t>
            </w:r>
          </w:p>
        </w:tc>
        <w:tc>
          <w:tcPr>
            <w:tcW w:w="1713" w:type="dxa"/>
            <w:tcBorders>
              <w:top w:val="nil"/>
              <w:left w:val="nil"/>
              <w:bottom w:val="single" w:sz="4" w:space="0" w:color="auto"/>
              <w:right w:val="single" w:sz="4" w:space="0" w:color="auto"/>
            </w:tcBorders>
            <w:shd w:val="clear" w:color="auto" w:fill="auto"/>
            <w:vAlign w:val="center"/>
            <w:hideMark/>
          </w:tcPr>
          <w:p w14:paraId="28EDCA61" w14:textId="77777777" w:rsidR="00DD0177" w:rsidRPr="00054DDF" w:rsidRDefault="00DD0177" w:rsidP="00D960CC">
            <w:pPr>
              <w:jc w:val="center"/>
              <w:rPr>
                <w:color w:val="000000"/>
                <w:sz w:val="20"/>
              </w:rPr>
            </w:pPr>
            <w:r w:rsidRPr="00054DDF">
              <w:rPr>
                <w:color w:val="000000"/>
                <w:sz w:val="20"/>
              </w:rPr>
              <w:t>1,2</w:t>
            </w:r>
          </w:p>
        </w:tc>
        <w:tc>
          <w:tcPr>
            <w:tcW w:w="1500" w:type="dxa"/>
            <w:tcBorders>
              <w:top w:val="nil"/>
              <w:left w:val="nil"/>
              <w:bottom w:val="single" w:sz="4" w:space="0" w:color="auto"/>
              <w:right w:val="single" w:sz="4" w:space="0" w:color="auto"/>
            </w:tcBorders>
            <w:shd w:val="clear" w:color="auto" w:fill="auto"/>
            <w:vAlign w:val="center"/>
            <w:hideMark/>
          </w:tcPr>
          <w:p w14:paraId="4579B052" w14:textId="77777777" w:rsidR="00DD0177" w:rsidRPr="00054DDF" w:rsidRDefault="00DD0177" w:rsidP="00D960CC">
            <w:pPr>
              <w:jc w:val="center"/>
              <w:rPr>
                <w:color w:val="000000"/>
                <w:sz w:val="20"/>
              </w:rPr>
            </w:pPr>
            <w:r>
              <w:rPr>
                <w:color w:val="000000"/>
                <w:sz w:val="20"/>
              </w:rPr>
              <w:t>1</w:t>
            </w:r>
            <w:r w:rsidRPr="00054DDF">
              <w:rPr>
                <w:color w:val="000000"/>
                <w:sz w:val="20"/>
              </w:rPr>
              <w:t> </w:t>
            </w:r>
          </w:p>
        </w:tc>
        <w:tc>
          <w:tcPr>
            <w:tcW w:w="1316" w:type="dxa"/>
            <w:tcBorders>
              <w:top w:val="nil"/>
              <w:left w:val="nil"/>
              <w:bottom w:val="single" w:sz="4" w:space="0" w:color="auto"/>
              <w:right w:val="single" w:sz="4" w:space="0" w:color="auto"/>
            </w:tcBorders>
            <w:shd w:val="clear" w:color="auto" w:fill="auto"/>
            <w:vAlign w:val="center"/>
            <w:hideMark/>
          </w:tcPr>
          <w:p w14:paraId="686E25C2" w14:textId="77777777" w:rsidR="00DD0177" w:rsidRPr="00054DDF" w:rsidRDefault="00DD0177" w:rsidP="00D960CC">
            <w:pPr>
              <w:jc w:val="center"/>
              <w:rPr>
                <w:sz w:val="22"/>
                <w:szCs w:val="22"/>
              </w:rPr>
            </w:pPr>
            <w:r w:rsidRPr="00054DDF">
              <w:rPr>
                <w:sz w:val="22"/>
                <w:szCs w:val="22"/>
              </w:rPr>
              <w:t>Нет инф.</w:t>
            </w:r>
          </w:p>
        </w:tc>
      </w:tr>
      <w:tr w:rsidR="00DD0177" w:rsidRPr="00054DDF" w14:paraId="56F7CD6A" w14:textId="77777777" w:rsidTr="00D960CC">
        <w:trPr>
          <w:trHeight w:val="307"/>
        </w:trPr>
        <w:tc>
          <w:tcPr>
            <w:tcW w:w="326" w:type="dxa"/>
            <w:tcBorders>
              <w:top w:val="nil"/>
              <w:left w:val="single" w:sz="4" w:space="0" w:color="auto"/>
              <w:bottom w:val="single" w:sz="4" w:space="0" w:color="auto"/>
              <w:right w:val="single" w:sz="4" w:space="0" w:color="auto"/>
            </w:tcBorders>
            <w:shd w:val="clear" w:color="auto" w:fill="auto"/>
            <w:vAlign w:val="center"/>
            <w:hideMark/>
          </w:tcPr>
          <w:p w14:paraId="216EECD4" w14:textId="77777777" w:rsidR="00DD0177" w:rsidRPr="00054DDF" w:rsidRDefault="00DD0177" w:rsidP="00D960CC">
            <w:pPr>
              <w:jc w:val="right"/>
              <w:rPr>
                <w:color w:val="000000"/>
                <w:sz w:val="22"/>
                <w:szCs w:val="22"/>
              </w:rPr>
            </w:pPr>
            <w:r w:rsidRPr="00054DDF">
              <w:rPr>
                <w:color w:val="000000"/>
                <w:sz w:val="22"/>
                <w:szCs w:val="22"/>
              </w:rPr>
              <w:t>2</w:t>
            </w:r>
          </w:p>
        </w:tc>
        <w:tc>
          <w:tcPr>
            <w:tcW w:w="2079" w:type="dxa"/>
            <w:tcBorders>
              <w:top w:val="nil"/>
              <w:left w:val="nil"/>
              <w:bottom w:val="single" w:sz="4" w:space="0" w:color="auto"/>
              <w:right w:val="single" w:sz="4" w:space="0" w:color="auto"/>
            </w:tcBorders>
            <w:shd w:val="clear" w:color="auto" w:fill="auto"/>
            <w:vAlign w:val="center"/>
            <w:hideMark/>
          </w:tcPr>
          <w:p w14:paraId="378036D1" w14:textId="77777777" w:rsidR="00DD0177" w:rsidRPr="00054DDF" w:rsidRDefault="00DD0177" w:rsidP="00D960CC">
            <w:pPr>
              <w:rPr>
                <w:color w:val="000000"/>
                <w:sz w:val="22"/>
                <w:szCs w:val="22"/>
              </w:rPr>
            </w:pPr>
            <w:proofErr w:type="spellStart"/>
            <w:r w:rsidRPr="00054DDF">
              <w:rPr>
                <w:color w:val="000000"/>
                <w:sz w:val="22"/>
                <w:szCs w:val="22"/>
              </w:rPr>
              <w:t>с.Вознесеновка</w:t>
            </w:r>
            <w:proofErr w:type="spellEnd"/>
          </w:p>
        </w:tc>
        <w:tc>
          <w:tcPr>
            <w:tcW w:w="910" w:type="dxa"/>
            <w:tcBorders>
              <w:top w:val="nil"/>
              <w:left w:val="nil"/>
              <w:bottom w:val="single" w:sz="4" w:space="0" w:color="auto"/>
              <w:right w:val="single" w:sz="4" w:space="0" w:color="auto"/>
            </w:tcBorders>
            <w:shd w:val="clear" w:color="auto" w:fill="auto"/>
            <w:vAlign w:val="center"/>
            <w:hideMark/>
          </w:tcPr>
          <w:p w14:paraId="4CC3B370" w14:textId="77777777" w:rsidR="00DD0177" w:rsidRPr="00054DDF" w:rsidRDefault="00DD0177" w:rsidP="00D960CC">
            <w:pPr>
              <w:jc w:val="center"/>
              <w:rPr>
                <w:sz w:val="22"/>
                <w:szCs w:val="22"/>
              </w:rPr>
            </w:pPr>
            <w:r w:rsidRPr="00054DDF">
              <w:rPr>
                <w:sz w:val="22"/>
                <w:szCs w:val="22"/>
              </w:rPr>
              <w:t>1</w:t>
            </w:r>
          </w:p>
        </w:tc>
        <w:tc>
          <w:tcPr>
            <w:tcW w:w="2180" w:type="dxa"/>
            <w:tcBorders>
              <w:top w:val="nil"/>
              <w:left w:val="nil"/>
              <w:bottom w:val="single" w:sz="4" w:space="0" w:color="auto"/>
              <w:right w:val="single" w:sz="4" w:space="0" w:color="auto"/>
            </w:tcBorders>
            <w:shd w:val="clear" w:color="auto" w:fill="auto"/>
            <w:vAlign w:val="center"/>
            <w:hideMark/>
          </w:tcPr>
          <w:p w14:paraId="0AC79C6B" w14:textId="77777777" w:rsidR="00DD0177" w:rsidRPr="00054DDF" w:rsidRDefault="00DD0177" w:rsidP="00D960CC">
            <w:pPr>
              <w:jc w:val="center"/>
            </w:pPr>
            <w:r w:rsidRPr="00054DDF">
              <w:t>6,5</w:t>
            </w:r>
          </w:p>
        </w:tc>
        <w:tc>
          <w:tcPr>
            <w:tcW w:w="1713" w:type="dxa"/>
            <w:tcBorders>
              <w:top w:val="nil"/>
              <w:left w:val="nil"/>
              <w:bottom w:val="single" w:sz="4" w:space="0" w:color="auto"/>
              <w:right w:val="single" w:sz="4" w:space="0" w:color="auto"/>
            </w:tcBorders>
            <w:shd w:val="clear" w:color="auto" w:fill="auto"/>
            <w:vAlign w:val="center"/>
            <w:hideMark/>
          </w:tcPr>
          <w:p w14:paraId="26C86859" w14:textId="77777777" w:rsidR="00DD0177" w:rsidRPr="00054DDF" w:rsidRDefault="00DD0177" w:rsidP="00D960CC">
            <w:pPr>
              <w:jc w:val="center"/>
              <w:rPr>
                <w:color w:val="000000"/>
                <w:sz w:val="20"/>
              </w:rPr>
            </w:pPr>
            <w:r w:rsidRPr="00054DDF">
              <w:rPr>
                <w:color w:val="000000"/>
                <w:sz w:val="20"/>
              </w:rPr>
              <w:t>4,2</w:t>
            </w:r>
          </w:p>
        </w:tc>
        <w:tc>
          <w:tcPr>
            <w:tcW w:w="1500" w:type="dxa"/>
            <w:tcBorders>
              <w:top w:val="nil"/>
              <w:left w:val="nil"/>
              <w:bottom w:val="single" w:sz="4" w:space="0" w:color="auto"/>
              <w:right w:val="single" w:sz="4" w:space="0" w:color="auto"/>
            </w:tcBorders>
            <w:shd w:val="clear" w:color="auto" w:fill="auto"/>
            <w:vAlign w:val="center"/>
            <w:hideMark/>
          </w:tcPr>
          <w:p w14:paraId="7157F000" w14:textId="77777777" w:rsidR="00DD0177" w:rsidRPr="00054DDF" w:rsidRDefault="00DD0177" w:rsidP="00D960CC">
            <w:pPr>
              <w:jc w:val="center"/>
              <w:rPr>
                <w:color w:val="000000"/>
                <w:sz w:val="20"/>
              </w:rPr>
            </w:pPr>
            <w:r w:rsidRPr="00054DDF">
              <w:rPr>
                <w:color w:val="000000"/>
                <w:sz w:val="20"/>
              </w:rPr>
              <w:t> </w:t>
            </w:r>
            <w:r>
              <w:rPr>
                <w:color w:val="000000"/>
                <w:sz w:val="20"/>
              </w:rPr>
              <w:t>2</w:t>
            </w:r>
          </w:p>
        </w:tc>
        <w:tc>
          <w:tcPr>
            <w:tcW w:w="1316" w:type="dxa"/>
            <w:tcBorders>
              <w:top w:val="nil"/>
              <w:left w:val="nil"/>
              <w:bottom w:val="single" w:sz="4" w:space="0" w:color="auto"/>
              <w:right w:val="single" w:sz="4" w:space="0" w:color="auto"/>
            </w:tcBorders>
            <w:shd w:val="clear" w:color="auto" w:fill="auto"/>
            <w:vAlign w:val="center"/>
            <w:hideMark/>
          </w:tcPr>
          <w:p w14:paraId="559F2FC0" w14:textId="77777777" w:rsidR="00DD0177" w:rsidRPr="00054DDF" w:rsidRDefault="00DD0177" w:rsidP="00D960CC">
            <w:pPr>
              <w:jc w:val="center"/>
              <w:rPr>
                <w:sz w:val="22"/>
                <w:szCs w:val="22"/>
              </w:rPr>
            </w:pPr>
            <w:r w:rsidRPr="00054DDF">
              <w:rPr>
                <w:sz w:val="22"/>
                <w:szCs w:val="22"/>
              </w:rPr>
              <w:t>Нет инф.</w:t>
            </w:r>
          </w:p>
        </w:tc>
      </w:tr>
      <w:tr w:rsidR="00DD0177" w:rsidRPr="00054DDF" w14:paraId="5EE8BC52" w14:textId="77777777" w:rsidTr="00D960CC">
        <w:trPr>
          <w:trHeight w:val="300"/>
        </w:trPr>
        <w:tc>
          <w:tcPr>
            <w:tcW w:w="326" w:type="dxa"/>
            <w:tcBorders>
              <w:top w:val="nil"/>
              <w:left w:val="single" w:sz="4" w:space="0" w:color="auto"/>
              <w:bottom w:val="single" w:sz="4" w:space="0" w:color="auto"/>
              <w:right w:val="single" w:sz="4" w:space="0" w:color="auto"/>
            </w:tcBorders>
            <w:shd w:val="clear" w:color="auto" w:fill="auto"/>
            <w:vAlign w:val="center"/>
            <w:hideMark/>
          </w:tcPr>
          <w:p w14:paraId="7B902E3A" w14:textId="77777777" w:rsidR="00DD0177" w:rsidRPr="00054DDF" w:rsidRDefault="00DD0177" w:rsidP="00D960CC">
            <w:pPr>
              <w:jc w:val="center"/>
              <w:rPr>
                <w:color w:val="000000"/>
                <w:sz w:val="22"/>
                <w:szCs w:val="22"/>
              </w:rPr>
            </w:pPr>
            <w:r w:rsidRPr="00054DDF">
              <w:rPr>
                <w:color w:val="000000"/>
                <w:sz w:val="22"/>
                <w:szCs w:val="22"/>
              </w:rPr>
              <w:t> </w:t>
            </w:r>
          </w:p>
        </w:tc>
        <w:tc>
          <w:tcPr>
            <w:tcW w:w="2079" w:type="dxa"/>
            <w:tcBorders>
              <w:top w:val="nil"/>
              <w:left w:val="nil"/>
              <w:bottom w:val="single" w:sz="4" w:space="0" w:color="auto"/>
              <w:right w:val="single" w:sz="4" w:space="0" w:color="auto"/>
            </w:tcBorders>
            <w:shd w:val="clear" w:color="auto" w:fill="auto"/>
            <w:vAlign w:val="center"/>
            <w:hideMark/>
          </w:tcPr>
          <w:p w14:paraId="654A554A" w14:textId="77777777" w:rsidR="00DD0177" w:rsidRPr="00054DDF" w:rsidRDefault="00DD0177" w:rsidP="00D960CC">
            <w:pPr>
              <w:rPr>
                <w:color w:val="00000A"/>
                <w:sz w:val="20"/>
              </w:rPr>
            </w:pPr>
            <w:r w:rsidRPr="00054DDF">
              <w:rPr>
                <w:color w:val="00000A"/>
                <w:sz w:val="20"/>
              </w:rPr>
              <w:t xml:space="preserve">Итого </w:t>
            </w:r>
          </w:p>
        </w:tc>
        <w:tc>
          <w:tcPr>
            <w:tcW w:w="910" w:type="dxa"/>
            <w:tcBorders>
              <w:top w:val="nil"/>
              <w:left w:val="nil"/>
              <w:bottom w:val="single" w:sz="4" w:space="0" w:color="auto"/>
              <w:right w:val="single" w:sz="4" w:space="0" w:color="auto"/>
            </w:tcBorders>
            <w:shd w:val="clear" w:color="auto" w:fill="auto"/>
            <w:vAlign w:val="center"/>
            <w:hideMark/>
          </w:tcPr>
          <w:p w14:paraId="6FB6D936" w14:textId="77777777" w:rsidR="00DD0177" w:rsidRPr="00054DDF" w:rsidRDefault="00DD0177" w:rsidP="00D960CC">
            <w:pPr>
              <w:jc w:val="center"/>
              <w:rPr>
                <w:sz w:val="22"/>
                <w:szCs w:val="22"/>
              </w:rPr>
            </w:pPr>
            <w:r w:rsidRPr="00054DDF">
              <w:rPr>
                <w:sz w:val="22"/>
                <w:szCs w:val="22"/>
              </w:rPr>
              <w:t>2</w:t>
            </w:r>
          </w:p>
        </w:tc>
        <w:tc>
          <w:tcPr>
            <w:tcW w:w="2180" w:type="dxa"/>
            <w:tcBorders>
              <w:top w:val="nil"/>
              <w:left w:val="nil"/>
              <w:bottom w:val="single" w:sz="4" w:space="0" w:color="auto"/>
              <w:right w:val="single" w:sz="4" w:space="0" w:color="auto"/>
            </w:tcBorders>
            <w:shd w:val="clear" w:color="auto" w:fill="auto"/>
            <w:vAlign w:val="center"/>
            <w:hideMark/>
          </w:tcPr>
          <w:p w14:paraId="54B7EAF2" w14:textId="77777777" w:rsidR="00DD0177" w:rsidRPr="00054DDF" w:rsidRDefault="00DD0177" w:rsidP="00D960CC">
            <w:pPr>
              <w:jc w:val="center"/>
              <w:rPr>
                <w:sz w:val="22"/>
                <w:szCs w:val="22"/>
              </w:rPr>
            </w:pPr>
            <w:r w:rsidRPr="00054DDF">
              <w:rPr>
                <w:sz w:val="22"/>
                <w:szCs w:val="22"/>
              </w:rPr>
              <w:t> </w:t>
            </w:r>
          </w:p>
        </w:tc>
        <w:tc>
          <w:tcPr>
            <w:tcW w:w="1713" w:type="dxa"/>
            <w:tcBorders>
              <w:top w:val="nil"/>
              <w:left w:val="nil"/>
              <w:bottom w:val="single" w:sz="4" w:space="0" w:color="auto"/>
              <w:right w:val="single" w:sz="4" w:space="0" w:color="auto"/>
            </w:tcBorders>
            <w:shd w:val="clear" w:color="auto" w:fill="auto"/>
            <w:vAlign w:val="center"/>
            <w:hideMark/>
          </w:tcPr>
          <w:p w14:paraId="2EBD2958" w14:textId="77777777" w:rsidR="00DD0177" w:rsidRPr="00054DDF" w:rsidRDefault="00DD0177" w:rsidP="00D960CC">
            <w:pPr>
              <w:jc w:val="center"/>
              <w:rPr>
                <w:color w:val="000000"/>
                <w:sz w:val="20"/>
              </w:rPr>
            </w:pPr>
            <w:r w:rsidRPr="00054DDF">
              <w:rPr>
                <w:color w:val="000000"/>
                <w:sz w:val="20"/>
              </w:rPr>
              <w:t>5,4</w:t>
            </w:r>
          </w:p>
        </w:tc>
        <w:tc>
          <w:tcPr>
            <w:tcW w:w="1500" w:type="dxa"/>
            <w:tcBorders>
              <w:top w:val="nil"/>
              <w:left w:val="nil"/>
              <w:bottom w:val="single" w:sz="4" w:space="0" w:color="auto"/>
              <w:right w:val="single" w:sz="4" w:space="0" w:color="auto"/>
            </w:tcBorders>
            <w:shd w:val="clear" w:color="auto" w:fill="auto"/>
            <w:vAlign w:val="center"/>
            <w:hideMark/>
          </w:tcPr>
          <w:p w14:paraId="29E7F03C" w14:textId="77777777" w:rsidR="00DD0177" w:rsidRPr="00054DDF" w:rsidRDefault="00DD0177" w:rsidP="00D960CC">
            <w:pPr>
              <w:jc w:val="center"/>
              <w:rPr>
                <w:color w:val="000000"/>
                <w:sz w:val="20"/>
              </w:rPr>
            </w:pPr>
            <w:r w:rsidRPr="00054DDF">
              <w:rPr>
                <w:color w:val="000000"/>
                <w:sz w:val="20"/>
              </w:rPr>
              <w:t> </w:t>
            </w:r>
            <w:r>
              <w:rPr>
                <w:color w:val="000000"/>
                <w:sz w:val="20"/>
              </w:rPr>
              <w:t>3</w:t>
            </w:r>
          </w:p>
        </w:tc>
        <w:tc>
          <w:tcPr>
            <w:tcW w:w="1316" w:type="dxa"/>
            <w:tcBorders>
              <w:top w:val="nil"/>
              <w:left w:val="nil"/>
              <w:bottom w:val="single" w:sz="4" w:space="0" w:color="auto"/>
              <w:right w:val="single" w:sz="4" w:space="0" w:color="auto"/>
            </w:tcBorders>
            <w:shd w:val="clear" w:color="auto" w:fill="auto"/>
            <w:vAlign w:val="center"/>
            <w:hideMark/>
          </w:tcPr>
          <w:p w14:paraId="41F7EA6A" w14:textId="77777777" w:rsidR="00DD0177" w:rsidRPr="00054DDF" w:rsidRDefault="00DD0177" w:rsidP="00D960CC">
            <w:pPr>
              <w:jc w:val="center"/>
              <w:rPr>
                <w:sz w:val="22"/>
                <w:szCs w:val="22"/>
              </w:rPr>
            </w:pPr>
            <w:r w:rsidRPr="00054DDF">
              <w:rPr>
                <w:sz w:val="22"/>
                <w:szCs w:val="22"/>
              </w:rPr>
              <w:t> </w:t>
            </w:r>
          </w:p>
        </w:tc>
      </w:tr>
    </w:tbl>
    <w:p w14:paraId="5DD4B0B0" w14:textId="77777777" w:rsidR="00B753B8" w:rsidRDefault="00B753B8" w:rsidP="00DD0177">
      <w:pPr>
        <w:pStyle w:val="af2"/>
        <w:keepNext/>
        <w:tabs>
          <w:tab w:val="left" w:pos="709"/>
        </w:tabs>
        <w:rPr>
          <w:color w:val="000000"/>
          <w:sz w:val="22"/>
          <w:szCs w:val="22"/>
        </w:rPr>
      </w:pPr>
    </w:p>
    <w:p w14:paraId="218D917F" w14:textId="72DE8657" w:rsidR="00DD0177" w:rsidRPr="007E41AD" w:rsidRDefault="00DD0177" w:rsidP="00B753B8">
      <w:pPr>
        <w:pStyle w:val="af2"/>
        <w:keepNext/>
        <w:tabs>
          <w:tab w:val="left" w:pos="709"/>
        </w:tabs>
        <w:jc w:val="both"/>
        <w:rPr>
          <w:color w:val="000000"/>
          <w:sz w:val="22"/>
          <w:szCs w:val="22"/>
        </w:rPr>
      </w:pPr>
      <w:r w:rsidRPr="007E41AD">
        <w:rPr>
          <w:color w:val="000000"/>
          <w:sz w:val="22"/>
          <w:szCs w:val="22"/>
        </w:rPr>
        <w:t>Таблица</w:t>
      </w:r>
      <w:r>
        <w:rPr>
          <w:color w:val="000000"/>
          <w:sz w:val="22"/>
          <w:szCs w:val="22"/>
        </w:rPr>
        <w:t xml:space="preserve"> </w:t>
      </w:r>
      <w:r w:rsidR="00B753B8">
        <w:rPr>
          <w:color w:val="000000"/>
          <w:sz w:val="22"/>
          <w:szCs w:val="22"/>
        </w:rPr>
        <w:t>2</w:t>
      </w:r>
      <w:r>
        <w:rPr>
          <w:color w:val="000000"/>
          <w:sz w:val="22"/>
          <w:szCs w:val="22"/>
        </w:rPr>
        <w:t>.10</w:t>
      </w:r>
      <w:r w:rsidRPr="007E41AD">
        <w:rPr>
          <w:color w:val="000000"/>
          <w:sz w:val="22"/>
          <w:szCs w:val="22"/>
        </w:rPr>
        <w:t xml:space="preserve">. Перечень прочих объектов питьевого водоснабжения, расположенных на территории МО </w:t>
      </w:r>
      <w:r w:rsidRPr="007E41AD">
        <w:rPr>
          <w:color w:val="auto"/>
          <w:sz w:val="22"/>
          <w:szCs w:val="22"/>
        </w:rPr>
        <w:t>«Егорьевский</w:t>
      </w:r>
      <w:r w:rsidRPr="007E41AD">
        <w:rPr>
          <w:color w:val="000000"/>
          <w:sz w:val="22"/>
          <w:szCs w:val="22"/>
        </w:rPr>
        <w:t xml:space="preserve"> сельсовет» </w:t>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
        <w:gridCol w:w="4767"/>
        <w:gridCol w:w="1985"/>
        <w:gridCol w:w="1779"/>
        <w:gridCol w:w="876"/>
      </w:tblGrid>
      <w:tr w:rsidR="00DD0177" w:rsidRPr="00EE0B4C" w14:paraId="789E04EE" w14:textId="77777777" w:rsidTr="00D960CC">
        <w:trPr>
          <w:trHeight w:val="870"/>
          <w:jc w:val="center"/>
        </w:trPr>
        <w:tc>
          <w:tcPr>
            <w:tcW w:w="442" w:type="dxa"/>
            <w:shd w:val="clear" w:color="auto" w:fill="auto"/>
            <w:noWrap/>
            <w:vAlign w:val="center"/>
            <w:hideMark/>
          </w:tcPr>
          <w:p w14:paraId="4F138AB4" w14:textId="77777777" w:rsidR="00DD0177" w:rsidRPr="00EE0B4C" w:rsidRDefault="00DD0177" w:rsidP="00D960CC">
            <w:pPr>
              <w:rPr>
                <w:rFonts w:ascii="Calibri" w:hAnsi="Calibri" w:cs="Calibri"/>
                <w:color w:val="000000"/>
                <w:sz w:val="22"/>
                <w:szCs w:val="22"/>
              </w:rPr>
            </w:pPr>
            <w:r w:rsidRPr="00EE0B4C">
              <w:rPr>
                <w:rFonts w:ascii="Calibri" w:hAnsi="Calibri" w:cs="Calibri"/>
                <w:color w:val="000000"/>
                <w:sz w:val="22"/>
                <w:szCs w:val="22"/>
              </w:rPr>
              <w:t>№</w:t>
            </w:r>
          </w:p>
        </w:tc>
        <w:tc>
          <w:tcPr>
            <w:tcW w:w="4767" w:type="dxa"/>
            <w:shd w:val="clear" w:color="auto" w:fill="auto"/>
            <w:vAlign w:val="center"/>
            <w:hideMark/>
          </w:tcPr>
          <w:p w14:paraId="3BBD05DD" w14:textId="77777777" w:rsidR="00DD0177" w:rsidRPr="00EE0B4C" w:rsidRDefault="00DD0177" w:rsidP="00D960CC">
            <w:pPr>
              <w:rPr>
                <w:color w:val="4F81BD"/>
                <w:sz w:val="22"/>
                <w:szCs w:val="22"/>
              </w:rPr>
            </w:pPr>
            <w:r w:rsidRPr="00EE0B4C">
              <w:rPr>
                <w:color w:val="4F81BD"/>
                <w:sz w:val="22"/>
                <w:szCs w:val="22"/>
              </w:rPr>
              <w:t>Наименование</w:t>
            </w:r>
          </w:p>
        </w:tc>
        <w:tc>
          <w:tcPr>
            <w:tcW w:w="1985" w:type="dxa"/>
            <w:shd w:val="clear" w:color="auto" w:fill="auto"/>
            <w:vAlign w:val="center"/>
            <w:hideMark/>
          </w:tcPr>
          <w:p w14:paraId="5D96CD65" w14:textId="77777777" w:rsidR="00DD0177" w:rsidRPr="00EE0B4C" w:rsidRDefault="00DD0177" w:rsidP="00D960CC">
            <w:pPr>
              <w:jc w:val="center"/>
              <w:rPr>
                <w:color w:val="00000A"/>
                <w:sz w:val="22"/>
                <w:szCs w:val="22"/>
              </w:rPr>
            </w:pPr>
            <w:r w:rsidRPr="00EE0B4C">
              <w:rPr>
                <w:color w:val="00000A"/>
                <w:sz w:val="22"/>
                <w:szCs w:val="22"/>
              </w:rPr>
              <w:t>Передано в муниципальную собственность</w:t>
            </w:r>
          </w:p>
        </w:tc>
        <w:tc>
          <w:tcPr>
            <w:tcW w:w="1779" w:type="dxa"/>
            <w:shd w:val="clear" w:color="auto" w:fill="auto"/>
            <w:vAlign w:val="center"/>
            <w:hideMark/>
          </w:tcPr>
          <w:p w14:paraId="7D527AEC" w14:textId="77777777" w:rsidR="00DD0177" w:rsidRPr="00EE0B4C" w:rsidRDefault="00DD0177" w:rsidP="00D960CC">
            <w:pPr>
              <w:jc w:val="center"/>
              <w:rPr>
                <w:color w:val="00000A"/>
                <w:sz w:val="22"/>
                <w:szCs w:val="22"/>
              </w:rPr>
            </w:pPr>
            <w:r w:rsidRPr="00EE0B4C">
              <w:rPr>
                <w:color w:val="00000A"/>
                <w:sz w:val="22"/>
                <w:szCs w:val="22"/>
              </w:rPr>
              <w:t>Находятся в совместном ведении</w:t>
            </w:r>
          </w:p>
        </w:tc>
        <w:tc>
          <w:tcPr>
            <w:tcW w:w="876" w:type="dxa"/>
            <w:shd w:val="clear" w:color="auto" w:fill="auto"/>
            <w:vAlign w:val="center"/>
            <w:hideMark/>
          </w:tcPr>
          <w:p w14:paraId="6042AAC4" w14:textId="77777777" w:rsidR="00DD0177" w:rsidRPr="00EE0B4C" w:rsidRDefault="00DD0177" w:rsidP="00D960CC">
            <w:pPr>
              <w:jc w:val="center"/>
              <w:rPr>
                <w:color w:val="00000A"/>
                <w:sz w:val="22"/>
                <w:szCs w:val="22"/>
              </w:rPr>
            </w:pPr>
            <w:r w:rsidRPr="00EE0B4C">
              <w:rPr>
                <w:color w:val="00000A"/>
                <w:sz w:val="22"/>
                <w:szCs w:val="22"/>
              </w:rPr>
              <w:t>Всего</w:t>
            </w:r>
          </w:p>
        </w:tc>
      </w:tr>
      <w:tr w:rsidR="00DD0177" w:rsidRPr="00EE0B4C" w14:paraId="03E53F73" w14:textId="77777777" w:rsidTr="00D960CC">
        <w:trPr>
          <w:trHeight w:val="330"/>
          <w:jc w:val="center"/>
        </w:trPr>
        <w:tc>
          <w:tcPr>
            <w:tcW w:w="442" w:type="dxa"/>
            <w:shd w:val="clear" w:color="auto" w:fill="auto"/>
            <w:noWrap/>
            <w:vAlign w:val="center"/>
            <w:hideMark/>
          </w:tcPr>
          <w:p w14:paraId="61301598" w14:textId="77777777" w:rsidR="00DD0177" w:rsidRPr="00EE0B4C" w:rsidRDefault="00DD0177" w:rsidP="00D960CC">
            <w:pPr>
              <w:jc w:val="right"/>
              <w:rPr>
                <w:rFonts w:ascii="Calibri" w:hAnsi="Calibri" w:cs="Calibri"/>
                <w:color w:val="000000"/>
                <w:sz w:val="22"/>
                <w:szCs w:val="22"/>
              </w:rPr>
            </w:pPr>
            <w:r w:rsidRPr="00EE0B4C">
              <w:rPr>
                <w:rFonts w:ascii="Calibri" w:hAnsi="Calibri" w:cs="Calibri"/>
                <w:color w:val="000000"/>
                <w:sz w:val="22"/>
                <w:szCs w:val="22"/>
              </w:rPr>
              <w:t>1</w:t>
            </w:r>
          </w:p>
        </w:tc>
        <w:tc>
          <w:tcPr>
            <w:tcW w:w="4767" w:type="dxa"/>
            <w:shd w:val="clear" w:color="auto" w:fill="auto"/>
            <w:vAlign w:val="center"/>
            <w:hideMark/>
          </w:tcPr>
          <w:p w14:paraId="0CB9613B" w14:textId="77777777" w:rsidR="00DD0177" w:rsidRPr="00EE0B4C" w:rsidRDefault="00DD0177" w:rsidP="00D960CC">
            <w:pPr>
              <w:rPr>
                <w:color w:val="000000"/>
                <w:sz w:val="22"/>
                <w:szCs w:val="22"/>
              </w:rPr>
            </w:pPr>
            <w:r w:rsidRPr="00EE0B4C">
              <w:rPr>
                <w:color w:val="000000"/>
                <w:sz w:val="22"/>
                <w:szCs w:val="22"/>
              </w:rPr>
              <w:t>Число оборудованных колодцев</w:t>
            </w:r>
          </w:p>
        </w:tc>
        <w:tc>
          <w:tcPr>
            <w:tcW w:w="1985" w:type="dxa"/>
            <w:shd w:val="clear" w:color="auto" w:fill="auto"/>
            <w:vAlign w:val="center"/>
            <w:hideMark/>
          </w:tcPr>
          <w:p w14:paraId="3ED3D552" w14:textId="77777777" w:rsidR="00DD0177" w:rsidRPr="00EE0B4C" w:rsidRDefault="00DD0177" w:rsidP="00D960CC">
            <w:pPr>
              <w:jc w:val="center"/>
              <w:rPr>
                <w:color w:val="000000"/>
                <w:sz w:val="22"/>
                <w:szCs w:val="22"/>
              </w:rPr>
            </w:pPr>
            <w:r w:rsidRPr="00EE0B4C">
              <w:rPr>
                <w:color w:val="000000"/>
                <w:sz w:val="22"/>
                <w:szCs w:val="22"/>
              </w:rPr>
              <w:t>0</w:t>
            </w:r>
          </w:p>
        </w:tc>
        <w:tc>
          <w:tcPr>
            <w:tcW w:w="1779" w:type="dxa"/>
            <w:shd w:val="clear" w:color="auto" w:fill="auto"/>
            <w:vAlign w:val="center"/>
            <w:hideMark/>
          </w:tcPr>
          <w:p w14:paraId="5FAB902A" w14:textId="77777777" w:rsidR="00DD0177" w:rsidRPr="00EE0B4C" w:rsidRDefault="00DD0177" w:rsidP="00D960CC">
            <w:pPr>
              <w:jc w:val="center"/>
              <w:rPr>
                <w:color w:val="000000"/>
                <w:sz w:val="22"/>
                <w:szCs w:val="22"/>
              </w:rPr>
            </w:pPr>
            <w:r w:rsidRPr="00EE0B4C">
              <w:rPr>
                <w:color w:val="000000"/>
                <w:sz w:val="22"/>
                <w:szCs w:val="22"/>
              </w:rPr>
              <w:t>0</w:t>
            </w:r>
          </w:p>
        </w:tc>
        <w:tc>
          <w:tcPr>
            <w:tcW w:w="876" w:type="dxa"/>
            <w:shd w:val="clear" w:color="auto" w:fill="auto"/>
            <w:vAlign w:val="center"/>
            <w:hideMark/>
          </w:tcPr>
          <w:p w14:paraId="53C6923E" w14:textId="77777777" w:rsidR="00DD0177" w:rsidRPr="00EE0B4C" w:rsidRDefault="00DD0177" w:rsidP="00D960CC">
            <w:pPr>
              <w:jc w:val="center"/>
              <w:rPr>
                <w:color w:val="000000"/>
                <w:sz w:val="22"/>
                <w:szCs w:val="22"/>
              </w:rPr>
            </w:pPr>
            <w:r w:rsidRPr="00EE0B4C">
              <w:rPr>
                <w:color w:val="000000"/>
                <w:sz w:val="22"/>
                <w:szCs w:val="22"/>
              </w:rPr>
              <w:t>0</w:t>
            </w:r>
          </w:p>
        </w:tc>
      </w:tr>
      <w:tr w:rsidR="00DD0177" w:rsidRPr="00EE0B4C" w14:paraId="13AF226B" w14:textId="77777777" w:rsidTr="00D960CC">
        <w:trPr>
          <w:trHeight w:val="330"/>
          <w:jc w:val="center"/>
        </w:trPr>
        <w:tc>
          <w:tcPr>
            <w:tcW w:w="442" w:type="dxa"/>
            <w:shd w:val="clear" w:color="auto" w:fill="auto"/>
            <w:noWrap/>
            <w:vAlign w:val="center"/>
            <w:hideMark/>
          </w:tcPr>
          <w:p w14:paraId="0CBFD9F9" w14:textId="77777777" w:rsidR="00DD0177" w:rsidRPr="00EE0B4C" w:rsidRDefault="00DD0177" w:rsidP="00D960CC">
            <w:pPr>
              <w:jc w:val="right"/>
              <w:rPr>
                <w:rFonts w:ascii="Calibri" w:hAnsi="Calibri" w:cs="Calibri"/>
                <w:color w:val="000000"/>
                <w:sz w:val="22"/>
                <w:szCs w:val="22"/>
              </w:rPr>
            </w:pPr>
            <w:r w:rsidRPr="00EE0B4C">
              <w:rPr>
                <w:rFonts w:ascii="Calibri" w:hAnsi="Calibri" w:cs="Calibri"/>
                <w:color w:val="000000"/>
                <w:sz w:val="22"/>
                <w:szCs w:val="22"/>
              </w:rPr>
              <w:t>2</w:t>
            </w:r>
          </w:p>
        </w:tc>
        <w:tc>
          <w:tcPr>
            <w:tcW w:w="4767" w:type="dxa"/>
            <w:shd w:val="clear" w:color="auto" w:fill="auto"/>
            <w:vAlign w:val="center"/>
            <w:hideMark/>
          </w:tcPr>
          <w:p w14:paraId="3719EBF7" w14:textId="77777777" w:rsidR="00DD0177" w:rsidRPr="00EE0B4C" w:rsidRDefault="00DD0177" w:rsidP="00D960CC">
            <w:pPr>
              <w:rPr>
                <w:color w:val="000000"/>
                <w:sz w:val="22"/>
                <w:szCs w:val="22"/>
              </w:rPr>
            </w:pPr>
            <w:r w:rsidRPr="00EE0B4C">
              <w:rPr>
                <w:color w:val="000000"/>
                <w:sz w:val="22"/>
                <w:szCs w:val="22"/>
              </w:rPr>
              <w:t>Число водонапорных башен</w:t>
            </w:r>
          </w:p>
        </w:tc>
        <w:tc>
          <w:tcPr>
            <w:tcW w:w="1985" w:type="dxa"/>
            <w:shd w:val="clear" w:color="auto" w:fill="auto"/>
            <w:vAlign w:val="center"/>
            <w:hideMark/>
          </w:tcPr>
          <w:p w14:paraId="787E39A5" w14:textId="77777777" w:rsidR="00DD0177" w:rsidRPr="00EE0B4C" w:rsidRDefault="00DD0177" w:rsidP="00D960CC">
            <w:pPr>
              <w:jc w:val="center"/>
              <w:rPr>
                <w:color w:val="000000"/>
                <w:sz w:val="22"/>
                <w:szCs w:val="22"/>
              </w:rPr>
            </w:pPr>
            <w:r w:rsidRPr="00EE0B4C">
              <w:rPr>
                <w:color w:val="000000"/>
                <w:sz w:val="22"/>
                <w:szCs w:val="22"/>
              </w:rPr>
              <w:t>3</w:t>
            </w:r>
          </w:p>
        </w:tc>
        <w:tc>
          <w:tcPr>
            <w:tcW w:w="1779" w:type="dxa"/>
            <w:shd w:val="clear" w:color="auto" w:fill="auto"/>
            <w:vAlign w:val="center"/>
            <w:hideMark/>
          </w:tcPr>
          <w:p w14:paraId="1D7663C2" w14:textId="77777777" w:rsidR="00DD0177" w:rsidRPr="00EE0B4C" w:rsidRDefault="00DD0177" w:rsidP="00D960CC">
            <w:pPr>
              <w:jc w:val="center"/>
              <w:rPr>
                <w:color w:val="000000"/>
                <w:sz w:val="22"/>
                <w:szCs w:val="22"/>
              </w:rPr>
            </w:pPr>
            <w:r w:rsidRPr="00EE0B4C">
              <w:rPr>
                <w:color w:val="000000"/>
                <w:sz w:val="22"/>
                <w:szCs w:val="22"/>
              </w:rPr>
              <w:t>0</w:t>
            </w:r>
          </w:p>
        </w:tc>
        <w:tc>
          <w:tcPr>
            <w:tcW w:w="876" w:type="dxa"/>
            <w:shd w:val="clear" w:color="auto" w:fill="auto"/>
            <w:vAlign w:val="center"/>
            <w:hideMark/>
          </w:tcPr>
          <w:p w14:paraId="61DDC3D8" w14:textId="77777777" w:rsidR="00DD0177" w:rsidRPr="00EE0B4C" w:rsidRDefault="00DD0177" w:rsidP="00D960CC">
            <w:pPr>
              <w:jc w:val="center"/>
              <w:rPr>
                <w:color w:val="000000"/>
                <w:sz w:val="22"/>
                <w:szCs w:val="22"/>
              </w:rPr>
            </w:pPr>
            <w:r w:rsidRPr="00EE0B4C">
              <w:rPr>
                <w:color w:val="000000"/>
                <w:sz w:val="22"/>
                <w:szCs w:val="22"/>
              </w:rPr>
              <w:t>3</w:t>
            </w:r>
          </w:p>
        </w:tc>
      </w:tr>
      <w:tr w:rsidR="00DD0177" w:rsidRPr="00EE0B4C" w14:paraId="56121E59" w14:textId="77777777" w:rsidTr="00D960CC">
        <w:trPr>
          <w:trHeight w:val="330"/>
          <w:jc w:val="center"/>
        </w:trPr>
        <w:tc>
          <w:tcPr>
            <w:tcW w:w="442" w:type="dxa"/>
            <w:shd w:val="clear" w:color="auto" w:fill="auto"/>
            <w:noWrap/>
            <w:vAlign w:val="center"/>
            <w:hideMark/>
          </w:tcPr>
          <w:p w14:paraId="40C81A65" w14:textId="77777777" w:rsidR="00DD0177" w:rsidRPr="00EE0B4C" w:rsidRDefault="00DD0177" w:rsidP="00D960CC">
            <w:pPr>
              <w:jc w:val="right"/>
              <w:rPr>
                <w:rFonts w:ascii="Calibri" w:hAnsi="Calibri" w:cs="Calibri"/>
                <w:color w:val="000000"/>
                <w:sz w:val="22"/>
                <w:szCs w:val="22"/>
              </w:rPr>
            </w:pPr>
            <w:r w:rsidRPr="00EE0B4C">
              <w:rPr>
                <w:rFonts w:ascii="Calibri" w:hAnsi="Calibri" w:cs="Calibri"/>
                <w:color w:val="000000"/>
                <w:sz w:val="22"/>
                <w:szCs w:val="22"/>
              </w:rPr>
              <w:t>3</w:t>
            </w:r>
          </w:p>
        </w:tc>
        <w:tc>
          <w:tcPr>
            <w:tcW w:w="4767" w:type="dxa"/>
            <w:shd w:val="clear" w:color="auto" w:fill="auto"/>
            <w:vAlign w:val="center"/>
            <w:hideMark/>
          </w:tcPr>
          <w:p w14:paraId="57A95F05" w14:textId="77777777" w:rsidR="00DD0177" w:rsidRPr="00EE0B4C" w:rsidRDefault="00DD0177" w:rsidP="00D960CC">
            <w:pPr>
              <w:rPr>
                <w:color w:val="000000"/>
                <w:sz w:val="22"/>
                <w:szCs w:val="22"/>
              </w:rPr>
            </w:pPr>
            <w:r w:rsidRPr="00EE0B4C">
              <w:rPr>
                <w:color w:val="000000"/>
                <w:sz w:val="22"/>
                <w:szCs w:val="22"/>
              </w:rPr>
              <w:t>Число водонапорных скважин</w:t>
            </w:r>
          </w:p>
        </w:tc>
        <w:tc>
          <w:tcPr>
            <w:tcW w:w="1985" w:type="dxa"/>
            <w:shd w:val="clear" w:color="auto" w:fill="auto"/>
            <w:vAlign w:val="center"/>
            <w:hideMark/>
          </w:tcPr>
          <w:p w14:paraId="17AF23DA" w14:textId="77777777" w:rsidR="00DD0177" w:rsidRPr="00EE0B4C" w:rsidRDefault="00DD0177" w:rsidP="00D960CC">
            <w:pPr>
              <w:jc w:val="center"/>
              <w:rPr>
                <w:color w:val="000000"/>
                <w:sz w:val="22"/>
                <w:szCs w:val="22"/>
              </w:rPr>
            </w:pPr>
            <w:r w:rsidRPr="00EE0B4C">
              <w:rPr>
                <w:color w:val="000000"/>
                <w:sz w:val="22"/>
                <w:szCs w:val="22"/>
              </w:rPr>
              <w:t>2</w:t>
            </w:r>
          </w:p>
        </w:tc>
        <w:tc>
          <w:tcPr>
            <w:tcW w:w="1779" w:type="dxa"/>
            <w:shd w:val="clear" w:color="auto" w:fill="auto"/>
            <w:vAlign w:val="center"/>
            <w:hideMark/>
          </w:tcPr>
          <w:p w14:paraId="34FF1E4A" w14:textId="77777777" w:rsidR="00DD0177" w:rsidRPr="00EE0B4C" w:rsidRDefault="00DD0177" w:rsidP="00D960CC">
            <w:pPr>
              <w:jc w:val="center"/>
              <w:rPr>
                <w:color w:val="000000"/>
                <w:sz w:val="22"/>
                <w:szCs w:val="22"/>
              </w:rPr>
            </w:pPr>
            <w:r w:rsidRPr="00EE0B4C">
              <w:rPr>
                <w:color w:val="000000"/>
                <w:sz w:val="22"/>
                <w:szCs w:val="22"/>
              </w:rPr>
              <w:t>0</w:t>
            </w:r>
          </w:p>
        </w:tc>
        <w:tc>
          <w:tcPr>
            <w:tcW w:w="876" w:type="dxa"/>
            <w:shd w:val="clear" w:color="auto" w:fill="auto"/>
            <w:vAlign w:val="center"/>
            <w:hideMark/>
          </w:tcPr>
          <w:p w14:paraId="3A39CA49" w14:textId="77777777" w:rsidR="00DD0177" w:rsidRPr="00EE0B4C" w:rsidRDefault="00DD0177" w:rsidP="00D960CC">
            <w:pPr>
              <w:jc w:val="center"/>
              <w:rPr>
                <w:color w:val="000000"/>
                <w:sz w:val="22"/>
                <w:szCs w:val="22"/>
              </w:rPr>
            </w:pPr>
            <w:r w:rsidRPr="00EE0B4C">
              <w:rPr>
                <w:color w:val="000000"/>
                <w:sz w:val="22"/>
                <w:szCs w:val="22"/>
              </w:rPr>
              <w:t>2</w:t>
            </w:r>
          </w:p>
        </w:tc>
      </w:tr>
      <w:tr w:rsidR="00DD0177" w:rsidRPr="00EE0B4C" w14:paraId="4B47C059" w14:textId="77777777" w:rsidTr="00D960CC">
        <w:trPr>
          <w:trHeight w:val="330"/>
          <w:jc w:val="center"/>
        </w:trPr>
        <w:tc>
          <w:tcPr>
            <w:tcW w:w="442" w:type="dxa"/>
            <w:shd w:val="clear" w:color="auto" w:fill="auto"/>
            <w:noWrap/>
            <w:vAlign w:val="center"/>
            <w:hideMark/>
          </w:tcPr>
          <w:p w14:paraId="10230F48" w14:textId="77777777" w:rsidR="00DD0177" w:rsidRPr="00EE0B4C" w:rsidRDefault="00DD0177" w:rsidP="00D960CC">
            <w:pPr>
              <w:jc w:val="right"/>
              <w:rPr>
                <w:rFonts w:ascii="Calibri" w:hAnsi="Calibri" w:cs="Calibri"/>
                <w:color w:val="000000"/>
                <w:sz w:val="22"/>
                <w:szCs w:val="22"/>
              </w:rPr>
            </w:pPr>
            <w:r w:rsidRPr="00EE0B4C">
              <w:rPr>
                <w:rFonts w:ascii="Calibri" w:hAnsi="Calibri" w:cs="Calibri"/>
                <w:color w:val="000000"/>
                <w:sz w:val="22"/>
                <w:szCs w:val="22"/>
              </w:rPr>
              <w:t>4</w:t>
            </w:r>
          </w:p>
        </w:tc>
        <w:tc>
          <w:tcPr>
            <w:tcW w:w="4767" w:type="dxa"/>
            <w:shd w:val="clear" w:color="auto" w:fill="auto"/>
            <w:vAlign w:val="center"/>
            <w:hideMark/>
          </w:tcPr>
          <w:p w14:paraId="2C0DF38E" w14:textId="77777777" w:rsidR="00DD0177" w:rsidRPr="00EE0B4C" w:rsidRDefault="00DD0177" w:rsidP="00D960CC">
            <w:pPr>
              <w:rPr>
                <w:color w:val="000000"/>
                <w:sz w:val="22"/>
                <w:szCs w:val="22"/>
              </w:rPr>
            </w:pPr>
            <w:r w:rsidRPr="00EE0B4C">
              <w:rPr>
                <w:color w:val="000000"/>
                <w:sz w:val="22"/>
                <w:szCs w:val="22"/>
              </w:rPr>
              <w:t>Число водозаборных колонок</w:t>
            </w:r>
          </w:p>
        </w:tc>
        <w:tc>
          <w:tcPr>
            <w:tcW w:w="1985" w:type="dxa"/>
            <w:shd w:val="clear" w:color="auto" w:fill="auto"/>
            <w:vAlign w:val="center"/>
            <w:hideMark/>
          </w:tcPr>
          <w:p w14:paraId="2E45637B" w14:textId="77777777" w:rsidR="00DD0177" w:rsidRPr="00EE0B4C" w:rsidRDefault="00DD0177" w:rsidP="00D960CC">
            <w:pPr>
              <w:jc w:val="center"/>
              <w:rPr>
                <w:color w:val="000000"/>
                <w:sz w:val="22"/>
                <w:szCs w:val="22"/>
              </w:rPr>
            </w:pPr>
            <w:r w:rsidRPr="00EE0B4C">
              <w:rPr>
                <w:color w:val="000000"/>
                <w:sz w:val="22"/>
                <w:szCs w:val="22"/>
              </w:rPr>
              <w:t>0</w:t>
            </w:r>
          </w:p>
        </w:tc>
        <w:tc>
          <w:tcPr>
            <w:tcW w:w="1779" w:type="dxa"/>
            <w:shd w:val="clear" w:color="auto" w:fill="auto"/>
            <w:vAlign w:val="center"/>
            <w:hideMark/>
          </w:tcPr>
          <w:p w14:paraId="370637CE" w14:textId="77777777" w:rsidR="00DD0177" w:rsidRPr="00EE0B4C" w:rsidRDefault="00DD0177" w:rsidP="00D960CC">
            <w:pPr>
              <w:jc w:val="center"/>
              <w:rPr>
                <w:color w:val="000000"/>
                <w:sz w:val="22"/>
                <w:szCs w:val="22"/>
              </w:rPr>
            </w:pPr>
            <w:r w:rsidRPr="00EE0B4C">
              <w:rPr>
                <w:color w:val="000000"/>
                <w:sz w:val="22"/>
                <w:szCs w:val="22"/>
              </w:rPr>
              <w:t>0</w:t>
            </w:r>
          </w:p>
        </w:tc>
        <w:tc>
          <w:tcPr>
            <w:tcW w:w="876" w:type="dxa"/>
            <w:shd w:val="clear" w:color="auto" w:fill="auto"/>
            <w:vAlign w:val="center"/>
            <w:hideMark/>
          </w:tcPr>
          <w:p w14:paraId="0497B6AD" w14:textId="77777777" w:rsidR="00DD0177" w:rsidRPr="00EE0B4C" w:rsidRDefault="00DD0177" w:rsidP="00D960CC">
            <w:pPr>
              <w:jc w:val="center"/>
              <w:rPr>
                <w:color w:val="000000"/>
                <w:sz w:val="22"/>
                <w:szCs w:val="22"/>
              </w:rPr>
            </w:pPr>
            <w:r w:rsidRPr="00EE0B4C">
              <w:rPr>
                <w:color w:val="000000"/>
                <w:sz w:val="22"/>
                <w:szCs w:val="22"/>
              </w:rPr>
              <w:t>0</w:t>
            </w:r>
          </w:p>
        </w:tc>
      </w:tr>
      <w:tr w:rsidR="00DD0177" w:rsidRPr="00EE0B4C" w14:paraId="50CD1243" w14:textId="77777777" w:rsidTr="00D960CC">
        <w:trPr>
          <w:trHeight w:val="337"/>
          <w:jc w:val="center"/>
        </w:trPr>
        <w:tc>
          <w:tcPr>
            <w:tcW w:w="442" w:type="dxa"/>
            <w:shd w:val="clear" w:color="auto" w:fill="auto"/>
            <w:noWrap/>
            <w:vAlign w:val="center"/>
            <w:hideMark/>
          </w:tcPr>
          <w:p w14:paraId="1AAAE456" w14:textId="77777777" w:rsidR="00DD0177" w:rsidRPr="00EE0B4C" w:rsidRDefault="00DD0177" w:rsidP="00D960CC">
            <w:pPr>
              <w:jc w:val="right"/>
              <w:rPr>
                <w:rFonts w:ascii="Calibri" w:hAnsi="Calibri" w:cs="Calibri"/>
                <w:color w:val="000000"/>
                <w:sz w:val="22"/>
                <w:szCs w:val="22"/>
              </w:rPr>
            </w:pPr>
            <w:r w:rsidRPr="00EE0B4C">
              <w:rPr>
                <w:rFonts w:ascii="Calibri" w:hAnsi="Calibri" w:cs="Calibri"/>
                <w:color w:val="000000"/>
                <w:sz w:val="22"/>
                <w:szCs w:val="22"/>
              </w:rPr>
              <w:t>5</w:t>
            </w:r>
          </w:p>
        </w:tc>
        <w:tc>
          <w:tcPr>
            <w:tcW w:w="4767" w:type="dxa"/>
            <w:shd w:val="clear" w:color="auto" w:fill="auto"/>
            <w:vAlign w:val="center"/>
            <w:hideMark/>
          </w:tcPr>
          <w:p w14:paraId="29066E17" w14:textId="77777777" w:rsidR="00DD0177" w:rsidRPr="00EE0B4C" w:rsidRDefault="00DD0177" w:rsidP="00D960CC">
            <w:pPr>
              <w:rPr>
                <w:color w:val="000000"/>
                <w:sz w:val="22"/>
                <w:szCs w:val="22"/>
              </w:rPr>
            </w:pPr>
            <w:r w:rsidRPr="00EE0B4C">
              <w:rPr>
                <w:color w:val="000000"/>
                <w:sz w:val="22"/>
                <w:szCs w:val="22"/>
              </w:rPr>
              <w:t>Другие электрические и механические источники</w:t>
            </w:r>
          </w:p>
        </w:tc>
        <w:tc>
          <w:tcPr>
            <w:tcW w:w="1985" w:type="dxa"/>
            <w:shd w:val="clear" w:color="auto" w:fill="auto"/>
            <w:vAlign w:val="center"/>
            <w:hideMark/>
          </w:tcPr>
          <w:p w14:paraId="76BA40B1" w14:textId="77777777" w:rsidR="00DD0177" w:rsidRPr="00EE0B4C" w:rsidRDefault="00DD0177" w:rsidP="00D960CC">
            <w:pPr>
              <w:jc w:val="center"/>
              <w:rPr>
                <w:color w:val="000000"/>
                <w:sz w:val="22"/>
                <w:szCs w:val="22"/>
              </w:rPr>
            </w:pPr>
            <w:r w:rsidRPr="00EE0B4C">
              <w:rPr>
                <w:color w:val="000000"/>
                <w:sz w:val="22"/>
                <w:szCs w:val="22"/>
              </w:rPr>
              <w:t>0</w:t>
            </w:r>
          </w:p>
        </w:tc>
        <w:tc>
          <w:tcPr>
            <w:tcW w:w="1779" w:type="dxa"/>
            <w:shd w:val="clear" w:color="auto" w:fill="auto"/>
            <w:vAlign w:val="center"/>
            <w:hideMark/>
          </w:tcPr>
          <w:p w14:paraId="6250CC6C" w14:textId="77777777" w:rsidR="00DD0177" w:rsidRPr="00EE0B4C" w:rsidRDefault="00DD0177" w:rsidP="00D960CC">
            <w:pPr>
              <w:jc w:val="center"/>
              <w:rPr>
                <w:color w:val="000000"/>
                <w:sz w:val="22"/>
                <w:szCs w:val="22"/>
              </w:rPr>
            </w:pPr>
            <w:r w:rsidRPr="00EE0B4C">
              <w:rPr>
                <w:color w:val="000000"/>
                <w:sz w:val="22"/>
                <w:szCs w:val="22"/>
              </w:rPr>
              <w:t>0</w:t>
            </w:r>
          </w:p>
        </w:tc>
        <w:tc>
          <w:tcPr>
            <w:tcW w:w="876" w:type="dxa"/>
            <w:shd w:val="clear" w:color="auto" w:fill="auto"/>
            <w:vAlign w:val="center"/>
            <w:hideMark/>
          </w:tcPr>
          <w:p w14:paraId="50BF2A78" w14:textId="77777777" w:rsidR="00DD0177" w:rsidRPr="00EE0B4C" w:rsidRDefault="00DD0177" w:rsidP="00D960CC">
            <w:pPr>
              <w:jc w:val="center"/>
              <w:rPr>
                <w:color w:val="000000"/>
                <w:sz w:val="22"/>
                <w:szCs w:val="22"/>
              </w:rPr>
            </w:pPr>
            <w:r w:rsidRPr="00EE0B4C">
              <w:rPr>
                <w:color w:val="000000"/>
                <w:sz w:val="22"/>
                <w:szCs w:val="22"/>
              </w:rPr>
              <w:t>0</w:t>
            </w:r>
          </w:p>
        </w:tc>
      </w:tr>
      <w:tr w:rsidR="00DD0177" w:rsidRPr="00EE0B4C" w14:paraId="26F7B76E" w14:textId="77777777" w:rsidTr="00D960CC">
        <w:trPr>
          <w:trHeight w:val="315"/>
          <w:jc w:val="center"/>
        </w:trPr>
        <w:tc>
          <w:tcPr>
            <w:tcW w:w="442" w:type="dxa"/>
            <w:shd w:val="clear" w:color="auto" w:fill="auto"/>
            <w:noWrap/>
            <w:vAlign w:val="center"/>
            <w:hideMark/>
          </w:tcPr>
          <w:p w14:paraId="664277EB" w14:textId="77777777" w:rsidR="00DD0177" w:rsidRPr="00EE0B4C" w:rsidRDefault="00DD0177" w:rsidP="00D960CC">
            <w:pPr>
              <w:jc w:val="right"/>
              <w:rPr>
                <w:rFonts w:ascii="Calibri" w:hAnsi="Calibri" w:cs="Calibri"/>
                <w:color w:val="000000"/>
                <w:sz w:val="22"/>
                <w:szCs w:val="22"/>
              </w:rPr>
            </w:pPr>
            <w:r w:rsidRPr="00EE0B4C">
              <w:rPr>
                <w:rFonts w:ascii="Calibri" w:hAnsi="Calibri" w:cs="Calibri"/>
                <w:color w:val="000000"/>
                <w:sz w:val="22"/>
                <w:szCs w:val="22"/>
              </w:rPr>
              <w:t>6</w:t>
            </w:r>
          </w:p>
        </w:tc>
        <w:tc>
          <w:tcPr>
            <w:tcW w:w="4767" w:type="dxa"/>
            <w:shd w:val="clear" w:color="auto" w:fill="auto"/>
            <w:vAlign w:val="center"/>
            <w:hideMark/>
          </w:tcPr>
          <w:p w14:paraId="1EFF5B93" w14:textId="77777777" w:rsidR="00DD0177" w:rsidRPr="00EE0B4C" w:rsidRDefault="00DD0177" w:rsidP="00D960CC">
            <w:pPr>
              <w:rPr>
                <w:color w:val="000000"/>
                <w:sz w:val="22"/>
                <w:szCs w:val="22"/>
              </w:rPr>
            </w:pPr>
            <w:r w:rsidRPr="00EE0B4C">
              <w:rPr>
                <w:color w:val="000000"/>
                <w:sz w:val="22"/>
                <w:szCs w:val="22"/>
              </w:rPr>
              <w:t>Протяженность водопроводных сетей (км)</w:t>
            </w:r>
          </w:p>
        </w:tc>
        <w:tc>
          <w:tcPr>
            <w:tcW w:w="1985" w:type="dxa"/>
            <w:shd w:val="clear" w:color="auto" w:fill="auto"/>
            <w:vAlign w:val="center"/>
            <w:hideMark/>
          </w:tcPr>
          <w:p w14:paraId="4568CAC7" w14:textId="77777777" w:rsidR="00DD0177" w:rsidRPr="00EE0B4C" w:rsidRDefault="00DD0177" w:rsidP="00D960CC">
            <w:pPr>
              <w:jc w:val="center"/>
              <w:rPr>
                <w:color w:val="000000"/>
                <w:sz w:val="22"/>
                <w:szCs w:val="22"/>
              </w:rPr>
            </w:pPr>
            <w:r w:rsidRPr="00EE0B4C">
              <w:rPr>
                <w:color w:val="000000"/>
                <w:sz w:val="22"/>
                <w:szCs w:val="22"/>
              </w:rPr>
              <w:t>5,4</w:t>
            </w:r>
          </w:p>
        </w:tc>
        <w:tc>
          <w:tcPr>
            <w:tcW w:w="1779" w:type="dxa"/>
            <w:shd w:val="clear" w:color="auto" w:fill="auto"/>
            <w:vAlign w:val="center"/>
            <w:hideMark/>
          </w:tcPr>
          <w:p w14:paraId="60380CDB" w14:textId="77777777" w:rsidR="00DD0177" w:rsidRPr="00EE0B4C" w:rsidRDefault="00DD0177" w:rsidP="00D960CC">
            <w:pPr>
              <w:jc w:val="center"/>
              <w:rPr>
                <w:color w:val="000000"/>
                <w:sz w:val="22"/>
                <w:szCs w:val="22"/>
              </w:rPr>
            </w:pPr>
            <w:r w:rsidRPr="00EE0B4C">
              <w:rPr>
                <w:color w:val="000000"/>
                <w:sz w:val="22"/>
                <w:szCs w:val="22"/>
              </w:rPr>
              <w:t>0</w:t>
            </w:r>
          </w:p>
        </w:tc>
        <w:tc>
          <w:tcPr>
            <w:tcW w:w="876" w:type="dxa"/>
            <w:shd w:val="clear" w:color="auto" w:fill="auto"/>
            <w:vAlign w:val="center"/>
            <w:hideMark/>
          </w:tcPr>
          <w:p w14:paraId="61522238" w14:textId="77777777" w:rsidR="00DD0177" w:rsidRPr="00EE0B4C" w:rsidRDefault="00DD0177" w:rsidP="00D960CC">
            <w:pPr>
              <w:jc w:val="center"/>
              <w:rPr>
                <w:color w:val="000000"/>
                <w:sz w:val="22"/>
                <w:szCs w:val="22"/>
              </w:rPr>
            </w:pPr>
            <w:r w:rsidRPr="00EE0B4C">
              <w:rPr>
                <w:color w:val="000000"/>
                <w:sz w:val="22"/>
                <w:szCs w:val="22"/>
              </w:rPr>
              <w:t>5,4</w:t>
            </w:r>
          </w:p>
        </w:tc>
      </w:tr>
    </w:tbl>
    <w:p w14:paraId="0844BED2" w14:textId="77777777" w:rsidR="00DD0177" w:rsidRDefault="00DD0177" w:rsidP="00DD0177">
      <w:pPr>
        <w:pStyle w:val="aff1"/>
        <w:rPr>
          <w:b/>
          <w:sz w:val="22"/>
          <w:szCs w:val="22"/>
        </w:rPr>
      </w:pPr>
    </w:p>
    <w:p w14:paraId="5059392F" w14:textId="4FDC65CA" w:rsidR="00DD0177" w:rsidRPr="007E41AD" w:rsidRDefault="00DD0177" w:rsidP="00DD0177">
      <w:pPr>
        <w:pStyle w:val="af2"/>
        <w:keepNext/>
        <w:tabs>
          <w:tab w:val="left" w:pos="709"/>
        </w:tabs>
        <w:rPr>
          <w:bCs/>
          <w:color w:val="auto"/>
          <w:sz w:val="22"/>
          <w:szCs w:val="22"/>
        </w:rPr>
      </w:pPr>
      <w:r w:rsidRPr="007E41AD">
        <w:rPr>
          <w:bCs/>
          <w:color w:val="auto"/>
          <w:sz w:val="22"/>
          <w:szCs w:val="22"/>
        </w:rPr>
        <w:t xml:space="preserve">Таблица </w:t>
      </w:r>
      <w:r w:rsidR="00B753B8">
        <w:rPr>
          <w:bCs/>
          <w:color w:val="auto"/>
          <w:sz w:val="22"/>
          <w:szCs w:val="22"/>
        </w:rPr>
        <w:t>2</w:t>
      </w:r>
      <w:r>
        <w:rPr>
          <w:bCs/>
          <w:color w:val="auto"/>
          <w:sz w:val="22"/>
          <w:szCs w:val="22"/>
        </w:rPr>
        <w:t>.</w:t>
      </w:r>
      <w:proofErr w:type="gramStart"/>
      <w:r>
        <w:rPr>
          <w:bCs/>
          <w:color w:val="auto"/>
          <w:sz w:val="22"/>
          <w:szCs w:val="22"/>
        </w:rPr>
        <w:t>11</w:t>
      </w:r>
      <w:r w:rsidRPr="007E41AD">
        <w:rPr>
          <w:bCs/>
          <w:color w:val="auto"/>
          <w:sz w:val="22"/>
          <w:szCs w:val="22"/>
        </w:rPr>
        <w:t>.Характеристика</w:t>
      </w:r>
      <w:proofErr w:type="gramEnd"/>
      <w:r w:rsidRPr="007E41AD">
        <w:rPr>
          <w:bCs/>
          <w:color w:val="auto"/>
          <w:sz w:val="22"/>
          <w:szCs w:val="22"/>
        </w:rPr>
        <w:t xml:space="preserve"> водозаборного оборудования  на водозаборах МО «Егорьевский  сельсовет» </w:t>
      </w:r>
    </w:p>
    <w:tbl>
      <w:tblPr>
        <w:tblW w:w="9827" w:type="dxa"/>
        <w:jc w:val="center"/>
        <w:tblLook w:val="04A0" w:firstRow="1" w:lastRow="0" w:firstColumn="1" w:lastColumn="0" w:noHBand="0" w:noVBand="1"/>
      </w:tblPr>
      <w:tblGrid>
        <w:gridCol w:w="564"/>
        <w:gridCol w:w="1849"/>
        <w:gridCol w:w="1588"/>
        <w:gridCol w:w="1158"/>
        <w:gridCol w:w="1424"/>
        <w:gridCol w:w="786"/>
        <w:gridCol w:w="1088"/>
        <w:gridCol w:w="1370"/>
      </w:tblGrid>
      <w:tr w:rsidR="00DD0177" w:rsidRPr="00FC1098" w14:paraId="57A41472" w14:textId="77777777" w:rsidTr="00D960CC">
        <w:trPr>
          <w:trHeight w:val="786"/>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F39113" w14:textId="77777777" w:rsidR="00DD0177" w:rsidRPr="00FC1098" w:rsidRDefault="00DD0177" w:rsidP="00D960CC">
            <w:pPr>
              <w:jc w:val="center"/>
              <w:rPr>
                <w:color w:val="00000A"/>
                <w:sz w:val="20"/>
              </w:rPr>
            </w:pPr>
            <w:r w:rsidRPr="00FC1098">
              <w:rPr>
                <w:color w:val="00000A"/>
                <w:sz w:val="20"/>
              </w:rPr>
              <w:t>№ п/п</w:t>
            </w:r>
          </w:p>
        </w:tc>
        <w:tc>
          <w:tcPr>
            <w:tcW w:w="1849" w:type="dxa"/>
            <w:tcBorders>
              <w:top w:val="single" w:sz="4" w:space="0" w:color="auto"/>
              <w:left w:val="nil"/>
              <w:bottom w:val="single" w:sz="4" w:space="0" w:color="auto"/>
              <w:right w:val="single" w:sz="4" w:space="0" w:color="auto"/>
            </w:tcBorders>
            <w:shd w:val="clear" w:color="auto" w:fill="auto"/>
            <w:vAlign w:val="center"/>
            <w:hideMark/>
          </w:tcPr>
          <w:p w14:paraId="601146F0" w14:textId="77777777" w:rsidR="00DD0177" w:rsidRPr="00FC1098" w:rsidRDefault="00DD0177" w:rsidP="00D960CC">
            <w:pPr>
              <w:jc w:val="center"/>
              <w:rPr>
                <w:color w:val="00000A"/>
                <w:sz w:val="20"/>
              </w:rPr>
            </w:pPr>
            <w:r w:rsidRPr="00FC1098">
              <w:rPr>
                <w:color w:val="00000A"/>
                <w:sz w:val="20"/>
              </w:rPr>
              <w:t>Наименование скважины</w:t>
            </w:r>
          </w:p>
        </w:tc>
        <w:tc>
          <w:tcPr>
            <w:tcW w:w="1588" w:type="dxa"/>
            <w:tcBorders>
              <w:top w:val="single" w:sz="4" w:space="0" w:color="auto"/>
              <w:left w:val="nil"/>
              <w:bottom w:val="single" w:sz="4" w:space="0" w:color="auto"/>
              <w:right w:val="single" w:sz="4" w:space="0" w:color="auto"/>
            </w:tcBorders>
            <w:shd w:val="clear" w:color="auto" w:fill="auto"/>
            <w:vAlign w:val="center"/>
            <w:hideMark/>
          </w:tcPr>
          <w:p w14:paraId="11DB5881" w14:textId="77777777" w:rsidR="00DD0177" w:rsidRPr="00FC1098" w:rsidRDefault="00DD0177" w:rsidP="00D960CC">
            <w:pPr>
              <w:jc w:val="center"/>
              <w:rPr>
                <w:color w:val="00000A"/>
                <w:sz w:val="20"/>
              </w:rPr>
            </w:pPr>
            <w:r w:rsidRPr="00FC1098">
              <w:rPr>
                <w:color w:val="00000A"/>
                <w:sz w:val="20"/>
              </w:rPr>
              <w:t>Характеристика (глубина скважины</w:t>
            </w:r>
            <w:r>
              <w:rPr>
                <w:color w:val="00000A"/>
                <w:sz w:val="20"/>
              </w:rPr>
              <w:t>)</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14:paraId="26DF153F" w14:textId="77777777" w:rsidR="00DD0177" w:rsidRPr="00FC1098" w:rsidRDefault="00DD0177" w:rsidP="00D960CC">
            <w:pPr>
              <w:jc w:val="center"/>
              <w:rPr>
                <w:color w:val="00000A"/>
                <w:sz w:val="20"/>
              </w:rPr>
            </w:pPr>
            <w:r w:rsidRPr="00FC1098">
              <w:rPr>
                <w:color w:val="00000A"/>
                <w:sz w:val="20"/>
              </w:rPr>
              <w:t>Тип насоса</w:t>
            </w:r>
          </w:p>
        </w:tc>
        <w:tc>
          <w:tcPr>
            <w:tcW w:w="1424" w:type="dxa"/>
            <w:tcBorders>
              <w:top w:val="single" w:sz="4" w:space="0" w:color="auto"/>
              <w:left w:val="nil"/>
              <w:bottom w:val="single" w:sz="4" w:space="0" w:color="auto"/>
              <w:right w:val="single" w:sz="4" w:space="0" w:color="auto"/>
            </w:tcBorders>
            <w:shd w:val="clear" w:color="auto" w:fill="auto"/>
            <w:vAlign w:val="center"/>
            <w:hideMark/>
          </w:tcPr>
          <w:p w14:paraId="573ED732" w14:textId="77777777" w:rsidR="00DD0177" w:rsidRPr="00FC1098" w:rsidRDefault="00DD0177" w:rsidP="00D960CC">
            <w:pPr>
              <w:jc w:val="center"/>
              <w:rPr>
                <w:color w:val="00000A"/>
                <w:sz w:val="20"/>
              </w:rPr>
            </w:pPr>
            <w:r w:rsidRPr="00FC1098">
              <w:rPr>
                <w:color w:val="00000A"/>
                <w:sz w:val="20"/>
              </w:rPr>
              <w:t>Год ввода в эксплуатацию</w:t>
            </w:r>
          </w:p>
        </w:tc>
        <w:tc>
          <w:tcPr>
            <w:tcW w:w="786" w:type="dxa"/>
            <w:tcBorders>
              <w:top w:val="single" w:sz="4" w:space="0" w:color="auto"/>
              <w:left w:val="nil"/>
              <w:bottom w:val="single" w:sz="4" w:space="0" w:color="auto"/>
              <w:right w:val="single" w:sz="4" w:space="0" w:color="auto"/>
            </w:tcBorders>
            <w:shd w:val="clear" w:color="auto" w:fill="auto"/>
            <w:vAlign w:val="center"/>
            <w:hideMark/>
          </w:tcPr>
          <w:p w14:paraId="20D273AE" w14:textId="77777777" w:rsidR="00DD0177" w:rsidRPr="00FC1098" w:rsidRDefault="00DD0177" w:rsidP="00D960CC">
            <w:pPr>
              <w:jc w:val="center"/>
              <w:rPr>
                <w:color w:val="00000A"/>
                <w:sz w:val="20"/>
              </w:rPr>
            </w:pPr>
            <w:r w:rsidRPr="00FC1098">
              <w:rPr>
                <w:color w:val="00000A"/>
                <w:sz w:val="20"/>
              </w:rPr>
              <w:t>Износ, %</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14:paraId="44AC9DDF" w14:textId="77777777" w:rsidR="00DD0177" w:rsidRPr="00FC1098" w:rsidRDefault="00DD0177" w:rsidP="00D960CC">
            <w:pPr>
              <w:jc w:val="center"/>
              <w:rPr>
                <w:color w:val="00000A"/>
                <w:sz w:val="20"/>
              </w:rPr>
            </w:pPr>
            <w:r w:rsidRPr="00FC1098">
              <w:rPr>
                <w:color w:val="00000A"/>
                <w:sz w:val="20"/>
              </w:rPr>
              <w:t>Тип насоса</w:t>
            </w:r>
          </w:p>
        </w:tc>
        <w:tc>
          <w:tcPr>
            <w:tcW w:w="1370" w:type="dxa"/>
            <w:tcBorders>
              <w:top w:val="single" w:sz="4" w:space="0" w:color="auto"/>
              <w:left w:val="nil"/>
              <w:bottom w:val="single" w:sz="4" w:space="0" w:color="auto"/>
              <w:right w:val="single" w:sz="4" w:space="0" w:color="auto"/>
            </w:tcBorders>
            <w:shd w:val="clear" w:color="auto" w:fill="auto"/>
            <w:vAlign w:val="center"/>
            <w:hideMark/>
          </w:tcPr>
          <w:p w14:paraId="2D314EAD" w14:textId="77777777" w:rsidR="00DD0177" w:rsidRPr="00FC1098" w:rsidRDefault="00DD0177" w:rsidP="00D960CC">
            <w:pPr>
              <w:rPr>
                <w:color w:val="00000A"/>
                <w:sz w:val="20"/>
              </w:rPr>
            </w:pPr>
            <w:proofErr w:type="gramStart"/>
            <w:r>
              <w:rPr>
                <w:color w:val="00000A"/>
                <w:sz w:val="20"/>
              </w:rPr>
              <w:t>Ё</w:t>
            </w:r>
            <w:r w:rsidRPr="00FC1098">
              <w:rPr>
                <w:color w:val="00000A"/>
                <w:sz w:val="20"/>
              </w:rPr>
              <w:t>мкость  башни</w:t>
            </w:r>
            <w:proofErr w:type="gramEnd"/>
          </w:p>
        </w:tc>
      </w:tr>
      <w:tr w:rsidR="00DD0177" w:rsidRPr="00FC1098" w14:paraId="43EB8317" w14:textId="77777777" w:rsidTr="00D960CC">
        <w:trPr>
          <w:trHeight w:val="300"/>
          <w:jc w:val="center"/>
        </w:trPr>
        <w:tc>
          <w:tcPr>
            <w:tcW w:w="9827" w:type="dxa"/>
            <w:gridSpan w:val="8"/>
            <w:tcBorders>
              <w:top w:val="single" w:sz="4" w:space="0" w:color="auto"/>
              <w:left w:val="single" w:sz="4" w:space="0" w:color="auto"/>
              <w:bottom w:val="single" w:sz="4" w:space="0" w:color="auto"/>
              <w:right w:val="single" w:sz="4" w:space="0" w:color="auto"/>
            </w:tcBorders>
            <w:shd w:val="clear" w:color="FFFF00" w:fill="FFFF00"/>
            <w:vAlign w:val="center"/>
            <w:hideMark/>
          </w:tcPr>
          <w:p w14:paraId="4CB12BD6" w14:textId="77777777" w:rsidR="00DD0177" w:rsidRPr="00FC1098" w:rsidRDefault="00DD0177" w:rsidP="00D960CC">
            <w:pPr>
              <w:jc w:val="center"/>
              <w:rPr>
                <w:color w:val="00000A"/>
                <w:sz w:val="22"/>
                <w:szCs w:val="22"/>
              </w:rPr>
            </w:pPr>
            <w:r w:rsidRPr="00FC1098">
              <w:rPr>
                <w:color w:val="00000A"/>
                <w:sz w:val="22"/>
                <w:szCs w:val="22"/>
              </w:rPr>
              <w:lastRenderedPageBreak/>
              <w:t xml:space="preserve">Водозабор в </w:t>
            </w:r>
            <w:proofErr w:type="spellStart"/>
            <w:r>
              <w:rPr>
                <w:color w:val="00000A"/>
                <w:sz w:val="22"/>
                <w:szCs w:val="22"/>
              </w:rPr>
              <w:t>д.Егорьевка</w:t>
            </w:r>
            <w:proofErr w:type="spellEnd"/>
          </w:p>
        </w:tc>
      </w:tr>
      <w:tr w:rsidR="00DD0177" w:rsidRPr="00FC1098" w14:paraId="2FFB01C8" w14:textId="77777777" w:rsidTr="00D960CC">
        <w:trPr>
          <w:trHeight w:val="533"/>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14:paraId="3D10D4BC" w14:textId="77777777" w:rsidR="00DD0177" w:rsidRPr="00FC1098" w:rsidRDefault="00DD0177" w:rsidP="00D960CC">
            <w:pPr>
              <w:jc w:val="center"/>
              <w:rPr>
                <w:color w:val="00000A"/>
                <w:sz w:val="20"/>
              </w:rPr>
            </w:pPr>
            <w:r w:rsidRPr="00FC1098">
              <w:rPr>
                <w:color w:val="00000A"/>
                <w:sz w:val="20"/>
              </w:rPr>
              <w:t> 1</w:t>
            </w:r>
          </w:p>
        </w:tc>
        <w:tc>
          <w:tcPr>
            <w:tcW w:w="1849" w:type="dxa"/>
            <w:tcBorders>
              <w:top w:val="nil"/>
              <w:left w:val="nil"/>
              <w:bottom w:val="single" w:sz="4" w:space="0" w:color="auto"/>
              <w:right w:val="single" w:sz="4" w:space="0" w:color="auto"/>
            </w:tcBorders>
            <w:shd w:val="clear" w:color="auto" w:fill="auto"/>
            <w:vAlign w:val="center"/>
            <w:hideMark/>
          </w:tcPr>
          <w:p w14:paraId="49BDFFCC" w14:textId="77777777" w:rsidR="00DD0177" w:rsidRPr="00FC1098" w:rsidRDefault="00DD0177" w:rsidP="00D960CC">
            <w:pPr>
              <w:jc w:val="center"/>
              <w:rPr>
                <w:color w:val="00000A"/>
                <w:sz w:val="20"/>
              </w:rPr>
            </w:pPr>
            <w:r w:rsidRPr="00FC1098">
              <w:rPr>
                <w:color w:val="00000A"/>
                <w:sz w:val="20"/>
              </w:rPr>
              <w:t>Водозаборная скважина</w:t>
            </w:r>
          </w:p>
        </w:tc>
        <w:tc>
          <w:tcPr>
            <w:tcW w:w="1588" w:type="dxa"/>
            <w:tcBorders>
              <w:top w:val="nil"/>
              <w:left w:val="nil"/>
              <w:bottom w:val="single" w:sz="4" w:space="0" w:color="auto"/>
              <w:right w:val="single" w:sz="4" w:space="0" w:color="auto"/>
            </w:tcBorders>
            <w:shd w:val="clear" w:color="auto" w:fill="auto"/>
            <w:vAlign w:val="center"/>
            <w:hideMark/>
          </w:tcPr>
          <w:p w14:paraId="190B043D" w14:textId="77777777" w:rsidR="00DD0177" w:rsidRPr="00FC1098" w:rsidRDefault="00DD0177" w:rsidP="00D960CC">
            <w:pPr>
              <w:jc w:val="center"/>
              <w:rPr>
                <w:color w:val="00000A"/>
                <w:sz w:val="20"/>
              </w:rPr>
            </w:pPr>
            <w:r>
              <w:rPr>
                <w:color w:val="00000A"/>
                <w:sz w:val="20"/>
              </w:rPr>
              <w:t>35</w:t>
            </w:r>
          </w:p>
        </w:tc>
        <w:tc>
          <w:tcPr>
            <w:tcW w:w="1158" w:type="dxa"/>
            <w:tcBorders>
              <w:top w:val="nil"/>
              <w:left w:val="nil"/>
              <w:bottom w:val="single" w:sz="4" w:space="0" w:color="auto"/>
              <w:right w:val="single" w:sz="4" w:space="0" w:color="auto"/>
            </w:tcBorders>
            <w:shd w:val="clear" w:color="auto" w:fill="auto"/>
            <w:vAlign w:val="center"/>
            <w:hideMark/>
          </w:tcPr>
          <w:p w14:paraId="56AE4471" w14:textId="77777777" w:rsidR="00DD0177" w:rsidRPr="00FC1098" w:rsidRDefault="00DD0177" w:rsidP="00D960CC">
            <w:pPr>
              <w:jc w:val="center"/>
              <w:rPr>
                <w:sz w:val="20"/>
              </w:rPr>
            </w:pPr>
            <w:r w:rsidRPr="00FC1098">
              <w:rPr>
                <w:sz w:val="20"/>
              </w:rPr>
              <w:t>погружной</w:t>
            </w:r>
          </w:p>
        </w:tc>
        <w:tc>
          <w:tcPr>
            <w:tcW w:w="1424" w:type="dxa"/>
            <w:tcBorders>
              <w:top w:val="nil"/>
              <w:left w:val="nil"/>
              <w:bottom w:val="single" w:sz="4" w:space="0" w:color="auto"/>
              <w:right w:val="single" w:sz="4" w:space="0" w:color="auto"/>
            </w:tcBorders>
            <w:shd w:val="clear" w:color="auto" w:fill="auto"/>
            <w:vAlign w:val="center"/>
            <w:hideMark/>
          </w:tcPr>
          <w:p w14:paraId="76848A4D" w14:textId="77777777" w:rsidR="00DD0177" w:rsidRPr="00FC1098" w:rsidRDefault="00DD0177" w:rsidP="00D960CC">
            <w:pPr>
              <w:jc w:val="center"/>
              <w:rPr>
                <w:rFonts w:ascii="Calibri" w:hAnsi="Calibri" w:cs="Calibri"/>
                <w:color w:val="00000A"/>
                <w:sz w:val="20"/>
              </w:rPr>
            </w:pPr>
            <w:r w:rsidRPr="006B519F">
              <w:rPr>
                <w:color w:val="000000"/>
                <w:sz w:val="22"/>
                <w:szCs w:val="22"/>
              </w:rPr>
              <w:t>1981</w:t>
            </w:r>
          </w:p>
        </w:tc>
        <w:tc>
          <w:tcPr>
            <w:tcW w:w="786" w:type="dxa"/>
            <w:tcBorders>
              <w:top w:val="nil"/>
              <w:left w:val="nil"/>
              <w:bottom w:val="single" w:sz="4" w:space="0" w:color="auto"/>
              <w:right w:val="single" w:sz="4" w:space="0" w:color="auto"/>
            </w:tcBorders>
            <w:shd w:val="clear" w:color="auto" w:fill="auto"/>
            <w:vAlign w:val="center"/>
            <w:hideMark/>
          </w:tcPr>
          <w:p w14:paraId="55BA915A" w14:textId="77777777" w:rsidR="00DD0177" w:rsidRPr="00FC1098" w:rsidRDefault="00DD0177" w:rsidP="00D960CC">
            <w:pPr>
              <w:jc w:val="center"/>
              <w:rPr>
                <w:color w:val="00000A"/>
                <w:sz w:val="20"/>
              </w:rPr>
            </w:pPr>
            <w:r>
              <w:rPr>
                <w:color w:val="00000A"/>
                <w:sz w:val="20"/>
              </w:rPr>
              <w:t>До 100</w:t>
            </w:r>
            <w:r w:rsidRPr="00FC1098">
              <w:rPr>
                <w:color w:val="00000A"/>
                <w:sz w:val="20"/>
              </w:rPr>
              <w:t xml:space="preserve"> </w:t>
            </w:r>
          </w:p>
        </w:tc>
        <w:tc>
          <w:tcPr>
            <w:tcW w:w="1088" w:type="dxa"/>
            <w:tcBorders>
              <w:top w:val="nil"/>
              <w:left w:val="nil"/>
              <w:bottom w:val="single" w:sz="4" w:space="0" w:color="auto"/>
              <w:right w:val="single" w:sz="4" w:space="0" w:color="auto"/>
            </w:tcBorders>
            <w:shd w:val="clear" w:color="auto" w:fill="auto"/>
            <w:vAlign w:val="center"/>
          </w:tcPr>
          <w:p w14:paraId="7166FA64" w14:textId="77777777" w:rsidR="00DD0177" w:rsidRPr="00FC1098" w:rsidRDefault="00DD0177" w:rsidP="00D960CC">
            <w:pPr>
              <w:jc w:val="center"/>
              <w:rPr>
                <w:sz w:val="20"/>
              </w:rPr>
            </w:pPr>
            <w:r>
              <w:rPr>
                <w:sz w:val="20"/>
              </w:rPr>
              <w:t>Насос ЭВЦ-5-6,5-100</w:t>
            </w:r>
          </w:p>
        </w:tc>
        <w:tc>
          <w:tcPr>
            <w:tcW w:w="1370" w:type="dxa"/>
            <w:tcBorders>
              <w:top w:val="nil"/>
              <w:left w:val="nil"/>
              <w:bottom w:val="single" w:sz="4" w:space="0" w:color="auto"/>
              <w:right w:val="single" w:sz="4" w:space="0" w:color="auto"/>
            </w:tcBorders>
            <w:shd w:val="clear" w:color="auto" w:fill="auto"/>
            <w:vAlign w:val="center"/>
            <w:hideMark/>
          </w:tcPr>
          <w:p w14:paraId="16A0C039" w14:textId="77777777" w:rsidR="00DD0177" w:rsidRPr="00FC1098" w:rsidRDefault="00DD0177" w:rsidP="00D960CC">
            <w:pPr>
              <w:jc w:val="center"/>
              <w:rPr>
                <w:color w:val="00000A"/>
                <w:sz w:val="20"/>
              </w:rPr>
            </w:pPr>
            <w:r w:rsidRPr="00FC1098">
              <w:rPr>
                <w:color w:val="00000A"/>
                <w:sz w:val="20"/>
              </w:rPr>
              <w:t>25 м3</w:t>
            </w:r>
          </w:p>
        </w:tc>
      </w:tr>
      <w:tr w:rsidR="00DD0177" w:rsidRPr="00FC1098" w14:paraId="0CD3AD88" w14:textId="77777777" w:rsidTr="00D960CC">
        <w:trPr>
          <w:trHeight w:val="300"/>
          <w:jc w:val="center"/>
        </w:trPr>
        <w:tc>
          <w:tcPr>
            <w:tcW w:w="9827" w:type="dxa"/>
            <w:gridSpan w:val="8"/>
            <w:tcBorders>
              <w:top w:val="single" w:sz="4" w:space="0" w:color="auto"/>
              <w:left w:val="single" w:sz="4" w:space="0" w:color="auto"/>
              <w:bottom w:val="single" w:sz="4" w:space="0" w:color="auto"/>
              <w:right w:val="single" w:sz="4" w:space="0" w:color="auto"/>
            </w:tcBorders>
            <w:shd w:val="clear" w:color="FFFF00" w:fill="FFFF00"/>
            <w:vAlign w:val="center"/>
            <w:hideMark/>
          </w:tcPr>
          <w:p w14:paraId="4B801C8A" w14:textId="77777777" w:rsidR="00DD0177" w:rsidRPr="00FC1098" w:rsidRDefault="00DD0177" w:rsidP="00D960CC">
            <w:pPr>
              <w:jc w:val="center"/>
              <w:rPr>
                <w:color w:val="00000A"/>
                <w:sz w:val="22"/>
                <w:szCs w:val="22"/>
              </w:rPr>
            </w:pPr>
            <w:r w:rsidRPr="00FC1098">
              <w:rPr>
                <w:color w:val="00000A"/>
                <w:sz w:val="22"/>
                <w:szCs w:val="22"/>
              </w:rPr>
              <w:t xml:space="preserve">Водозабор в </w:t>
            </w:r>
            <w:proofErr w:type="spellStart"/>
            <w:r>
              <w:rPr>
                <w:color w:val="00000A"/>
                <w:sz w:val="22"/>
                <w:szCs w:val="22"/>
              </w:rPr>
              <w:t>с.Вознесеновка</w:t>
            </w:r>
            <w:proofErr w:type="spellEnd"/>
          </w:p>
        </w:tc>
      </w:tr>
      <w:tr w:rsidR="00DD0177" w:rsidRPr="00FC1098" w14:paraId="2E3BDD45" w14:textId="77777777" w:rsidTr="00D960CC">
        <w:trPr>
          <w:trHeight w:val="510"/>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14:paraId="2FB4F441" w14:textId="77777777" w:rsidR="00DD0177" w:rsidRPr="00FC1098" w:rsidRDefault="00DD0177" w:rsidP="00D960CC">
            <w:pPr>
              <w:jc w:val="center"/>
              <w:rPr>
                <w:color w:val="00000A"/>
                <w:sz w:val="20"/>
              </w:rPr>
            </w:pPr>
            <w:r>
              <w:rPr>
                <w:color w:val="00000A"/>
                <w:sz w:val="20"/>
              </w:rPr>
              <w:t>3</w:t>
            </w:r>
          </w:p>
        </w:tc>
        <w:tc>
          <w:tcPr>
            <w:tcW w:w="1849" w:type="dxa"/>
            <w:tcBorders>
              <w:top w:val="nil"/>
              <w:left w:val="nil"/>
              <w:bottom w:val="single" w:sz="4" w:space="0" w:color="auto"/>
              <w:right w:val="single" w:sz="4" w:space="0" w:color="auto"/>
            </w:tcBorders>
            <w:shd w:val="clear" w:color="auto" w:fill="auto"/>
            <w:vAlign w:val="center"/>
            <w:hideMark/>
          </w:tcPr>
          <w:p w14:paraId="4C0B1DC8" w14:textId="77777777" w:rsidR="00DD0177" w:rsidRPr="00FC1098" w:rsidRDefault="00DD0177" w:rsidP="00D960CC">
            <w:pPr>
              <w:jc w:val="center"/>
              <w:rPr>
                <w:color w:val="00000A"/>
                <w:sz w:val="20"/>
              </w:rPr>
            </w:pPr>
            <w:r w:rsidRPr="00FC1098">
              <w:rPr>
                <w:color w:val="00000A"/>
                <w:sz w:val="20"/>
              </w:rPr>
              <w:t xml:space="preserve">Водозаборная скважина </w:t>
            </w:r>
          </w:p>
        </w:tc>
        <w:tc>
          <w:tcPr>
            <w:tcW w:w="1588" w:type="dxa"/>
            <w:tcBorders>
              <w:top w:val="nil"/>
              <w:left w:val="nil"/>
              <w:bottom w:val="single" w:sz="4" w:space="0" w:color="auto"/>
              <w:right w:val="single" w:sz="4" w:space="0" w:color="auto"/>
            </w:tcBorders>
            <w:shd w:val="clear" w:color="auto" w:fill="auto"/>
            <w:vAlign w:val="center"/>
            <w:hideMark/>
          </w:tcPr>
          <w:p w14:paraId="61825606" w14:textId="77777777" w:rsidR="00DD0177" w:rsidRPr="00FC1098" w:rsidRDefault="00DD0177" w:rsidP="00D960CC">
            <w:pPr>
              <w:jc w:val="center"/>
              <w:rPr>
                <w:color w:val="00000A"/>
                <w:sz w:val="20"/>
              </w:rPr>
            </w:pPr>
            <w:r>
              <w:rPr>
                <w:color w:val="00000A"/>
                <w:sz w:val="20"/>
              </w:rPr>
              <w:t>65</w:t>
            </w:r>
          </w:p>
        </w:tc>
        <w:tc>
          <w:tcPr>
            <w:tcW w:w="1158" w:type="dxa"/>
            <w:tcBorders>
              <w:top w:val="nil"/>
              <w:left w:val="nil"/>
              <w:bottom w:val="single" w:sz="4" w:space="0" w:color="auto"/>
              <w:right w:val="single" w:sz="4" w:space="0" w:color="auto"/>
            </w:tcBorders>
            <w:shd w:val="clear" w:color="auto" w:fill="auto"/>
            <w:vAlign w:val="center"/>
            <w:hideMark/>
          </w:tcPr>
          <w:p w14:paraId="602B123F" w14:textId="77777777" w:rsidR="00DD0177" w:rsidRPr="00FC1098" w:rsidRDefault="00DD0177" w:rsidP="00D960CC">
            <w:pPr>
              <w:jc w:val="center"/>
              <w:rPr>
                <w:sz w:val="20"/>
              </w:rPr>
            </w:pPr>
            <w:r w:rsidRPr="00FC1098">
              <w:rPr>
                <w:sz w:val="20"/>
              </w:rPr>
              <w:t>погружной</w:t>
            </w:r>
          </w:p>
        </w:tc>
        <w:tc>
          <w:tcPr>
            <w:tcW w:w="1424" w:type="dxa"/>
            <w:tcBorders>
              <w:top w:val="nil"/>
              <w:left w:val="nil"/>
              <w:bottom w:val="single" w:sz="4" w:space="0" w:color="auto"/>
              <w:right w:val="single" w:sz="4" w:space="0" w:color="auto"/>
            </w:tcBorders>
            <w:shd w:val="clear" w:color="auto" w:fill="auto"/>
            <w:vAlign w:val="center"/>
            <w:hideMark/>
          </w:tcPr>
          <w:p w14:paraId="6F67F491" w14:textId="77777777" w:rsidR="00DD0177" w:rsidRPr="00FC1098" w:rsidRDefault="00DD0177" w:rsidP="00D960CC">
            <w:pPr>
              <w:jc w:val="center"/>
              <w:rPr>
                <w:rFonts w:ascii="Calibri" w:hAnsi="Calibri" w:cs="Calibri"/>
                <w:color w:val="00000A"/>
                <w:sz w:val="20"/>
              </w:rPr>
            </w:pPr>
            <w:r w:rsidRPr="00FC1098">
              <w:rPr>
                <w:rFonts w:ascii="Calibri" w:hAnsi="Calibri" w:cs="Calibri"/>
                <w:color w:val="00000A"/>
                <w:sz w:val="20"/>
              </w:rPr>
              <w:t>19</w:t>
            </w:r>
            <w:r>
              <w:rPr>
                <w:rFonts w:ascii="Calibri" w:hAnsi="Calibri" w:cs="Calibri"/>
                <w:color w:val="00000A"/>
                <w:sz w:val="20"/>
              </w:rPr>
              <w:t>69</w:t>
            </w:r>
          </w:p>
        </w:tc>
        <w:tc>
          <w:tcPr>
            <w:tcW w:w="786" w:type="dxa"/>
            <w:tcBorders>
              <w:top w:val="nil"/>
              <w:left w:val="nil"/>
              <w:bottom w:val="single" w:sz="4" w:space="0" w:color="auto"/>
              <w:right w:val="single" w:sz="4" w:space="0" w:color="auto"/>
            </w:tcBorders>
            <w:shd w:val="clear" w:color="auto" w:fill="auto"/>
            <w:vAlign w:val="center"/>
            <w:hideMark/>
          </w:tcPr>
          <w:p w14:paraId="021E5E48" w14:textId="77777777" w:rsidR="00DD0177" w:rsidRPr="00FC1098" w:rsidRDefault="00DD0177" w:rsidP="00D960CC">
            <w:pPr>
              <w:jc w:val="center"/>
              <w:rPr>
                <w:color w:val="00000A"/>
                <w:sz w:val="20"/>
              </w:rPr>
            </w:pPr>
            <w:r>
              <w:rPr>
                <w:color w:val="00000A"/>
                <w:sz w:val="20"/>
              </w:rPr>
              <w:t>До 100</w:t>
            </w:r>
            <w:r w:rsidRPr="00FC1098">
              <w:rPr>
                <w:color w:val="00000A"/>
                <w:sz w:val="20"/>
              </w:rPr>
              <w:t> </w:t>
            </w:r>
          </w:p>
        </w:tc>
        <w:tc>
          <w:tcPr>
            <w:tcW w:w="1088" w:type="dxa"/>
            <w:tcBorders>
              <w:top w:val="nil"/>
              <w:left w:val="nil"/>
              <w:bottom w:val="single" w:sz="4" w:space="0" w:color="auto"/>
              <w:right w:val="single" w:sz="4" w:space="0" w:color="auto"/>
            </w:tcBorders>
            <w:shd w:val="clear" w:color="auto" w:fill="auto"/>
            <w:vAlign w:val="center"/>
            <w:hideMark/>
          </w:tcPr>
          <w:p w14:paraId="6213B085" w14:textId="77777777" w:rsidR="00DD0177" w:rsidRPr="00FC1098" w:rsidRDefault="00DD0177" w:rsidP="00D960CC">
            <w:pPr>
              <w:jc w:val="center"/>
              <w:rPr>
                <w:sz w:val="20"/>
              </w:rPr>
            </w:pPr>
            <w:r>
              <w:rPr>
                <w:sz w:val="20"/>
              </w:rPr>
              <w:t>Насос ЭВЦ-5-6,5-100</w:t>
            </w:r>
          </w:p>
        </w:tc>
        <w:tc>
          <w:tcPr>
            <w:tcW w:w="1370" w:type="dxa"/>
            <w:tcBorders>
              <w:top w:val="nil"/>
              <w:left w:val="nil"/>
              <w:bottom w:val="single" w:sz="4" w:space="0" w:color="auto"/>
              <w:right w:val="single" w:sz="4" w:space="0" w:color="auto"/>
            </w:tcBorders>
            <w:shd w:val="clear" w:color="auto" w:fill="auto"/>
            <w:vAlign w:val="center"/>
            <w:hideMark/>
          </w:tcPr>
          <w:p w14:paraId="2867B949" w14:textId="77777777" w:rsidR="00DD0177" w:rsidRPr="00FC1098" w:rsidRDefault="00DD0177" w:rsidP="00D960CC">
            <w:pPr>
              <w:jc w:val="center"/>
              <w:rPr>
                <w:color w:val="00000A"/>
                <w:sz w:val="20"/>
              </w:rPr>
            </w:pPr>
            <w:r w:rsidRPr="00FC1098">
              <w:rPr>
                <w:color w:val="00000A"/>
                <w:sz w:val="20"/>
              </w:rPr>
              <w:t>25 м3</w:t>
            </w:r>
          </w:p>
        </w:tc>
      </w:tr>
    </w:tbl>
    <w:p w14:paraId="49A458F0" w14:textId="77777777" w:rsidR="00DD0177" w:rsidRPr="00A43142" w:rsidRDefault="00DD0177" w:rsidP="00DD0177">
      <w:pPr>
        <w:pStyle w:val="aff1"/>
        <w:ind w:firstLine="720"/>
        <w:rPr>
          <w:b/>
          <w:sz w:val="22"/>
          <w:szCs w:val="22"/>
        </w:rPr>
      </w:pPr>
    </w:p>
    <w:p w14:paraId="40F4C3DB" w14:textId="77777777" w:rsidR="00DD0177" w:rsidRPr="00535013" w:rsidRDefault="00DD0177" w:rsidP="00DD0177">
      <w:pPr>
        <w:pStyle w:val="aff1"/>
        <w:ind w:left="0"/>
        <w:jc w:val="both"/>
        <w:rPr>
          <w:szCs w:val="24"/>
        </w:rPr>
      </w:pPr>
      <w:r w:rsidRPr="00535013">
        <w:rPr>
          <w:szCs w:val="24"/>
        </w:rPr>
        <w:t xml:space="preserve">Водоснабжение также осуществляется </w:t>
      </w:r>
      <w:proofErr w:type="gramStart"/>
      <w:r w:rsidRPr="00535013">
        <w:rPr>
          <w:szCs w:val="24"/>
        </w:rPr>
        <w:t>из  колодцев</w:t>
      </w:r>
      <w:proofErr w:type="gramEnd"/>
      <w:r w:rsidRPr="00535013">
        <w:rPr>
          <w:szCs w:val="24"/>
        </w:rPr>
        <w:t xml:space="preserve"> на дренированных поверхностных и грунтовых  водах и </w:t>
      </w:r>
      <w:proofErr w:type="spellStart"/>
      <w:r w:rsidRPr="00535013">
        <w:rPr>
          <w:szCs w:val="24"/>
        </w:rPr>
        <w:t>малоглубинных</w:t>
      </w:r>
      <w:proofErr w:type="spellEnd"/>
      <w:r w:rsidRPr="00535013">
        <w:rPr>
          <w:szCs w:val="24"/>
        </w:rPr>
        <w:t xml:space="preserve"> электромеханических скважин.</w:t>
      </w:r>
      <w:r>
        <w:rPr>
          <w:szCs w:val="24"/>
        </w:rPr>
        <w:t xml:space="preserve"> </w:t>
      </w:r>
      <w:r w:rsidRPr="00535013">
        <w:rPr>
          <w:szCs w:val="24"/>
        </w:rPr>
        <w:t xml:space="preserve">Без централизованного водоснабжения один </w:t>
      </w:r>
      <w:proofErr w:type="gramStart"/>
      <w:r w:rsidRPr="00535013">
        <w:rPr>
          <w:szCs w:val="24"/>
        </w:rPr>
        <w:t>населённый  пункт</w:t>
      </w:r>
      <w:proofErr w:type="gramEnd"/>
      <w:r w:rsidRPr="00535013">
        <w:rPr>
          <w:szCs w:val="24"/>
        </w:rPr>
        <w:t xml:space="preserve">. </w:t>
      </w:r>
    </w:p>
    <w:p w14:paraId="090A8C24" w14:textId="77777777" w:rsidR="00DD0177" w:rsidRPr="00535013" w:rsidRDefault="00DD0177" w:rsidP="00DD0177">
      <w:pPr>
        <w:pStyle w:val="aff1"/>
        <w:ind w:left="0"/>
        <w:jc w:val="both"/>
        <w:rPr>
          <w:szCs w:val="24"/>
        </w:rPr>
      </w:pPr>
      <w:r w:rsidRPr="00535013">
        <w:rPr>
          <w:szCs w:val="24"/>
        </w:rPr>
        <w:t>Всего на территории сельсовета 3 водонапорных башен, 2 артезианских скважин, до 5,4км водопроводных сетей. Степень износа магистральных сетей, водонапорных башен в результате эксплуатации достигает 100%, требуется капитальный ремонт.</w:t>
      </w:r>
    </w:p>
    <w:p w14:paraId="74AF03E9" w14:textId="77777777" w:rsidR="00DD0177" w:rsidRPr="00535013" w:rsidRDefault="00DD0177" w:rsidP="00DD0177">
      <w:pPr>
        <w:pStyle w:val="aff1"/>
        <w:ind w:left="0"/>
        <w:jc w:val="both"/>
        <w:rPr>
          <w:szCs w:val="24"/>
        </w:rPr>
      </w:pPr>
      <w:r w:rsidRPr="00535013">
        <w:rPr>
          <w:szCs w:val="24"/>
        </w:rPr>
        <w:t xml:space="preserve">В целом потребности населения в централизованном ХПВ </w:t>
      </w:r>
      <w:proofErr w:type="gramStart"/>
      <w:r w:rsidRPr="00535013">
        <w:rPr>
          <w:szCs w:val="24"/>
        </w:rPr>
        <w:t>обеспечиваются  более</w:t>
      </w:r>
      <w:proofErr w:type="gramEnd"/>
      <w:r w:rsidRPr="00535013">
        <w:rPr>
          <w:szCs w:val="24"/>
        </w:rPr>
        <w:t xml:space="preserve"> чем на 99%.</w:t>
      </w:r>
    </w:p>
    <w:p w14:paraId="793602BE" w14:textId="77777777" w:rsidR="00DD0177" w:rsidRPr="00535013" w:rsidRDefault="00DD0177" w:rsidP="00DD0177">
      <w:pPr>
        <w:pStyle w:val="aff1"/>
        <w:ind w:left="0"/>
        <w:jc w:val="both"/>
        <w:rPr>
          <w:szCs w:val="24"/>
        </w:rPr>
      </w:pPr>
      <w:r w:rsidRPr="00535013">
        <w:rPr>
          <w:szCs w:val="24"/>
        </w:rPr>
        <w:t>При размещении на территории сельсовета населения в случае эвакуации при ЧС военного времени, обеспеченность водой на ХПВ составит до 60%.</w:t>
      </w:r>
    </w:p>
    <w:p w14:paraId="28143207" w14:textId="77777777" w:rsidR="00DD0177" w:rsidRPr="00535013" w:rsidRDefault="00DD0177" w:rsidP="00DD0177">
      <w:pPr>
        <w:pStyle w:val="aff1"/>
        <w:ind w:left="0"/>
        <w:jc w:val="both"/>
        <w:rPr>
          <w:szCs w:val="24"/>
        </w:rPr>
      </w:pPr>
      <w:r w:rsidRPr="00535013">
        <w:rPr>
          <w:szCs w:val="24"/>
        </w:rPr>
        <w:t>Требуется провести дополнительные мероприятия по приведению объектов и сетей централизованного водоснабжения к нормативному состоянию, расширение сети централизованного водоснабжения (в связи с вероятностью сильного радиоактивного заражения).</w:t>
      </w:r>
    </w:p>
    <w:p w14:paraId="29D00BE3" w14:textId="77777777" w:rsidR="00DD0177" w:rsidRPr="00535013" w:rsidRDefault="00DD0177" w:rsidP="00DD0177">
      <w:pPr>
        <w:pStyle w:val="aff1"/>
        <w:ind w:left="0"/>
        <w:jc w:val="both"/>
        <w:rPr>
          <w:szCs w:val="24"/>
        </w:rPr>
      </w:pPr>
      <w:r w:rsidRPr="00535013">
        <w:rPr>
          <w:szCs w:val="24"/>
        </w:rPr>
        <w:t>В целом, потребности населения в воде для питьевых и хозяйственных нужд с учётом повышенного водоразбора в периоды засушливой погоды, вне нормативных требований.</w:t>
      </w:r>
    </w:p>
    <w:p w14:paraId="2D64D909" w14:textId="77777777" w:rsidR="00DD0177" w:rsidRPr="00535013" w:rsidRDefault="00DD0177" w:rsidP="00DD0177">
      <w:pPr>
        <w:widowControl w:val="0"/>
        <w:shd w:val="clear" w:color="auto" w:fill="FFFFFF"/>
        <w:tabs>
          <w:tab w:val="left" w:pos="-1980"/>
        </w:tabs>
        <w:autoSpaceDN w:val="0"/>
        <w:adjustRightInd w:val="0"/>
        <w:ind w:firstLine="720"/>
        <w:jc w:val="both"/>
        <w:rPr>
          <w:szCs w:val="24"/>
        </w:rPr>
      </w:pPr>
      <w:r w:rsidRPr="00535013">
        <w:rPr>
          <w:szCs w:val="24"/>
        </w:rPr>
        <w:t xml:space="preserve">Требуется проектирование и строительство новых артезианских скважин, реконструкция (капитальный ремонт) магистрального водопровода для обеспечения водой жителей, в том </w:t>
      </w:r>
      <w:proofErr w:type="gramStart"/>
      <w:r w:rsidRPr="00535013">
        <w:rPr>
          <w:szCs w:val="24"/>
        </w:rPr>
        <w:t>числе  эвакуируемых</w:t>
      </w:r>
      <w:proofErr w:type="gramEnd"/>
      <w:r w:rsidRPr="00535013">
        <w:rPr>
          <w:szCs w:val="24"/>
        </w:rPr>
        <w:t xml:space="preserve"> и размещаемых на территориях населённых пунктов в соответствии с нормами п.4.11 СНиП 2.01.51-90.</w:t>
      </w:r>
    </w:p>
    <w:p w14:paraId="10E6F262" w14:textId="77777777" w:rsidR="00DD0177" w:rsidRPr="00535013" w:rsidRDefault="00DD0177" w:rsidP="00DD0177">
      <w:pPr>
        <w:widowControl w:val="0"/>
        <w:shd w:val="clear" w:color="auto" w:fill="FFFFFF"/>
        <w:tabs>
          <w:tab w:val="left" w:pos="-1980"/>
        </w:tabs>
        <w:autoSpaceDN w:val="0"/>
        <w:adjustRightInd w:val="0"/>
        <w:ind w:firstLine="720"/>
        <w:jc w:val="both"/>
        <w:rPr>
          <w:b/>
          <w:szCs w:val="24"/>
        </w:rPr>
      </w:pPr>
    </w:p>
    <w:p w14:paraId="06ED515A" w14:textId="77777777" w:rsidR="00DD0177" w:rsidRPr="00535013" w:rsidRDefault="00DD0177" w:rsidP="00DD0177">
      <w:pPr>
        <w:widowControl w:val="0"/>
        <w:shd w:val="clear" w:color="auto" w:fill="FFFFFF"/>
        <w:tabs>
          <w:tab w:val="left" w:pos="-1980"/>
        </w:tabs>
        <w:autoSpaceDN w:val="0"/>
        <w:adjustRightInd w:val="0"/>
        <w:ind w:firstLine="709"/>
        <w:jc w:val="both"/>
        <w:rPr>
          <w:szCs w:val="24"/>
        </w:rPr>
      </w:pPr>
      <w:r w:rsidRPr="00535013">
        <w:rPr>
          <w:szCs w:val="24"/>
        </w:rPr>
        <w:t xml:space="preserve">При реконструкции системы водоснабжения необходимо учитывать следующее. Суммарную мощность головных сооружений следует рассчитывать по нормам мирного времени. В случае выхода из строя одной группы головных сооружений </w:t>
      </w:r>
      <w:proofErr w:type="gramStart"/>
      <w:r w:rsidRPr="00535013">
        <w:rPr>
          <w:szCs w:val="24"/>
        </w:rPr>
        <w:t>мощность</w:t>
      </w:r>
      <w:proofErr w:type="gramEnd"/>
      <w:r w:rsidRPr="00535013">
        <w:rPr>
          <w:szCs w:val="24"/>
        </w:rPr>
        <w:t xml:space="preserve"> оставшихся сооружении должна обеспечивать подачу воды по аварийному режиму на производственно-технические нужды предприятий, а также на хозяйственно-питьевые нужды для численности населения мирного времени по норме 31 л в сутки на одного человека.</w:t>
      </w:r>
    </w:p>
    <w:p w14:paraId="5956A291" w14:textId="77777777" w:rsidR="00DD0177" w:rsidRPr="00535013" w:rsidRDefault="00DD0177" w:rsidP="00DD0177">
      <w:pPr>
        <w:widowControl w:val="0"/>
        <w:shd w:val="clear" w:color="auto" w:fill="FFFFFF"/>
        <w:ind w:firstLine="709"/>
        <w:jc w:val="both"/>
        <w:rPr>
          <w:szCs w:val="24"/>
        </w:rPr>
      </w:pPr>
      <w:r w:rsidRPr="00535013">
        <w:rPr>
          <w:szCs w:val="24"/>
        </w:rPr>
        <w:t>Резервуары питьевой воды должны оборудоваться также герметическими (защитно-герметическими) люками и приспособлениями для раздачи воды в передвижную тару.</w:t>
      </w:r>
    </w:p>
    <w:p w14:paraId="6BA76958" w14:textId="77777777" w:rsidR="00DD0177" w:rsidRPr="00535013" w:rsidRDefault="00DD0177" w:rsidP="00DD0177">
      <w:pPr>
        <w:pStyle w:val="rvps59"/>
        <w:widowControl w:val="0"/>
        <w:suppressAutoHyphens w:val="0"/>
        <w:ind w:firstLine="709"/>
      </w:pPr>
      <w:r w:rsidRPr="00535013">
        <w:t>Суммарная проектная производительность защищенных объектов водоснабжения в загородной зоне, обеспечивающих водой в условиях прекращения централизованного снабжения электроэнергией, должна быть достаточной для удовлетворения потребностей населения, в том числе эвакуированных, а также сельскохозяйственных животных общественного и личного сектора в питьевой воде и определяется для населения - из расчета 25 л в сутки на одного человека.</w:t>
      </w:r>
    </w:p>
    <w:p w14:paraId="1081388D" w14:textId="77777777" w:rsidR="00DD0177" w:rsidRPr="0007431F" w:rsidRDefault="00DD0177" w:rsidP="00DD0177">
      <w:pPr>
        <w:widowControl w:val="0"/>
        <w:shd w:val="clear" w:color="auto" w:fill="FFFFFF"/>
        <w:ind w:firstLine="709"/>
        <w:jc w:val="both"/>
      </w:pPr>
      <w:r w:rsidRPr="00535013">
        <w:rPr>
          <w:szCs w:val="24"/>
        </w:rPr>
        <w:t>Резервуары питьевой воды должны оборудоваться также герметическими (защитно-герметическими) люками и приспособлениями для раздачи воды в передвижную тару</w:t>
      </w:r>
      <w:r w:rsidRPr="0007431F">
        <w:t>.</w:t>
      </w:r>
    </w:p>
    <w:p w14:paraId="48633C22" w14:textId="24A2BBA4" w:rsidR="00DD0177" w:rsidRPr="00263C96" w:rsidRDefault="00DD0177" w:rsidP="00DD0177">
      <w:pPr>
        <w:pStyle w:val="formattexttopleveltext"/>
        <w:spacing w:line="276" w:lineRule="auto"/>
        <w:jc w:val="both"/>
        <w:rPr>
          <w:b/>
          <w:sz w:val="22"/>
          <w:szCs w:val="22"/>
        </w:rPr>
      </w:pPr>
      <w:r w:rsidRPr="00263C96">
        <w:rPr>
          <w:b/>
          <w:sz w:val="22"/>
          <w:szCs w:val="22"/>
        </w:rPr>
        <w:t xml:space="preserve">Таблица </w:t>
      </w:r>
      <w:r w:rsidR="00B753B8">
        <w:rPr>
          <w:b/>
          <w:sz w:val="22"/>
          <w:szCs w:val="22"/>
        </w:rPr>
        <w:t>2</w:t>
      </w:r>
      <w:r>
        <w:rPr>
          <w:b/>
          <w:sz w:val="22"/>
          <w:szCs w:val="22"/>
        </w:rPr>
        <w:t>.12</w:t>
      </w:r>
      <w:r w:rsidRPr="00263C96">
        <w:rPr>
          <w:b/>
          <w:sz w:val="22"/>
          <w:szCs w:val="22"/>
        </w:rPr>
        <w:t>.</w:t>
      </w:r>
      <w:r w:rsidRPr="00263C96">
        <w:rPr>
          <w:b/>
          <w:color w:val="000000"/>
          <w:sz w:val="22"/>
          <w:szCs w:val="22"/>
        </w:rPr>
        <w:t xml:space="preserve"> Структура численности населения, </w:t>
      </w:r>
      <w:proofErr w:type="gramStart"/>
      <w:r w:rsidRPr="00263C96">
        <w:rPr>
          <w:b/>
          <w:color w:val="000000"/>
          <w:sz w:val="22"/>
          <w:szCs w:val="22"/>
        </w:rPr>
        <w:t>пользующаяся  услугами</w:t>
      </w:r>
      <w:proofErr w:type="gramEnd"/>
      <w:r w:rsidRPr="00263C96">
        <w:rPr>
          <w:b/>
          <w:color w:val="000000"/>
          <w:sz w:val="22"/>
          <w:szCs w:val="22"/>
        </w:rPr>
        <w:t xml:space="preserve"> системы водоснабжения</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2"/>
        <w:gridCol w:w="283"/>
        <w:gridCol w:w="1701"/>
        <w:gridCol w:w="1305"/>
        <w:gridCol w:w="1599"/>
      </w:tblGrid>
      <w:tr w:rsidR="00DD0177" w:rsidRPr="00263C96" w14:paraId="1DFA7CDE" w14:textId="77777777" w:rsidTr="00D960CC">
        <w:trPr>
          <w:trHeight w:val="556"/>
          <w:jc w:val="center"/>
        </w:trPr>
        <w:tc>
          <w:tcPr>
            <w:tcW w:w="4892" w:type="dxa"/>
            <w:vMerge w:val="restart"/>
            <w:shd w:val="clear" w:color="auto" w:fill="D9D9D9"/>
            <w:vAlign w:val="center"/>
          </w:tcPr>
          <w:p w14:paraId="2206C60F" w14:textId="77777777" w:rsidR="00DD0177" w:rsidRPr="00263C96" w:rsidRDefault="00DD0177" w:rsidP="00D960CC">
            <w:pPr>
              <w:spacing w:line="276" w:lineRule="auto"/>
              <w:jc w:val="center"/>
              <w:rPr>
                <w:color w:val="000000"/>
                <w:sz w:val="22"/>
                <w:szCs w:val="22"/>
              </w:rPr>
            </w:pPr>
            <w:r w:rsidRPr="00263C96">
              <w:rPr>
                <w:color w:val="000000"/>
                <w:sz w:val="22"/>
                <w:szCs w:val="22"/>
              </w:rPr>
              <w:t>Наименование системы коммунальной инфраструктуры</w:t>
            </w:r>
          </w:p>
        </w:tc>
        <w:tc>
          <w:tcPr>
            <w:tcW w:w="4888" w:type="dxa"/>
            <w:gridSpan w:val="4"/>
            <w:shd w:val="clear" w:color="auto" w:fill="D9D9D9"/>
            <w:vAlign w:val="center"/>
          </w:tcPr>
          <w:p w14:paraId="78E901E4" w14:textId="77777777" w:rsidR="00DD0177" w:rsidRPr="00263C96" w:rsidRDefault="00DD0177" w:rsidP="00D960CC">
            <w:pPr>
              <w:spacing w:line="276" w:lineRule="auto"/>
              <w:jc w:val="center"/>
              <w:rPr>
                <w:color w:val="000000"/>
                <w:sz w:val="22"/>
                <w:szCs w:val="22"/>
              </w:rPr>
            </w:pPr>
            <w:r w:rsidRPr="00263C96">
              <w:rPr>
                <w:color w:val="000000"/>
                <w:sz w:val="22"/>
                <w:szCs w:val="22"/>
              </w:rPr>
              <w:t xml:space="preserve">Численность населения, </w:t>
            </w:r>
            <w:proofErr w:type="gramStart"/>
            <w:r w:rsidRPr="00263C96">
              <w:rPr>
                <w:color w:val="000000"/>
                <w:sz w:val="22"/>
                <w:szCs w:val="22"/>
              </w:rPr>
              <w:t>пользующаяся  услугами</w:t>
            </w:r>
            <w:proofErr w:type="gramEnd"/>
            <w:r w:rsidRPr="00263C96">
              <w:rPr>
                <w:color w:val="000000"/>
                <w:sz w:val="22"/>
                <w:szCs w:val="22"/>
              </w:rPr>
              <w:t xml:space="preserve"> системы, чел.</w:t>
            </w:r>
          </w:p>
        </w:tc>
      </w:tr>
      <w:tr w:rsidR="00DD0177" w:rsidRPr="00263C96" w14:paraId="21B17FD4" w14:textId="77777777" w:rsidTr="00D960CC">
        <w:trPr>
          <w:trHeight w:val="315"/>
          <w:jc w:val="center"/>
        </w:trPr>
        <w:tc>
          <w:tcPr>
            <w:tcW w:w="4892" w:type="dxa"/>
            <w:vMerge/>
            <w:shd w:val="clear" w:color="auto" w:fill="D9D9D9"/>
            <w:vAlign w:val="center"/>
          </w:tcPr>
          <w:p w14:paraId="2D952000" w14:textId="77777777" w:rsidR="00DD0177" w:rsidRPr="00263C96" w:rsidRDefault="00DD0177" w:rsidP="00D960CC">
            <w:pPr>
              <w:spacing w:line="276" w:lineRule="auto"/>
              <w:jc w:val="center"/>
              <w:rPr>
                <w:color w:val="000000"/>
                <w:sz w:val="22"/>
                <w:szCs w:val="22"/>
              </w:rPr>
            </w:pPr>
          </w:p>
        </w:tc>
        <w:tc>
          <w:tcPr>
            <w:tcW w:w="283" w:type="dxa"/>
            <w:shd w:val="clear" w:color="auto" w:fill="D9D9D9"/>
            <w:vAlign w:val="center"/>
          </w:tcPr>
          <w:p w14:paraId="4CF96130" w14:textId="77777777" w:rsidR="00DD0177" w:rsidRPr="00263C96" w:rsidRDefault="00DD0177" w:rsidP="00D960CC">
            <w:pPr>
              <w:spacing w:line="276" w:lineRule="auto"/>
              <w:jc w:val="center"/>
              <w:rPr>
                <w:color w:val="000000"/>
                <w:sz w:val="22"/>
                <w:szCs w:val="22"/>
              </w:rPr>
            </w:pPr>
          </w:p>
        </w:tc>
        <w:tc>
          <w:tcPr>
            <w:tcW w:w="1701" w:type="dxa"/>
            <w:shd w:val="clear" w:color="auto" w:fill="D9D9D9"/>
            <w:vAlign w:val="center"/>
          </w:tcPr>
          <w:p w14:paraId="16124954" w14:textId="77777777" w:rsidR="00DD0177" w:rsidRPr="00263C96" w:rsidRDefault="00DD0177" w:rsidP="00D960CC">
            <w:pPr>
              <w:spacing w:line="276" w:lineRule="auto"/>
              <w:jc w:val="center"/>
              <w:rPr>
                <w:color w:val="000000"/>
                <w:sz w:val="22"/>
                <w:szCs w:val="22"/>
              </w:rPr>
            </w:pPr>
            <w:r w:rsidRPr="00263C96">
              <w:rPr>
                <w:color w:val="000000"/>
                <w:sz w:val="22"/>
                <w:szCs w:val="22"/>
              </w:rPr>
              <w:t>20</w:t>
            </w:r>
            <w:r>
              <w:rPr>
                <w:color w:val="000000"/>
                <w:sz w:val="22"/>
                <w:szCs w:val="22"/>
              </w:rPr>
              <w:t>21</w:t>
            </w:r>
          </w:p>
        </w:tc>
        <w:tc>
          <w:tcPr>
            <w:tcW w:w="1305" w:type="dxa"/>
            <w:shd w:val="clear" w:color="auto" w:fill="D9D9D9"/>
            <w:vAlign w:val="center"/>
          </w:tcPr>
          <w:p w14:paraId="5693DBA7" w14:textId="77777777" w:rsidR="00DD0177" w:rsidRPr="00263C96" w:rsidRDefault="00DD0177" w:rsidP="00D960CC">
            <w:pPr>
              <w:spacing w:line="276" w:lineRule="auto"/>
              <w:jc w:val="center"/>
              <w:rPr>
                <w:color w:val="000000"/>
                <w:sz w:val="22"/>
                <w:szCs w:val="22"/>
              </w:rPr>
            </w:pPr>
            <w:r w:rsidRPr="00263C96">
              <w:rPr>
                <w:color w:val="000000"/>
                <w:sz w:val="22"/>
                <w:szCs w:val="22"/>
              </w:rPr>
              <w:t>20</w:t>
            </w:r>
            <w:r>
              <w:rPr>
                <w:color w:val="000000"/>
                <w:sz w:val="22"/>
                <w:szCs w:val="22"/>
              </w:rPr>
              <w:t>22</w:t>
            </w:r>
          </w:p>
        </w:tc>
        <w:tc>
          <w:tcPr>
            <w:tcW w:w="1599" w:type="dxa"/>
            <w:shd w:val="clear" w:color="auto" w:fill="D9D9D9"/>
            <w:vAlign w:val="center"/>
          </w:tcPr>
          <w:p w14:paraId="015E8218" w14:textId="77777777" w:rsidR="00DD0177" w:rsidRPr="00263C96" w:rsidRDefault="00DD0177" w:rsidP="00D960CC">
            <w:pPr>
              <w:spacing w:line="276" w:lineRule="auto"/>
              <w:jc w:val="center"/>
              <w:rPr>
                <w:color w:val="000000"/>
                <w:sz w:val="22"/>
                <w:szCs w:val="22"/>
              </w:rPr>
            </w:pPr>
            <w:r>
              <w:rPr>
                <w:color w:val="000000"/>
                <w:sz w:val="22"/>
                <w:szCs w:val="22"/>
              </w:rPr>
              <w:t>2023</w:t>
            </w:r>
          </w:p>
        </w:tc>
      </w:tr>
      <w:tr w:rsidR="00DD0177" w:rsidRPr="00263C96" w14:paraId="15DC4E17" w14:textId="77777777" w:rsidTr="00D960CC">
        <w:trPr>
          <w:trHeight w:val="364"/>
          <w:jc w:val="center"/>
        </w:trPr>
        <w:tc>
          <w:tcPr>
            <w:tcW w:w="4892" w:type="dxa"/>
            <w:shd w:val="clear" w:color="auto" w:fill="auto"/>
            <w:vAlign w:val="center"/>
          </w:tcPr>
          <w:p w14:paraId="3181A8D5" w14:textId="77777777" w:rsidR="00DD0177" w:rsidRPr="00263C96" w:rsidRDefault="00DD0177" w:rsidP="00D960CC">
            <w:pPr>
              <w:spacing w:line="276" w:lineRule="auto"/>
              <w:rPr>
                <w:color w:val="000000"/>
                <w:sz w:val="22"/>
                <w:szCs w:val="22"/>
              </w:rPr>
            </w:pPr>
            <w:r w:rsidRPr="00263C96">
              <w:rPr>
                <w:color w:val="000000"/>
                <w:sz w:val="22"/>
                <w:szCs w:val="22"/>
              </w:rPr>
              <w:t>Централизованное водоснабжение</w:t>
            </w:r>
          </w:p>
        </w:tc>
        <w:tc>
          <w:tcPr>
            <w:tcW w:w="283" w:type="dxa"/>
            <w:shd w:val="clear" w:color="auto" w:fill="auto"/>
          </w:tcPr>
          <w:p w14:paraId="5636B6ED" w14:textId="77777777" w:rsidR="00DD0177" w:rsidRPr="00263C96" w:rsidRDefault="00DD0177" w:rsidP="00D960CC">
            <w:pPr>
              <w:spacing w:line="276" w:lineRule="auto"/>
              <w:jc w:val="center"/>
            </w:pPr>
          </w:p>
        </w:tc>
        <w:tc>
          <w:tcPr>
            <w:tcW w:w="1701" w:type="dxa"/>
            <w:shd w:val="clear" w:color="auto" w:fill="auto"/>
          </w:tcPr>
          <w:p w14:paraId="0C14857E" w14:textId="77777777" w:rsidR="00DD0177" w:rsidRPr="00263C96" w:rsidRDefault="00DD0177" w:rsidP="00D960CC">
            <w:pPr>
              <w:spacing w:line="276" w:lineRule="auto"/>
              <w:jc w:val="center"/>
            </w:pPr>
          </w:p>
        </w:tc>
        <w:tc>
          <w:tcPr>
            <w:tcW w:w="1305" w:type="dxa"/>
            <w:shd w:val="clear" w:color="auto" w:fill="auto"/>
          </w:tcPr>
          <w:p w14:paraId="0A51F769" w14:textId="77777777" w:rsidR="00DD0177" w:rsidRPr="00263C96" w:rsidRDefault="00DD0177" w:rsidP="00D960CC">
            <w:pPr>
              <w:spacing w:line="276" w:lineRule="auto"/>
              <w:jc w:val="center"/>
            </w:pPr>
          </w:p>
        </w:tc>
        <w:tc>
          <w:tcPr>
            <w:tcW w:w="1599" w:type="dxa"/>
            <w:shd w:val="clear" w:color="auto" w:fill="auto"/>
          </w:tcPr>
          <w:p w14:paraId="058D394F" w14:textId="77777777" w:rsidR="00DD0177" w:rsidRPr="00263C96" w:rsidRDefault="00DD0177" w:rsidP="00D960CC">
            <w:pPr>
              <w:spacing w:line="276" w:lineRule="auto"/>
              <w:jc w:val="center"/>
            </w:pPr>
          </w:p>
        </w:tc>
      </w:tr>
      <w:tr w:rsidR="00DD0177" w:rsidRPr="00263C96" w14:paraId="1D2C2274" w14:textId="77777777" w:rsidTr="00D960CC">
        <w:trPr>
          <w:trHeight w:val="428"/>
          <w:jc w:val="center"/>
        </w:trPr>
        <w:tc>
          <w:tcPr>
            <w:tcW w:w="4892" w:type="dxa"/>
            <w:shd w:val="clear" w:color="auto" w:fill="auto"/>
            <w:vAlign w:val="center"/>
          </w:tcPr>
          <w:p w14:paraId="3FAC7949" w14:textId="77777777" w:rsidR="00DD0177" w:rsidRPr="00263C96" w:rsidRDefault="00DD0177" w:rsidP="00D960CC">
            <w:pPr>
              <w:spacing w:line="276" w:lineRule="auto"/>
              <w:rPr>
                <w:color w:val="000000"/>
                <w:sz w:val="22"/>
                <w:szCs w:val="22"/>
              </w:rPr>
            </w:pPr>
            <w:r w:rsidRPr="00263C96">
              <w:rPr>
                <w:color w:val="000000"/>
                <w:sz w:val="22"/>
                <w:szCs w:val="22"/>
              </w:rPr>
              <w:t>Нецентрализованное водоснабжение</w:t>
            </w:r>
          </w:p>
        </w:tc>
        <w:tc>
          <w:tcPr>
            <w:tcW w:w="283" w:type="dxa"/>
            <w:shd w:val="clear" w:color="auto" w:fill="auto"/>
            <w:vAlign w:val="center"/>
          </w:tcPr>
          <w:p w14:paraId="56B5B072" w14:textId="77777777" w:rsidR="00DD0177" w:rsidRPr="00263C96" w:rsidRDefault="00DD0177" w:rsidP="00D960CC">
            <w:pPr>
              <w:spacing w:line="276" w:lineRule="auto"/>
              <w:jc w:val="center"/>
              <w:rPr>
                <w:color w:val="000000"/>
                <w:sz w:val="22"/>
                <w:szCs w:val="22"/>
                <w:lang w:val="en-US"/>
              </w:rPr>
            </w:pPr>
          </w:p>
        </w:tc>
        <w:tc>
          <w:tcPr>
            <w:tcW w:w="1701" w:type="dxa"/>
            <w:shd w:val="clear" w:color="auto" w:fill="auto"/>
            <w:vAlign w:val="center"/>
          </w:tcPr>
          <w:p w14:paraId="133EF7D5" w14:textId="77777777" w:rsidR="00DD0177" w:rsidRPr="009C756B" w:rsidRDefault="00DD0177" w:rsidP="00D960CC">
            <w:pPr>
              <w:spacing w:line="276" w:lineRule="auto"/>
              <w:jc w:val="center"/>
              <w:rPr>
                <w:color w:val="000000"/>
                <w:sz w:val="22"/>
                <w:szCs w:val="22"/>
              </w:rPr>
            </w:pPr>
          </w:p>
        </w:tc>
        <w:tc>
          <w:tcPr>
            <w:tcW w:w="1305" w:type="dxa"/>
            <w:shd w:val="clear" w:color="auto" w:fill="auto"/>
            <w:vAlign w:val="center"/>
          </w:tcPr>
          <w:p w14:paraId="71B667DD" w14:textId="77777777" w:rsidR="00DD0177" w:rsidRPr="009C756B" w:rsidRDefault="00DD0177" w:rsidP="00D960CC">
            <w:pPr>
              <w:spacing w:line="276" w:lineRule="auto"/>
              <w:jc w:val="center"/>
              <w:rPr>
                <w:color w:val="000000"/>
                <w:sz w:val="22"/>
                <w:szCs w:val="22"/>
              </w:rPr>
            </w:pPr>
          </w:p>
        </w:tc>
        <w:tc>
          <w:tcPr>
            <w:tcW w:w="1599" w:type="dxa"/>
            <w:shd w:val="clear" w:color="auto" w:fill="auto"/>
            <w:vAlign w:val="center"/>
          </w:tcPr>
          <w:p w14:paraId="7DBB800B" w14:textId="77777777" w:rsidR="00DD0177" w:rsidRPr="009C756B" w:rsidRDefault="00DD0177" w:rsidP="00D960CC">
            <w:pPr>
              <w:spacing w:line="276" w:lineRule="auto"/>
              <w:jc w:val="center"/>
              <w:rPr>
                <w:color w:val="000000"/>
                <w:sz w:val="22"/>
                <w:szCs w:val="22"/>
              </w:rPr>
            </w:pPr>
          </w:p>
        </w:tc>
      </w:tr>
      <w:tr w:rsidR="00DD0177" w:rsidRPr="00263C96" w14:paraId="1F03EE69" w14:textId="77777777" w:rsidTr="00D960CC">
        <w:trPr>
          <w:trHeight w:val="269"/>
          <w:jc w:val="center"/>
        </w:trPr>
        <w:tc>
          <w:tcPr>
            <w:tcW w:w="4892" w:type="dxa"/>
            <w:shd w:val="clear" w:color="auto" w:fill="auto"/>
            <w:vAlign w:val="center"/>
          </w:tcPr>
          <w:p w14:paraId="41328ABE" w14:textId="77777777" w:rsidR="00DD0177" w:rsidRPr="00263C96" w:rsidRDefault="00DD0177" w:rsidP="00D960CC">
            <w:pPr>
              <w:spacing w:line="276" w:lineRule="auto"/>
              <w:rPr>
                <w:color w:val="000000"/>
                <w:sz w:val="22"/>
                <w:szCs w:val="22"/>
              </w:rPr>
            </w:pPr>
            <w:r w:rsidRPr="00263C96">
              <w:rPr>
                <w:color w:val="000000"/>
                <w:sz w:val="22"/>
                <w:szCs w:val="22"/>
              </w:rPr>
              <w:t xml:space="preserve">Доля нецентрализованного </w:t>
            </w:r>
            <w:proofErr w:type="gramStart"/>
            <w:r w:rsidRPr="00263C96">
              <w:rPr>
                <w:color w:val="000000"/>
                <w:sz w:val="22"/>
                <w:szCs w:val="22"/>
              </w:rPr>
              <w:t>водоснабжения</w:t>
            </w:r>
            <w:r>
              <w:rPr>
                <w:color w:val="000000"/>
                <w:sz w:val="22"/>
                <w:szCs w:val="22"/>
              </w:rPr>
              <w:t>.%</w:t>
            </w:r>
            <w:proofErr w:type="gramEnd"/>
          </w:p>
        </w:tc>
        <w:tc>
          <w:tcPr>
            <w:tcW w:w="283" w:type="dxa"/>
            <w:shd w:val="clear" w:color="auto" w:fill="auto"/>
            <w:vAlign w:val="center"/>
          </w:tcPr>
          <w:p w14:paraId="4B016341" w14:textId="77777777" w:rsidR="00DD0177" w:rsidRPr="00263C96" w:rsidRDefault="00DD0177" w:rsidP="00D960CC">
            <w:pPr>
              <w:spacing w:line="276" w:lineRule="auto"/>
              <w:jc w:val="center"/>
              <w:rPr>
                <w:color w:val="000000"/>
                <w:sz w:val="22"/>
                <w:szCs w:val="22"/>
                <w:lang w:val="en-US"/>
              </w:rPr>
            </w:pPr>
          </w:p>
        </w:tc>
        <w:tc>
          <w:tcPr>
            <w:tcW w:w="1701" w:type="dxa"/>
            <w:shd w:val="clear" w:color="auto" w:fill="auto"/>
            <w:vAlign w:val="center"/>
          </w:tcPr>
          <w:p w14:paraId="0F49925A" w14:textId="77777777" w:rsidR="00DD0177" w:rsidRPr="009C756B" w:rsidRDefault="00DD0177" w:rsidP="00D960CC">
            <w:pPr>
              <w:spacing w:line="276" w:lineRule="auto"/>
              <w:jc w:val="center"/>
              <w:rPr>
                <w:color w:val="000000"/>
                <w:sz w:val="22"/>
                <w:szCs w:val="22"/>
              </w:rPr>
            </w:pPr>
            <w:r>
              <w:rPr>
                <w:color w:val="000000"/>
                <w:sz w:val="22"/>
                <w:szCs w:val="22"/>
              </w:rPr>
              <w:t>До 1,3</w:t>
            </w:r>
          </w:p>
        </w:tc>
        <w:tc>
          <w:tcPr>
            <w:tcW w:w="1305" w:type="dxa"/>
            <w:shd w:val="clear" w:color="auto" w:fill="auto"/>
            <w:vAlign w:val="center"/>
          </w:tcPr>
          <w:p w14:paraId="14804317" w14:textId="77777777" w:rsidR="00DD0177" w:rsidRPr="009C756B" w:rsidRDefault="00DD0177" w:rsidP="00D960CC">
            <w:pPr>
              <w:spacing w:line="276" w:lineRule="auto"/>
              <w:jc w:val="center"/>
              <w:rPr>
                <w:color w:val="000000"/>
                <w:sz w:val="22"/>
                <w:szCs w:val="22"/>
              </w:rPr>
            </w:pPr>
            <w:r>
              <w:rPr>
                <w:color w:val="000000"/>
                <w:sz w:val="22"/>
                <w:szCs w:val="22"/>
              </w:rPr>
              <w:t>До 1,1</w:t>
            </w:r>
          </w:p>
        </w:tc>
        <w:tc>
          <w:tcPr>
            <w:tcW w:w="1599" w:type="dxa"/>
            <w:shd w:val="clear" w:color="auto" w:fill="auto"/>
            <w:vAlign w:val="center"/>
          </w:tcPr>
          <w:p w14:paraId="179A8C45" w14:textId="77777777" w:rsidR="00DD0177" w:rsidRPr="009C756B" w:rsidRDefault="00DD0177" w:rsidP="00D960CC">
            <w:pPr>
              <w:spacing w:line="276" w:lineRule="auto"/>
              <w:jc w:val="center"/>
              <w:rPr>
                <w:color w:val="000000"/>
                <w:sz w:val="22"/>
                <w:szCs w:val="22"/>
              </w:rPr>
            </w:pPr>
            <w:r>
              <w:rPr>
                <w:color w:val="000000"/>
                <w:sz w:val="22"/>
                <w:szCs w:val="22"/>
              </w:rPr>
              <w:t>До 0,6</w:t>
            </w:r>
          </w:p>
        </w:tc>
      </w:tr>
    </w:tbl>
    <w:p w14:paraId="74DE0696" w14:textId="77777777" w:rsidR="00DD0177" w:rsidRDefault="00DD0177" w:rsidP="00DD0177">
      <w:pPr>
        <w:pStyle w:val="ConsPlusNormal"/>
        <w:spacing w:line="276" w:lineRule="auto"/>
        <w:ind w:firstLine="0"/>
        <w:jc w:val="both"/>
        <w:rPr>
          <w:rFonts w:ascii="Times New Roman" w:hAnsi="Times New Roman" w:cs="Times New Roman"/>
          <w:sz w:val="24"/>
          <w:szCs w:val="24"/>
        </w:rPr>
      </w:pPr>
    </w:p>
    <w:p w14:paraId="04AF9D89" w14:textId="1F9EA225" w:rsidR="00DD0177" w:rsidRDefault="00B753B8" w:rsidP="00DD0177">
      <w:pPr>
        <w:pStyle w:val="formattexttopleveltext"/>
        <w:spacing w:line="276" w:lineRule="auto"/>
        <w:jc w:val="both"/>
        <w:rPr>
          <w:b/>
        </w:rPr>
      </w:pPr>
      <w:r>
        <w:rPr>
          <w:b/>
        </w:rPr>
        <w:t>2</w:t>
      </w:r>
      <w:r w:rsidR="00DD0177">
        <w:rPr>
          <w:b/>
        </w:rPr>
        <w:t xml:space="preserve">.1.2. </w:t>
      </w:r>
      <w:r w:rsidR="00DD0177" w:rsidRPr="00D97F68">
        <w:rPr>
          <w:b/>
        </w:rPr>
        <w:t xml:space="preserve">Описание территорий поселения, не охваченных </w:t>
      </w:r>
      <w:proofErr w:type="gramStart"/>
      <w:r w:rsidR="00DD0177" w:rsidRPr="00D97F68">
        <w:rPr>
          <w:b/>
        </w:rPr>
        <w:t>централизован</w:t>
      </w:r>
      <w:r w:rsidR="00DD0177">
        <w:rPr>
          <w:b/>
        </w:rPr>
        <w:t xml:space="preserve">ными </w:t>
      </w:r>
      <w:r w:rsidR="00DD0177" w:rsidRPr="00D97F68">
        <w:rPr>
          <w:b/>
        </w:rPr>
        <w:t xml:space="preserve"> системами</w:t>
      </w:r>
      <w:proofErr w:type="gramEnd"/>
      <w:r w:rsidR="00DD0177" w:rsidRPr="00D97F68">
        <w:rPr>
          <w:b/>
        </w:rPr>
        <w:t xml:space="preserve"> водоснабжения </w:t>
      </w:r>
    </w:p>
    <w:p w14:paraId="603B39C1" w14:textId="70C8DCC9" w:rsidR="00DD0177" w:rsidRPr="00D91823" w:rsidRDefault="00DD0177" w:rsidP="00DD0177">
      <w:pPr>
        <w:pStyle w:val="formattexttopleveltext"/>
        <w:jc w:val="both"/>
      </w:pPr>
      <w:r>
        <w:rPr>
          <w:b/>
          <w:color w:val="464C55"/>
        </w:rPr>
        <w:t xml:space="preserve">     </w:t>
      </w:r>
      <w:r w:rsidRPr="00D91823">
        <w:t xml:space="preserve">Анализ жилого фонда населенных пунктов </w:t>
      </w:r>
      <w:r>
        <w:t xml:space="preserve">Егорьевского  </w:t>
      </w:r>
      <w:r w:rsidRPr="00D91823">
        <w:t xml:space="preserve"> </w:t>
      </w:r>
      <w:proofErr w:type="gramStart"/>
      <w:r w:rsidRPr="00D91823">
        <w:t>сельсовета  позволяет</w:t>
      </w:r>
      <w:proofErr w:type="gramEnd"/>
      <w:r w:rsidRPr="00D91823">
        <w:t xml:space="preserve"> сделать вывод о том, что почти все категории жилых домов не обеспечены в полном объеме всеми степенями благоустройства. В населенных пунктах</w:t>
      </w:r>
      <w:r>
        <w:t xml:space="preserve"> Егорьевского    </w:t>
      </w:r>
      <w:r w:rsidRPr="00D91823">
        <w:t xml:space="preserve"> </w:t>
      </w:r>
      <w:r>
        <w:t xml:space="preserve"> </w:t>
      </w:r>
      <w:r w:rsidRPr="00D91823">
        <w:t xml:space="preserve"> </w:t>
      </w:r>
      <w:proofErr w:type="gramStart"/>
      <w:r w:rsidRPr="00D91823">
        <w:t>сельсовета  преобладает</w:t>
      </w:r>
      <w:proofErr w:type="gramEnd"/>
      <w:r w:rsidRPr="00D91823">
        <w:t xml:space="preserve"> частный сектор жилья, где проживает около 100% населения. Более детальная характеристика населенных пунктов </w:t>
      </w:r>
      <w:r>
        <w:t xml:space="preserve">Егорьевского     </w:t>
      </w:r>
      <w:r w:rsidRPr="00D91823">
        <w:t xml:space="preserve"> </w:t>
      </w:r>
      <w:proofErr w:type="gramStart"/>
      <w:r w:rsidRPr="00D91823">
        <w:t xml:space="preserve">сельсовета,   </w:t>
      </w:r>
      <w:proofErr w:type="gramEnd"/>
      <w:r w:rsidRPr="00977278">
        <w:rPr>
          <w:bCs/>
          <w:color w:val="000000"/>
        </w:rPr>
        <w:t>не имеющих централизованного водоснабжения</w:t>
      </w:r>
      <w:r w:rsidRPr="00D91823">
        <w:t xml:space="preserve"> представлена  в таблице </w:t>
      </w:r>
      <w:r w:rsidR="00B753B8">
        <w:t>2</w:t>
      </w:r>
      <w:r>
        <w:t>.13.</w:t>
      </w:r>
    </w:p>
    <w:tbl>
      <w:tblPr>
        <w:tblW w:w="9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361"/>
        <w:gridCol w:w="939"/>
        <w:gridCol w:w="2582"/>
        <w:gridCol w:w="2301"/>
        <w:gridCol w:w="82"/>
      </w:tblGrid>
      <w:tr w:rsidR="00DD0177" w:rsidRPr="00DD0212" w14:paraId="7D3EBCA4" w14:textId="77777777" w:rsidTr="00D960CC">
        <w:trPr>
          <w:trHeight w:val="780"/>
          <w:jc w:val="center"/>
        </w:trPr>
        <w:tc>
          <w:tcPr>
            <w:tcW w:w="9805" w:type="dxa"/>
            <w:gridSpan w:val="6"/>
            <w:shd w:val="clear" w:color="auto" w:fill="auto"/>
            <w:vAlign w:val="center"/>
            <w:hideMark/>
          </w:tcPr>
          <w:p w14:paraId="5B2388AA" w14:textId="5966BEE3" w:rsidR="00DD0177" w:rsidRPr="00DD0212" w:rsidRDefault="00DD0177" w:rsidP="00D960CC">
            <w:pPr>
              <w:rPr>
                <w:b/>
                <w:bCs/>
                <w:color w:val="000000"/>
              </w:rPr>
            </w:pPr>
            <w:r w:rsidRPr="00DD0212">
              <w:rPr>
                <w:b/>
                <w:bCs/>
                <w:color w:val="000000"/>
              </w:rPr>
              <w:t xml:space="preserve">Таблица </w:t>
            </w:r>
            <w:r w:rsidR="00B753B8">
              <w:rPr>
                <w:b/>
                <w:bCs/>
                <w:color w:val="000000"/>
              </w:rPr>
              <w:t>2</w:t>
            </w:r>
            <w:r>
              <w:rPr>
                <w:b/>
                <w:bCs/>
                <w:color w:val="000000"/>
              </w:rPr>
              <w:t>.</w:t>
            </w:r>
            <w:proofErr w:type="gramStart"/>
            <w:r>
              <w:rPr>
                <w:b/>
                <w:bCs/>
                <w:color w:val="000000"/>
              </w:rPr>
              <w:t>13.</w:t>
            </w:r>
            <w:r w:rsidRPr="00DD0212">
              <w:rPr>
                <w:b/>
                <w:bCs/>
                <w:color w:val="000000"/>
              </w:rPr>
              <w:t>Сведения</w:t>
            </w:r>
            <w:proofErr w:type="gramEnd"/>
            <w:r w:rsidRPr="00DD0212">
              <w:rPr>
                <w:b/>
                <w:bCs/>
                <w:color w:val="000000"/>
              </w:rPr>
              <w:t xml:space="preserve"> о населении муниципального образования</w:t>
            </w:r>
            <w:r>
              <w:rPr>
                <w:b/>
                <w:bCs/>
                <w:color w:val="000000"/>
              </w:rPr>
              <w:t>, не имеющих централизованного водоснабжения</w:t>
            </w:r>
          </w:p>
        </w:tc>
      </w:tr>
      <w:tr w:rsidR="00DD0177" w:rsidRPr="008455BA" w14:paraId="6E91E671" w14:textId="77777777" w:rsidTr="00D960CC">
        <w:trPr>
          <w:trHeight w:val="307"/>
          <w:jc w:val="center"/>
        </w:trPr>
        <w:tc>
          <w:tcPr>
            <w:tcW w:w="540" w:type="dxa"/>
            <w:vMerge w:val="restart"/>
            <w:shd w:val="clear" w:color="auto" w:fill="auto"/>
            <w:vAlign w:val="center"/>
            <w:hideMark/>
          </w:tcPr>
          <w:p w14:paraId="6AD7EC71" w14:textId="77777777" w:rsidR="00DD0177" w:rsidRPr="008455BA" w:rsidRDefault="00DD0177" w:rsidP="00D960CC">
            <w:pPr>
              <w:rPr>
                <w:color w:val="000000"/>
                <w:sz w:val="22"/>
                <w:szCs w:val="22"/>
              </w:rPr>
            </w:pPr>
            <w:r w:rsidRPr="008455BA">
              <w:rPr>
                <w:color w:val="000000"/>
                <w:sz w:val="22"/>
                <w:szCs w:val="22"/>
              </w:rPr>
              <w:t>№ п/п</w:t>
            </w:r>
          </w:p>
        </w:tc>
        <w:tc>
          <w:tcPr>
            <w:tcW w:w="3361" w:type="dxa"/>
            <w:vMerge w:val="restart"/>
            <w:shd w:val="clear" w:color="auto" w:fill="auto"/>
            <w:vAlign w:val="center"/>
            <w:hideMark/>
          </w:tcPr>
          <w:p w14:paraId="78969778" w14:textId="77777777" w:rsidR="00DD0177" w:rsidRPr="008455BA" w:rsidRDefault="00DD0177" w:rsidP="00D960CC">
            <w:pPr>
              <w:rPr>
                <w:color w:val="000000"/>
                <w:sz w:val="22"/>
                <w:szCs w:val="22"/>
              </w:rPr>
            </w:pPr>
            <w:r w:rsidRPr="008455BA">
              <w:rPr>
                <w:color w:val="000000"/>
                <w:sz w:val="22"/>
                <w:szCs w:val="22"/>
              </w:rPr>
              <w:t>Наименование населенных пунктов</w:t>
            </w:r>
          </w:p>
        </w:tc>
        <w:tc>
          <w:tcPr>
            <w:tcW w:w="939" w:type="dxa"/>
            <w:vMerge w:val="restart"/>
            <w:shd w:val="clear" w:color="auto" w:fill="auto"/>
            <w:vAlign w:val="center"/>
            <w:hideMark/>
          </w:tcPr>
          <w:p w14:paraId="443DD081" w14:textId="77777777" w:rsidR="00DD0177" w:rsidRPr="008455BA" w:rsidRDefault="00DD0177" w:rsidP="00D960CC">
            <w:pPr>
              <w:rPr>
                <w:color w:val="000000"/>
                <w:sz w:val="22"/>
                <w:szCs w:val="22"/>
              </w:rPr>
            </w:pPr>
            <w:r w:rsidRPr="008455BA">
              <w:rPr>
                <w:color w:val="000000"/>
                <w:sz w:val="22"/>
                <w:szCs w:val="22"/>
              </w:rPr>
              <w:t>Число дворов</w:t>
            </w:r>
          </w:p>
        </w:tc>
        <w:tc>
          <w:tcPr>
            <w:tcW w:w="2582" w:type="dxa"/>
            <w:vMerge w:val="restart"/>
            <w:shd w:val="clear" w:color="auto" w:fill="auto"/>
            <w:vAlign w:val="center"/>
            <w:hideMark/>
          </w:tcPr>
          <w:p w14:paraId="1274ACB9" w14:textId="77777777" w:rsidR="00DD0177" w:rsidRPr="008455BA" w:rsidRDefault="00DD0177" w:rsidP="00D960CC">
            <w:pPr>
              <w:rPr>
                <w:color w:val="000000"/>
                <w:sz w:val="22"/>
                <w:szCs w:val="22"/>
              </w:rPr>
            </w:pPr>
            <w:r w:rsidRPr="008455BA">
              <w:rPr>
                <w:color w:val="000000"/>
                <w:sz w:val="22"/>
                <w:szCs w:val="22"/>
              </w:rPr>
              <w:t xml:space="preserve">Общее число </w:t>
            </w:r>
            <w:proofErr w:type="gramStart"/>
            <w:r w:rsidRPr="008455BA">
              <w:rPr>
                <w:color w:val="000000"/>
                <w:sz w:val="22"/>
                <w:szCs w:val="22"/>
              </w:rPr>
              <w:t>зарегистрированных  жителей</w:t>
            </w:r>
            <w:proofErr w:type="gramEnd"/>
            <w:r w:rsidRPr="008455BA">
              <w:rPr>
                <w:color w:val="000000"/>
                <w:sz w:val="22"/>
                <w:szCs w:val="22"/>
              </w:rPr>
              <w:t>, чел.</w:t>
            </w:r>
          </w:p>
        </w:tc>
        <w:tc>
          <w:tcPr>
            <w:tcW w:w="2383" w:type="dxa"/>
            <w:gridSpan w:val="2"/>
            <w:shd w:val="clear" w:color="auto" w:fill="auto"/>
            <w:vAlign w:val="center"/>
            <w:hideMark/>
          </w:tcPr>
          <w:p w14:paraId="2112F01A" w14:textId="77777777" w:rsidR="00DD0177" w:rsidRPr="008455BA" w:rsidRDefault="00DD0177" w:rsidP="00D960CC">
            <w:pPr>
              <w:rPr>
                <w:color w:val="000000"/>
                <w:sz w:val="22"/>
                <w:szCs w:val="22"/>
              </w:rPr>
            </w:pPr>
            <w:r w:rsidRPr="008455BA">
              <w:rPr>
                <w:color w:val="000000"/>
                <w:sz w:val="22"/>
                <w:szCs w:val="22"/>
              </w:rPr>
              <w:t xml:space="preserve">Наличие </w:t>
            </w:r>
          </w:p>
        </w:tc>
      </w:tr>
      <w:tr w:rsidR="00DD0177" w:rsidRPr="008455BA" w14:paraId="4F27746D" w14:textId="77777777" w:rsidTr="00D960CC">
        <w:trPr>
          <w:gridAfter w:val="1"/>
          <w:wAfter w:w="82" w:type="dxa"/>
          <w:trHeight w:val="327"/>
          <w:jc w:val="center"/>
        </w:trPr>
        <w:tc>
          <w:tcPr>
            <w:tcW w:w="540" w:type="dxa"/>
            <w:vMerge/>
            <w:vAlign w:val="center"/>
            <w:hideMark/>
          </w:tcPr>
          <w:p w14:paraId="6E426473" w14:textId="77777777" w:rsidR="00DD0177" w:rsidRPr="008455BA" w:rsidRDefault="00DD0177" w:rsidP="00D960CC">
            <w:pPr>
              <w:rPr>
                <w:color w:val="000000"/>
                <w:sz w:val="22"/>
                <w:szCs w:val="22"/>
              </w:rPr>
            </w:pPr>
          </w:p>
        </w:tc>
        <w:tc>
          <w:tcPr>
            <w:tcW w:w="3361" w:type="dxa"/>
            <w:vMerge/>
            <w:vAlign w:val="center"/>
            <w:hideMark/>
          </w:tcPr>
          <w:p w14:paraId="04148319" w14:textId="77777777" w:rsidR="00DD0177" w:rsidRPr="008455BA" w:rsidRDefault="00DD0177" w:rsidP="00D960CC">
            <w:pPr>
              <w:rPr>
                <w:color w:val="000000"/>
                <w:sz w:val="22"/>
                <w:szCs w:val="22"/>
              </w:rPr>
            </w:pPr>
          </w:p>
        </w:tc>
        <w:tc>
          <w:tcPr>
            <w:tcW w:w="939" w:type="dxa"/>
            <w:vMerge/>
            <w:vAlign w:val="center"/>
            <w:hideMark/>
          </w:tcPr>
          <w:p w14:paraId="21F5F82D" w14:textId="77777777" w:rsidR="00DD0177" w:rsidRPr="008455BA" w:rsidRDefault="00DD0177" w:rsidP="00D960CC">
            <w:pPr>
              <w:rPr>
                <w:color w:val="000000"/>
                <w:sz w:val="22"/>
                <w:szCs w:val="22"/>
              </w:rPr>
            </w:pPr>
          </w:p>
        </w:tc>
        <w:tc>
          <w:tcPr>
            <w:tcW w:w="2582" w:type="dxa"/>
            <w:vMerge/>
            <w:vAlign w:val="center"/>
            <w:hideMark/>
          </w:tcPr>
          <w:p w14:paraId="743EA29F" w14:textId="77777777" w:rsidR="00DD0177" w:rsidRPr="008455BA" w:rsidRDefault="00DD0177" w:rsidP="00D960CC">
            <w:pPr>
              <w:rPr>
                <w:color w:val="000000"/>
                <w:sz w:val="22"/>
                <w:szCs w:val="22"/>
              </w:rPr>
            </w:pPr>
          </w:p>
        </w:tc>
        <w:tc>
          <w:tcPr>
            <w:tcW w:w="2301" w:type="dxa"/>
            <w:vAlign w:val="center"/>
            <w:hideMark/>
          </w:tcPr>
          <w:p w14:paraId="21F1AA85" w14:textId="77777777" w:rsidR="00DD0177" w:rsidRPr="008455BA" w:rsidRDefault="00DD0177" w:rsidP="00D960CC">
            <w:pPr>
              <w:rPr>
                <w:color w:val="000000"/>
                <w:sz w:val="22"/>
                <w:szCs w:val="22"/>
              </w:rPr>
            </w:pPr>
            <w:r>
              <w:rPr>
                <w:color w:val="000000"/>
                <w:sz w:val="22"/>
                <w:szCs w:val="22"/>
              </w:rPr>
              <w:t>водопровода</w:t>
            </w:r>
          </w:p>
        </w:tc>
      </w:tr>
      <w:tr w:rsidR="00DD0177" w:rsidRPr="008455BA" w14:paraId="4036595C" w14:textId="77777777" w:rsidTr="00D960CC">
        <w:trPr>
          <w:trHeight w:val="315"/>
          <w:jc w:val="center"/>
        </w:trPr>
        <w:tc>
          <w:tcPr>
            <w:tcW w:w="540" w:type="dxa"/>
            <w:shd w:val="clear" w:color="auto" w:fill="auto"/>
            <w:vAlign w:val="center"/>
          </w:tcPr>
          <w:p w14:paraId="37AA57B5" w14:textId="77777777" w:rsidR="00DD0177" w:rsidRPr="008455BA" w:rsidRDefault="00DD0177" w:rsidP="00D960CC">
            <w:pPr>
              <w:jc w:val="center"/>
              <w:rPr>
                <w:sz w:val="22"/>
                <w:szCs w:val="22"/>
              </w:rPr>
            </w:pPr>
            <w:r>
              <w:rPr>
                <w:color w:val="000000"/>
              </w:rPr>
              <w:t>1</w:t>
            </w:r>
          </w:p>
        </w:tc>
        <w:tc>
          <w:tcPr>
            <w:tcW w:w="3361" w:type="dxa"/>
            <w:shd w:val="clear" w:color="auto" w:fill="auto"/>
            <w:vAlign w:val="center"/>
          </w:tcPr>
          <w:p w14:paraId="1CF399FD" w14:textId="77777777" w:rsidR="00DD0177" w:rsidRPr="008455BA" w:rsidRDefault="00DD0177" w:rsidP="00D960CC">
            <w:pPr>
              <w:rPr>
                <w:sz w:val="22"/>
                <w:szCs w:val="22"/>
              </w:rPr>
            </w:pPr>
            <w:proofErr w:type="spellStart"/>
            <w:r>
              <w:rPr>
                <w:color w:val="000000"/>
                <w:sz w:val="20"/>
              </w:rPr>
              <w:t>д.Краснознаменка</w:t>
            </w:r>
            <w:proofErr w:type="spellEnd"/>
          </w:p>
        </w:tc>
        <w:tc>
          <w:tcPr>
            <w:tcW w:w="939" w:type="dxa"/>
            <w:shd w:val="clear" w:color="auto" w:fill="auto"/>
            <w:vAlign w:val="center"/>
          </w:tcPr>
          <w:p w14:paraId="48675394" w14:textId="77777777" w:rsidR="00DD0177" w:rsidRPr="008455BA" w:rsidRDefault="00DD0177" w:rsidP="00D960CC">
            <w:pPr>
              <w:jc w:val="center"/>
              <w:rPr>
                <w:color w:val="000000"/>
                <w:sz w:val="22"/>
                <w:szCs w:val="22"/>
              </w:rPr>
            </w:pPr>
            <w:r>
              <w:rPr>
                <w:color w:val="000000"/>
                <w:sz w:val="20"/>
              </w:rPr>
              <w:t>3</w:t>
            </w:r>
          </w:p>
        </w:tc>
        <w:tc>
          <w:tcPr>
            <w:tcW w:w="2582" w:type="dxa"/>
            <w:shd w:val="clear" w:color="auto" w:fill="auto"/>
            <w:vAlign w:val="center"/>
          </w:tcPr>
          <w:p w14:paraId="3EFE3859" w14:textId="77777777" w:rsidR="00DD0177" w:rsidRPr="008455BA" w:rsidRDefault="00DD0177" w:rsidP="00D960CC">
            <w:pPr>
              <w:jc w:val="center"/>
              <w:rPr>
                <w:sz w:val="22"/>
                <w:szCs w:val="22"/>
              </w:rPr>
            </w:pPr>
            <w:r>
              <w:rPr>
                <w:color w:val="000000"/>
                <w:sz w:val="20"/>
              </w:rPr>
              <w:t>3</w:t>
            </w:r>
          </w:p>
        </w:tc>
        <w:tc>
          <w:tcPr>
            <w:tcW w:w="2383" w:type="dxa"/>
            <w:gridSpan w:val="2"/>
            <w:shd w:val="clear" w:color="auto" w:fill="auto"/>
            <w:noWrap/>
            <w:vAlign w:val="center"/>
          </w:tcPr>
          <w:p w14:paraId="39C4712B" w14:textId="77777777" w:rsidR="00DD0177" w:rsidRPr="008455BA" w:rsidRDefault="00DD0177" w:rsidP="00D960CC">
            <w:pPr>
              <w:jc w:val="center"/>
              <w:rPr>
                <w:color w:val="000000"/>
                <w:sz w:val="22"/>
                <w:szCs w:val="22"/>
              </w:rPr>
            </w:pPr>
            <w:r>
              <w:rPr>
                <w:color w:val="000000"/>
                <w:sz w:val="22"/>
                <w:szCs w:val="22"/>
              </w:rPr>
              <w:t>нет</w:t>
            </w:r>
          </w:p>
        </w:tc>
      </w:tr>
      <w:tr w:rsidR="00DD0177" w:rsidRPr="008455BA" w14:paraId="4157D5B9" w14:textId="77777777" w:rsidTr="00D960CC">
        <w:trPr>
          <w:trHeight w:val="315"/>
          <w:jc w:val="center"/>
        </w:trPr>
        <w:tc>
          <w:tcPr>
            <w:tcW w:w="540" w:type="dxa"/>
            <w:shd w:val="clear" w:color="auto" w:fill="auto"/>
            <w:vAlign w:val="center"/>
          </w:tcPr>
          <w:p w14:paraId="000EF6FE" w14:textId="77777777" w:rsidR="00DD0177" w:rsidRPr="008455BA" w:rsidRDefault="00DD0177" w:rsidP="00D960CC">
            <w:pPr>
              <w:jc w:val="center"/>
              <w:rPr>
                <w:sz w:val="22"/>
                <w:szCs w:val="22"/>
              </w:rPr>
            </w:pPr>
          </w:p>
        </w:tc>
        <w:tc>
          <w:tcPr>
            <w:tcW w:w="3361" w:type="dxa"/>
            <w:shd w:val="clear" w:color="auto" w:fill="auto"/>
            <w:vAlign w:val="center"/>
          </w:tcPr>
          <w:p w14:paraId="59261636" w14:textId="77777777" w:rsidR="00DD0177" w:rsidRPr="008455BA" w:rsidRDefault="00DD0177" w:rsidP="00D960CC">
            <w:pPr>
              <w:rPr>
                <w:sz w:val="22"/>
                <w:szCs w:val="22"/>
              </w:rPr>
            </w:pPr>
            <w:r w:rsidRPr="008455BA">
              <w:rPr>
                <w:sz w:val="22"/>
                <w:szCs w:val="22"/>
              </w:rPr>
              <w:t>ИТОГО</w:t>
            </w:r>
          </w:p>
        </w:tc>
        <w:tc>
          <w:tcPr>
            <w:tcW w:w="939" w:type="dxa"/>
            <w:shd w:val="clear" w:color="auto" w:fill="auto"/>
            <w:vAlign w:val="center"/>
          </w:tcPr>
          <w:p w14:paraId="252EE857" w14:textId="77777777" w:rsidR="00DD0177" w:rsidRPr="008455BA" w:rsidRDefault="00DD0177" w:rsidP="00D960CC">
            <w:pPr>
              <w:jc w:val="center"/>
              <w:rPr>
                <w:color w:val="000000"/>
                <w:sz w:val="22"/>
                <w:szCs w:val="22"/>
              </w:rPr>
            </w:pPr>
            <w:r>
              <w:rPr>
                <w:color w:val="000000"/>
                <w:sz w:val="20"/>
              </w:rPr>
              <w:t>3</w:t>
            </w:r>
          </w:p>
        </w:tc>
        <w:tc>
          <w:tcPr>
            <w:tcW w:w="2582" w:type="dxa"/>
            <w:shd w:val="clear" w:color="auto" w:fill="auto"/>
            <w:vAlign w:val="center"/>
          </w:tcPr>
          <w:p w14:paraId="1394271A" w14:textId="77777777" w:rsidR="00DD0177" w:rsidRPr="008455BA" w:rsidRDefault="00DD0177" w:rsidP="00D960CC">
            <w:pPr>
              <w:jc w:val="center"/>
              <w:rPr>
                <w:sz w:val="22"/>
                <w:szCs w:val="22"/>
              </w:rPr>
            </w:pPr>
            <w:r>
              <w:rPr>
                <w:color w:val="000000"/>
                <w:sz w:val="20"/>
              </w:rPr>
              <w:t>3</w:t>
            </w:r>
          </w:p>
        </w:tc>
        <w:tc>
          <w:tcPr>
            <w:tcW w:w="2383" w:type="dxa"/>
            <w:gridSpan w:val="2"/>
            <w:shd w:val="clear" w:color="auto" w:fill="auto"/>
            <w:noWrap/>
            <w:vAlign w:val="center"/>
          </w:tcPr>
          <w:p w14:paraId="35ACCD96" w14:textId="77777777" w:rsidR="00DD0177" w:rsidRPr="008455BA" w:rsidRDefault="00DD0177" w:rsidP="00D960CC">
            <w:pPr>
              <w:jc w:val="center"/>
              <w:rPr>
                <w:sz w:val="22"/>
                <w:szCs w:val="22"/>
              </w:rPr>
            </w:pPr>
            <w:r>
              <w:rPr>
                <w:color w:val="000000"/>
                <w:sz w:val="22"/>
                <w:szCs w:val="22"/>
              </w:rPr>
              <w:t>нет</w:t>
            </w:r>
          </w:p>
        </w:tc>
      </w:tr>
    </w:tbl>
    <w:p w14:paraId="61AEF911" w14:textId="77777777" w:rsidR="00DD0177" w:rsidRDefault="00DD0177" w:rsidP="00DD0177">
      <w:pPr>
        <w:pStyle w:val="formattexttopleveltext"/>
        <w:jc w:val="both"/>
      </w:pPr>
      <w:r>
        <w:t xml:space="preserve">В данных населённых пунктах </w:t>
      </w:r>
      <w:proofErr w:type="gramStart"/>
      <w:r>
        <w:t>водоснабжение  осуществляется</w:t>
      </w:r>
      <w:proofErr w:type="gramEnd"/>
      <w:r>
        <w:t xml:space="preserve">  от  шахтных колодцев. Организация </w:t>
      </w:r>
      <w:proofErr w:type="gramStart"/>
      <w:r>
        <w:t>водозаборов  в</w:t>
      </w:r>
      <w:proofErr w:type="gramEnd"/>
      <w:r>
        <w:t xml:space="preserve"> виде    скважины и водонапорной башни или насоса для подачи  воды из скважины  экономически не целесообразно.</w:t>
      </w:r>
    </w:p>
    <w:p w14:paraId="1095D95F" w14:textId="7A5045CF" w:rsidR="00DD0177" w:rsidRPr="00B878DE" w:rsidRDefault="00B753B8" w:rsidP="00DD0177">
      <w:pPr>
        <w:pStyle w:val="formattexttopleveltext"/>
        <w:spacing w:before="0" w:beforeAutospacing="0" w:after="0" w:afterAutospacing="0"/>
        <w:jc w:val="both"/>
        <w:rPr>
          <w:b/>
        </w:rPr>
      </w:pPr>
      <w:r>
        <w:rPr>
          <w:b/>
        </w:rPr>
        <w:t>2</w:t>
      </w:r>
      <w:r w:rsidR="00DD0177">
        <w:rPr>
          <w:b/>
        </w:rPr>
        <w:t>.1.3</w:t>
      </w:r>
      <w:r w:rsidR="00DD0177" w:rsidRPr="00BF06F0">
        <w:rPr>
          <w:b/>
        </w:rPr>
        <w:t>. Описание</w:t>
      </w:r>
      <w:r w:rsidR="00DD0177" w:rsidRPr="00B878DE">
        <w:rPr>
          <w:b/>
        </w:rPr>
        <w:t xml:space="preserve"> технологических зон водоснабжения, зон централизованного и нецентрализованного водоснабжения (систем холодного водоснабжения) и перечень центра</w:t>
      </w:r>
      <w:r w:rsidR="00DD0177">
        <w:rPr>
          <w:b/>
        </w:rPr>
        <w:t>лизованных систем водоснабжения</w:t>
      </w:r>
    </w:p>
    <w:p w14:paraId="5FC0BCF8" w14:textId="77777777" w:rsidR="00DD0177" w:rsidRDefault="00DD0177" w:rsidP="00DD0177">
      <w:pPr>
        <w:pStyle w:val="ConsPlusNormal"/>
        <w:spacing w:line="276" w:lineRule="auto"/>
        <w:ind w:firstLine="0"/>
        <w:jc w:val="both"/>
        <w:rPr>
          <w:rFonts w:ascii="Times New Roman" w:hAnsi="Times New Roman" w:cs="Times New Roman"/>
          <w:sz w:val="24"/>
          <w:szCs w:val="24"/>
        </w:rPr>
      </w:pPr>
    </w:p>
    <w:p w14:paraId="001E5D6D" w14:textId="77777777" w:rsidR="00DD0177" w:rsidRPr="00213E12" w:rsidRDefault="00DD0177" w:rsidP="00DD0177">
      <w:pPr>
        <w:pStyle w:val="ConsPlusNormal"/>
        <w:spacing w:line="276" w:lineRule="auto"/>
        <w:ind w:firstLine="0"/>
        <w:jc w:val="both"/>
        <w:rPr>
          <w:sz w:val="24"/>
          <w:szCs w:val="24"/>
        </w:rPr>
      </w:pPr>
      <w:r w:rsidRPr="005B29F6">
        <w:rPr>
          <w:rFonts w:ascii="Times New Roman" w:hAnsi="Times New Roman" w:cs="Times New Roman"/>
          <w:sz w:val="24"/>
          <w:szCs w:val="24"/>
        </w:rPr>
        <w:t xml:space="preserve">В населённых пунктах Егорьевского      сельсовета водоснабжение населения обеспечивается на </w:t>
      </w:r>
      <w:r w:rsidRPr="00213E12">
        <w:rPr>
          <w:rFonts w:ascii="Times New Roman" w:hAnsi="Times New Roman" w:cs="Times New Roman"/>
          <w:sz w:val="24"/>
          <w:szCs w:val="24"/>
        </w:rPr>
        <w:t>99,</w:t>
      </w:r>
      <w:r>
        <w:rPr>
          <w:rFonts w:ascii="Times New Roman" w:hAnsi="Times New Roman" w:cs="Times New Roman"/>
          <w:sz w:val="24"/>
          <w:szCs w:val="24"/>
        </w:rPr>
        <w:t>1</w:t>
      </w:r>
      <w:r w:rsidRPr="00213E12">
        <w:rPr>
          <w:rFonts w:ascii="Times New Roman" w:hAnsi="Times New Roman" w:cs="Times New Roman"/>
          <w:sz w:val="24"/>
          <w:szCs w:val="24"/>
        </w:rPr>
        <w:t xml:space="preserve">%. Основными потребителями питьевой воды в населённых пунктах являются население. </w:t>
      </w:r>
      <w:r w:rsidRPr="00213E12">
        <w:rPr>
          <w:rFonts w:ascii="Times New Roman" w:hAnsi="Times New Roman" w:cs="Times New Roman"/>
          <w:color w:val="000000"/>
          <w:sz w:val="24"/>
          <w:szCs w:val="24"/>
        </w:rPr>
        <w:t xml:space="preserve">Особенностью организации централизованного водоснабжения в </w:t>
      </w:r>
      <w:r w:rsidRPr="00213E12">
        <w:rPr>
          <w:rFonts w:ascii="Times New Roman" w:hAnsi="Times New Roman" w:cs="Times New Roman"/>
          <w:sz w:val="24"/>
          <w:szCs w:val="24"/>
        </w:rPr>
        <w:t xml:space="preserve">населённых </w:t>
      </w:r>
      <w:proofErr w:type="gramStart"/>
      <w:r w:rsidRPr="00213E12">
        <w:rPr>
          <w:rFonts w:ascii="Times New Roman" w:hAnsi="Times New Roman" w:cs="Times New Roman"/>
          <w:sz w:val="24"/>
          <w:szCs w:val="24"/>
        </w:rPr>
        <w:t xml:space="preserve">пунктах </w:t>
      </w:r>
      <w:r w:rsidRPr="00213E12">
        <w:rPr>
          <w:rFonts w:ascii="Times New Roman" w:hAnsi="Times New Roman" w:cs="Times New Roman"/>
          <w:color w:val="000000"/>
          <w:sz w:val="24"/>
          <w:szCs w:val="24"/>
        </w:rPr>
        <w:t xml:space="preserve"> является</w:t>
      </w:r>
      <w:proofErr w:type="gramEnd"/>
      <w:r w:rsidRPr="00213E12">
        <w:rPr>
          <w:rFonts w:ascii="Times New Roman" w:hAnsi="Times New Roman" w:cs="Times New Roman"/>
          <w:color w:val="000000"/>
          <w:sz w:val="24"/>
          <w:szCs w:val="24"/>
        </w:rPr>
        <w:t xml:space="preserve"> то, что процесс передачи данного ресурса от водозаборов до потребителя осуществляется одним   юридическим лицом – АО «</w:t>
      </w:r>
      <w:proofErr w:type="spellStart"/>
      <w:r w:rsidRPr="00213E12">
        <w:rPr>
          <w:rFonts w:ascii="Times New Roman" w:hAnsi="Times New Roman" w:cs="Times New Roman"/>
          <w:color w:val="000000"/>
          <w:sz w:val="24"/>
          <w:szCs w:val="24"/>
        </w:rPr>
        <w:t>Курскоблводоканал</w:t>
      </w:r>
      <w:proofErr w:type="spellEnd"/>
      <w:r w:rsidRPr="00213E12">
        <w:rPr>
          <w:rFonts w:ascii="Times New Roman" w:hAnsi="Times New Roman" w:cs="Times New Roman"/>
          <w:color w:val="000000"/>
          <w:sz w:val="24"/>
          <w:szCs w:val="24"/>
        </w:rPr>
        <w:t>».</w:t>
      </w:r>
      <w:r w:rsidRPr="00213E12">
        <w:rPr>
          <w:sz w:val="24"/>
          <w:szCs w:val="24"/>
        </w:rPr>
        <w:t xml:space="preserve"> </w:t>
      </w:r>
    </w:p>
    <w:p w14:paraId="27F2BE38" w14:textId="77777777" w:rsidR="00DD0177" w:rsidRDefault="00DD0177" w:rsidP="00DD0177">
      <w:pPr>
        <w:pStyle w:val="formattexttopleveltext"/>
        <w:spacing w:before="0" w:beforeAutospacing="0" w:after="0" w:afterAutospacing="0" w:line="276" w:lineRule="auto"/>
      </w:pPr>
      <w:r w:rsidRPr="00263C96">
        <w:t xml:space="preserve">    </w:t>
      </w:r>
    </w:p>
    <w:p w14:paraId="267836D9" w14:textId="77777777" w:rsidR="00DD0177" w:rsidRPr="00263C96" w:rsidRDefault="00DD0177" w:rsidP="00DD0177">
      <w:pPr>
        <w:pStyle w:val="formattexttopleveltext"/>
        <w:spacing w:before="0" w:beforeAutospacing="0" w:after="0" w:afterAutospacing="0" w:line="276" w:lineRule="auto"/>
        <w:jc w:val="both"/>
      </w:pPr>
      <w:proofErr w:type="gramStart"/>
      <w:r w:rsidRPr="00263C96">
        <w:t>Существующая  схема</w:t>
      </w:r>
      <w:proofErr w:type="gramEnd"/>
      <w:r w:rsidRPr="00263C96">
        <w:t xml:space="preserve"> водоснабжения имеет</w:t>
      </w:r>
      <w:r>
        <w:t xml:space="preserve"> две зоны</w:t>
      </w:r>
      <w:r w:rsidRPr="00263C96">
        <w:t xml:space="preserve">  централизованного водоснабжения, </w:t>
      </w:r>
      <w:r>
        <w:t>которая представлена в приложениях 2 и 3.</w:t>
      </w:r>
    </w:p>
    <w:p w14:paraId="6CDCF626" w14:textId="77777777" w:rsidR="00DD0177" w:rsidRDefault="00DD0177" w:rsidP="00DD0177">
      <w:pPr>
        <w:pStyle w:val="formattexttopleveltext"/>
        <w:spacing w:before="0" w:beforeAutospacing="0" w:after="0" w:afterAutospacing="0" w:line="276" w:lineRule="auto"/>
      </w:pPr>
      <w:r w:rsidRPr="00263C96">
        <w:t xml:space="preserve">    </w:t>
      </w:r>
    </w:p>
    <w:p w14:paraId="73DC0F68" w14:textId="417C8E0C" w:rsidR="00DD0177" w:rsidRPr="00AE7579" w:rsidRDefault="00DD0177" w:rsidP="00DD0177">
      <w:pPr>
        <w:pStyle w:val="formattexttopleveltext"/>
        <w:spacing w:before="0" w:beforeAutospacing="0" w:after="0" w:afterAutospacing="0" w:line="276" w:lineRule="auto"/>
        <w:rPr>
          <w:b/>
          <w:sz w:val="22"/>
          <w:szCs w:val="22"/>
        </w:rPr>
      </w:pPr>
      <w:proofErr w:type="gramStart"/>
      <w:r w:rsidRPr="00AE7579">
        <w:rPr>
          <w:b/>
          <w:sz w:val="22"/>
          <w:szCs w:val="22"/>
        </w:rPr>
        <w:t xml:space="preserve">Таблица  </w:t>
      </w:r>
      <w:r w:rsidR="00B753B8">
        <w:rPr>
          <w:b/>
          <w:sz w:val="22"/>
          <w:szCs w:val="22"/>
        </w:rPr>
        <w:t>2</w:t>
      </w:r>
      <w:proofErr w:type="gramEnd"/>
      <w:r>
        <w:rPr>
          <w:b/>
          <w:sz w:val="22"/>
          <w:szCs w:val="22"/>
        </w:rPr>
        <w:t>.14</w:t>
      </w:r>
      <w:r w:rsidRPr="00AE7579">
        <w:rPr>
          <w:b/>
          <w:sz w:val="22"/>
          <w:szCs w:val="22"/>
        </w:rPr>
        <w:t xml:space="preserve">.Описание технологических зон водоснабжения </w:t>
      </w:r>
      <w:r w:rsidRPr="00054DDF">
        <w:rPr>
          <w:b/>
          <w:bCs/>
        </w:rPr>
        <w:t xml:space="preserve">Егорьевского </w:t>
      </w:r>
      <w:r>
        <w:t xml:space="preserve"> </w:t>
      </w:r>
      <w:r>
        <w:rPr>
          <w:b/>
          <w:sz w:val="22"/>
          <w:szCs w:val="22"/>
        </w:rPr>
        <w:t xml:space="preserve"> </w:t>
      </w:r>
      <w:r w:rsidRPr="00AE7579">
        <w:rPr>
          <w:b/>
          <w:sz w:val="22"/>
          <w:szCs w:val="22"/>
        </w:rPr>
        <w:t xml:space="preserve">  сельсовета</w:t>
      </w:r>
    </w:p>
    <w:tbl>
      <w:tblPr>
        <w:tblW w:w="9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1672"/>
        <w:gridCol w:w="840"/>
        <w:gridCol w:w="983"/>
        <w:gridCol w:w="2458"/>
        <w:gridCol w:w="1820"/>
      </w:tblGrid>
      <w:tr w:rsidR="00DD0177" w:rsidRPr="00C11439" w14:paraId="01EBB740" w14:textId="77777777" w:rsidTr="00D960CC">
        <w:trPr>
          <w:trHeight w:val="986"/>
          <w:jc w:val="center"/>
        </w:trPr>
        <w:tc>
          <w:tcPr>
            <w:tcW w:w="1994" w:type="dxa"/>
            <w:shd w:val="clear" w:color="auto" w:fill="auto"/>
            <w:vAlign w:val="center"/>
            <w:hideMark/>
          </w:tcPr>
          <w:p w14:paraId="5C47EF82" w14:textId="77777777" w:rsidR="00DD0177" w:rsidRPr="00C11439" w:rsidRDefault="00DD0177" w:rsidP="00D960CC">
            <w:pPr>
              <w:jc w:val="center"/>
              <w:rPr>
                <w:color w:val="000000"/>
                <w:sz w:val="20"/>
              </w:rPr>
            </w:pPr>
            <w:r w:rsidRPr="00C11439">
              <w:rPr>
                <w:color w:val="000000"/>
                <w:sz w:val="20"/>
              </w:rPr>
              <w:t>Зоны</w:t>
            </w:r>
          </w:p>
        </w:tc>
        <w:tc>
          <w:tcPr>
            <w:tcW w:w="1672" w:type="dxa"/>
            <w:shd w:val="clear" w:color="auto" w:fill="auto"/>
            <w:vAlign w:val="center"/>
            <w:hideMark/>
          </w:tcPr>
          <w:p w14:paraId="4EBC2944" w14:textId="77777777" w:rsidR="00DD0177" w:rsidRPr="00C11439" w:rsidRDefault="00DD0177" w:rsidP="00D960CC">
            <w:pPr>
              <w:rPr>
                <w:color w:val="000000"/>
                <w:sz w:val="20"/>
              </w:rPr>
            </w:pPr>
            <w:r w:rsidRPr="00C11439">
              <w:rPr>
                <w:color w:val="000000"/>
                <w:sz w:val="20"/>
              </w:rPr>
              <w:t>Наименование населенных пунктов</w:t>
            </w:r>
          </w:p>
        </w:tc>
        <w:tc>
          <w:tcPr>
            <w:tcW w:w="840" w:type="dxa"/>
            <w:shd w:val="clear" w:color="auto" w:fill="auto"/>
            <w:vAlign w:val="center"/>
            <w:hideMark/>
          </w:tcPr>
          <w:p w14:paraId="2387E3C8" w14:textId="77777777" w:rsidR="00DD0177" w:rsidRPr="00C11439" w:rsidRDefault="00DD0177" w:rsidP="00D960CC">
            <w:pPr>
              <w:jc w:val="center"/>
              <w:rPr>
                <w:color w:val="000000"/>
                <w:sz w:val="20"/>
              </w:rPr>
            </w:pPr>
            <w:r w:rsidRPr="00C11439">
              <w:rPr>
                <w:color w:val="000000"/>
                <w:sz w:val="20"/>
              </w:rPr>
              <w:t>Число дворов</w:t>
            </w:r>
          </w:p>
        </w:tc>
        <w:tc>
          <w:tcPr>
            <w:tcW w:w="983" w:type="dxa"/>
            <w:shd w:val="clear" w:color="auto" w:fill="auto"/>
            <w:vAlign w:val="center"/>
            <w:hideMark/>
          </w:tcPr>
          <w:p w14:paraId="2F3A2D79" w14:textId="77777777" w:rsidR="00DD0177" w:rsidRPr="00C11439" w:rsidRDefault="00DD0177" w:rsidP="00D960CC">
            <w:pPr>
              <w:jc w:val="center"/>
              <w:rPr>
                <w:color w:val="000000"/>
                <w:sz w:val="20"/>
              </w:rPr>
            </w:pPr>
            <w:r w:rsidRPr="00C11439">
              <w:rPr>
                <w:color w:val="000000"/>
                <w:sz w:val="20"/>
              </w:rPr>
              <w:t>Общее число жителей, чел.</w:t>
            </w:r>
          </w:p>
        </w:tc>
        <w:tc>
          <w:tcPr>
            <w:tcW w:w="2458" w:type="dxa"/>
            <w:shd w:val="clear" w:color="auto" w:fill="auto"/>
            <w:vAlign w:val="center"/>
            <w:hideMark/>
          </w:tcPr>
          <w:p w14:paraId="65EF4F2D" w14:textId="77777777" w:rsidR="00DD0177" w:rsidRPr="00C11439" w:rsidRDefault="00DD0177" w:rsidP="00D960CC">
            <w:pPr>
              <w:jc w:val="center"/>
              <w:rPr>
                <w:color w:val="000000"/>
                <w:sz w:val="20"/>
              </w:rPr>
            </w:pPr>
            <w:r w:rsidRPr="00C11439">
              <w:rPr>
                <w:color w:val="000000"/>
                <w:sz w:val="20"/>
              </w:rPr>
              <w:t>Ресурсоснабжающая организация, обслуживающая систему водоснабжения</w:t>
            </w:r>
          </w:p>
        </w:tc>
        <w:tc>
          <w:tcPr>
            <w:tcW w:w="1820" w:type="dxa"/>
            <w:shd w:val="clear" w:color="auto" w:fill="auto"/>
            <w:vAlign w:val="center"/>
            <w:hideMark/>
          </w:tcPr>
          <w:p w14:paraId="28BD517B" w14:textId="77777777" w:rsidR="00DD0177" w:rsidRPr="00C11439" w:rsidRDefault="00DD0177" w:rsidP="00D960CC">
            <w:pPr>
              <w:jc w:val="center"/>
              <w:rPr>
                <w:color w:val="000000"/>
                <w:sz w:val="20"/>
              </w:rPr>
            </w:pPr>
            <w:proofErr w:type="gramStart"/>
            <w:r w:rsidRPr="00C11439">
              <w:rPr>
                <w:color w:val="000000"/>
                <w:sz w:val="20"/>
              </w:rPr>
              <w:t>Собственность  системы</w:t>
            </w:r>
            <w:proofErr w:type="gramEnd"/>
            <w:r w:rsidRPr="00C11439">
              <w:rPr>
                <w:color w:val="000000"/>
                <w:sz w:val="20"/>
              </w:rPr>
              <w:t xml:space="preserve"> водоснабжения</w:t>
            </w:r>
          </w:p>
        </w:tc>
      </w:tr>
      <w:tr w:rsidR="00DD0177" w:rsidRPr="005B29F6" w14:paraId="29953AEA" w14:textId="77777777" w:rsidTr="00D960CC">
        <w:trPr>
          <w:trHeight w:val="315"/>
          <w:jc w:val="center"/>
        </w:trPr>
        <w:tc>
          <w:tcPr>
            <w:tcW w:w="1994" w:type="dxa"/>
            <w:shd w:val="clear" w:color="auto" w:fill="auto"/>
            <w:vAlign w:val="center"/>
            <w:hideMark/>
          </w:tcPr>
          <w:p w14:paraId="4AE1C460" w14:textId="77777777" w:rsidR="00DD0177" w:rsidRPr="005B29F6" w:rsidRDefault="00DD0177" w:rsidP="00D960CC">
            <w:pPr>
              <w:rPr>
                <w:color w:val="000000"/>
                <w:sz w:val="22"/>
                <w:szCs w:val="22"/>
              </w:rPr>
            </w:pPr>
            <w:r w:rsidRPr="005B29F6">
              <w:rPr>
                <w:color w:val="000000"/>
                <w:sz w:val="22"/>
                <w:szCs w:val="22"/>
              </w:rPr>
              <w:lastRenderedPageBreak/>
              <w:t xml:space="preserve">Зона водоснабжения </w:t>
            </w:r>
            <w:r>
              <w:rPr>
                <w:color w:val="000000"/>
                <w:sz w:val="22"/>
                <w:szCs w:val="22"/>
              </w:rPr>
              <w:t>д.</w:t>
            </w:r>
            <w:r w:rsidRPr="005B29F6">
              <w:rPr>
                <w:color w:val="000000"/>
                <w:sz w:val="22"/>
                <w:szCs w:val="22"/>
              </w:rPr>
              <w:t xml:space="preserve"> Егорьевка</w:t>
            </w:r>
            <w:r w:rsidRPr="005B29F6">
              <w:rPr>
                <w:color w:val="00000A"/>
                <w:sz w:val="22"/>
                <w:szCs w:val="22"/>
              </w:rPr>
              <w:t xml:space="preserve"> </w:t>
            </w:r>
          </w:p>
        </w:tc>
        <w:tc>
          <w:tcPr>
            <w:tcW w:w="1672" w:type="dxa"/>
            <w:shd w:val="clear" w:color="auto" w:fill="auto"/>
            <w:vAlign w:val="center"/>
          </w:tcPr>
          <w:p w14:paraId="52378492" w14:textId="77777777" w:rsidR="00DD0177" w:rsidRPr="005B29F6" w:rsidRDefault="00DD0177" w:rsidP="00D960CC">
            <w:pPr>
              <w:jc w:val="center"/>
              <w:rPr>
                <w:color w:val="000000"/>
                <w:sz w:val="22"/>
                <w:szCs w:val="22"/>
              </w:rPr>
            </w:pPr>
            <w:r>
              <w:rPr>
                <w:color w:val="000000"/>
                <w:sz w:val="22"/>
                <w:szCs w:val="22"/>
              </w:rPr>
              <w:t>д.</w:t>
            </w:r>
            <w:r w:rsidRPr="005B29F6">
              <w:rPr>
                <w:color w:val="000000"/>
                <w:sz w:val="22"/>
                <w:szCs w:val="22"/>
              </w:rPr>
              <w:t xml:space="preserve"> Егорьевка</w:t>
            </w:r>
          </w:p>
        </w:tc>
        <w:tc>
          <w:tcPr>
            <w:tcW w:w="840" w:type="dxa"/>
            <w:shd w:val="clear" w:color="auto" w:fill="auto"/>
            <w:vAlign w:val="center"/>
          </w:tcPr>
          <w:p w14:paraId="36E5C2E3" w14:textId="77777777" w:rsidR="00DD0177" w:rsidRPr="005B29F6" w:rsidRDefault="00DD0177" w:rsidP="00D960CC">
            <w:pPr>
              <w:jc w:val="center"/>
              <w:rPr>
                <w:color w:val="000000"/>
                <w:sz w:val="22"/>
                <w:szCs w:val="22"/>
              </w:rPr>
            </w:pPr>
            <w:r>
              <w:rPr>
                <w:color w:val="000000"/>
                <w:sz w:val="20"/>
              </w:rPr>
              <w:t>130</w:t>
            </w:r>
          </w:p>
        </w:tc>
        <w:tc>
          <w:tcPr>
            <w:tcW w:w="983" w:type="dxa"/>
            <w:shd w:val="clear" w:color="auto" w:fill="auto"/>
            <w:vAlign w:val="center"/>
          </w:tcPr>
          <w:p w14:paraId="27723CE2" w14:textId="77777777" w:rsidR="00DD0177" w:rsidRPr="005B29F6" w:rsidRDefault="00DD0177" w:rsidP="00D960CC">
            <w:pPr>
              <w:jc w:val="center"/>
              <w:rPr>
                <w:sz w:val="22"/>
                <w:szCs w:val="22"/>
              </w:rPr>
            </w:pPr>
            <w:r>
              <w:rPr>
                <w:color w:val="000000"/>
                <w:sz w:val="22"/>
                <w:szCs w:val="22"/>
              </w:rPr>
              <w:t>256</w:t>
            </w:r>
          </w:p>
        </w:tc>
        <w:tc>
          <w:tcPr>
            <w:tcW w:w="2458" w:type="dxa"/>
            <w:shd w:val="clear" w:color="auto" w:fill="auto"/>
            <w:vAlign w:val="center"/>
            <w:hideMark/>
          </w:tcPr>
          <w:p w14:paraId="64966957" w14:textId="77777777" w:rsidR="00DD0177" w:rsidRPr="005B29F6" w:rsidRDefault="00DD0177" w:rsidP="00D960CC">
            <w:pPr>
              <w:jc w:val="center"/>
              <w:rPr>
                <w:color w:val="000000"/>
                <w:sz w:val="22"/>
                <w:szCs w:val="22"/>
              </w:rPr>
            </w:pPr>
            <w:r w:rsidRPr="005B29F6">
              <w:rPr>
                <w:color w:val="000000"/>
                <w:sz w:val="22"/>
                <w:szCs w:val="22"/>
              </w:rPr>
              <w:t>АО «</w:t>
            </w:r>
            <w:proofErr w:type="spellStart"/>
            <w:r w:rsidRPr="005B29F6">
              <w:rPr>
                <w:color w:val="000000"/>
                <w:sz w:val="22"/>
                <w:szCs w:val="22"/>
              </w:rPr>
              <w:t>Курскоблводоканал</w:t>
            </w:r>
            <w:proofErr w:type="spellEnd"/>
            <w:r w:rsidRPr="005B29F6">
              <w:rPr>
                <w:color w:val="000000"/>
                <w:sz w:val="22"/>
                <w:szCs w:val="22"/>
              </w:rPr>
              <w:t>»</w:t>
            </w:r>
          </w:p>
        </w:tc>
        <w:tc>
          <w:tcPr>
            <w:tcW w:w="1820" w:type="dxa"/>
            <w:shd w:val="clear" w:color="auto" w:fill="auto"/>
            <w:vAlign w:val="center"/>
            <w:hideMark/>
          </w:tcPr>
          <w:p w14:paraId="79541421" w14:textId="77777777" w:rsidR="00DD0177" w:rsidRPr="005B29F6" w:rsidRDefault="00DD0177" w:rsidP="00D960CC">
            <w:pPr>
              <w:jc w:val="center"/>
              <w:rPr>
                <w:color w:val="000000"/>
                <w:sz w:val="22"/>
                <w:szCs w:val="22"/>
              </w:rPr>
            </w:pPr>
            <w:proofErr w:type="gramStart"/>
            <w:r w:rsidRPr="005B29F6">
              <w:rPr>
                <w:color w:val="000000"/>
                <w:sz w:val="22"/>
                <w:szCs w:val="22"/>
              </w:rPr>
              <w:t>Администрация  Касторенского</w:t>
            </w:r>
            <w:proofErr w:type="gramEnd"/>
            <w:r w:rsidRPr="005B29F6">
              <w:rPr>
                <w:color w:val="000000"/>
                <w:sz w:val="22"/>
                <w:szCs w:val="22"/>
              </w:rPr>
              <w:t xml:space="preserve"> района</w:t>
            </w:r>
          </w:p>
        </w:tc>
      </w:tr>
      <w:tr w:rsidR="00DD0177" w:rsidRPr="005B29F6" w14:paraId="2F6BCCE4" w14:textId="77777777" w:rsidTr="00D960CC">
        <w:trPr>
          <w:trHeight w:val="315"/>
          <w:jc w:val="center"/>
        </w:trPr>
        <w:tc>
          <w:tcPr>
            <w:tcW w:w="1994" w:type="dxa"/>
            <w:shd w:val="clear" w:color="auto" w:fill="auto"/>
            <w:vAlign w:val="center"/>
          </w:tcPr>
          <w:p w14:paraId="5D01DF79" w14:textId="77777777" w:rsidR="00DD0177" w:rsidRPr="005B29F6" w:rsidRDefault="00DD0177" w:rsidP="00D960CC">
            <w:pPr>
              <w:rPr>
                <w:color w:val="000000"/>
                <w:sz w:val="22"/>
                <w:szCs w:val="22"/>
              </w:rPr>
            </w:pPr>
            <w:r w:rsidRPr="005B29F6">
              <w:rPr>
                <w:color w:val="000000"/>
                <w:sz w:val="22"/>
                <w:szCs w:val="22"/>
              </w:rPr>
              <w:t xml:space="preserve">Зона водоснабжения </w:t>
            </w:r>
            <w:proofErr w:type="spellStart"/>
            <w:r>
              <w:rPr>
                <w:color w:val="000000"/>
                <w:sz w:val="22"/>
                <w:szCs w:val="22"/>
              </w:rPr>
              <w:t>с</w:t>
            </w:r>
            <w:r w:rsidRPr="005B29F6">
              <w:rPr>
                <w:color w:val="000000"/>
                <w:sz w:val="22"/>
                <w:szCs w:val="22"/>
              </w:rPr>
              <w:t>.Вознесеновка</w:t>
            </w:r>
            <w:proofErr w:type="spellEnd"/>
            <w:r w:rsidRPr="005B29F6">
              <w:rPr>
                <w:color w:val="000000"/>
                <w:sz w:val="22"/>
                <w:szCs w:val="22"/>
              </w:rPr>
              <w:t xml:space="preserve"> </w:t>
            </w:r>
          </w:p>
        </w:tc>
        <w:tc>
          <w:tcPr>
            <w:tcW w:w="1672" w:type="dxa"/>
            <w:shd w:val="clear" w:color="auto" w:fill="auto"/>
            <w:vAlign w:val="center"/>
          </w:tcPr>
          <w:p w14:paraId="2BE71533" w14:textId="77777777" w:rsidR="00DD0177" w:rsidRPr="005B29F6" w:rsidRDefault="00DD0177" w:rsidP="00D960CC">
            <w:pPr>
              <w:jc w:val="center"/>
              <w:rPr>
                <w:sz w:val="22"/>
                <w:szCs w:val="22"/>
              </w:rPr>
            </w:pPr>
            <w:proofErr w:type="spellStart"/>
            <w:r>
              <w:rPr>
                <w:color w:val="000000"/>
                <w:sz w:val="22"/>
                <w:szCs w:val="22"/>
              </w:rPr>
              <w:t>с</w:t>
            </w:r>
            <w:r w:rsidRPr="005B29F6">
              <w:rPr>
                <w:color w:val="000000"/>
                <w:sz w:val="22"/>
                <w:szCs w:val="22"/>
              </w:rPr>
              <w:t>.Вознесеновка</w:t>
            </w:r>
            <w:proofErr w:type="spellEnd"/>
          </w:p>
        </w:tc>
        <w:tc>
          <w:tcPr>
            <w:tcW w:w="840" w:type="dxa"/>
            <w:shd w:val="clear" w:color="auto" w:fill="auto"/>
            <w:vAlign w:val="center"/>
          </w:tcPr>
          <w:p w14:paraId="5B25231D" w14:textId="77777777" w:rsidR="00DD0177" w:rsidRPr="005B29F6" w:rsidRDefault="00DD0177" w:rsidP="00D960CC">
            <w:pPr>
              <w:jc w:val="center"/>
              <w:rPr>
                <w:color w:val="000000"/>
                <w:sz w:val="22"/>
                <w:szCs w:val="22"/>
              </w:rPr>
            </w:pPr>
            <w:r>
              <w:rPr>
                <w:color w:val="000000"/>
                <w:sz w:val="20"/>
              </w:rPr>
              <w:t>100</w:t>
            </w:r>
          </w:p>
        </w:tc>
        <w:tc>
          <w:tcPr>
            <w:tcW w:w="983" w:type="dxa"/>
            <w:shd w:val="clear" w:color="auto" w:fill="auto"/>
            <w:vAlign w:val="center"/>
          </w:tcPr>
          <w:p w14:paraId="3AC0E45B" w14:textId="77777777" w:rsidR="00DD0177" w:rsidRPr="005B29F6" w:rsidRDefault="00DD0177" w:rsidP="00D960CC">
            <w:pPr>
              <w:jc w:val="center"/>
              <w:rPr>
                <w:sz w:val="22"/>
                <w:szCs w:val="22"/>
              </w:rPr>
            </w:pPr>
            <w:r>
              <w:rPr>
                <w:color w:val="000000"/>
                <w:sz w:val="22"/>
                <w:szCs w:val="22"/>
              </w:rPr>
              <w:t>246</w:t>
            </w:r>
          </w:p>
        </w:tc>
        <w:tc>
          <w:tcPr>
            <w:tcW w:w="2458" w:type="dxa"/>
            <w:shd w:val="clear" w:color="auto" w:fill="auto"/>
            <w:vAlign w:val="center"/>
          </w:tcPr>
          <w:p w14:paraId="15054237" w14:textId="77777777" w:rsidR="00DD0177" w:rsidRPr="005B29F6" w:rsidRDefault="00DD0177" w:rsidP="00D960CC">
            <w:pPr>
              <w:jc w:val="center"/>
              <w:rPr>
                <w:sz w:val="22"/>
                <w:szCs w:val="22"/>
              </w:rPr>
            </w:pPr>
            <w:r w:rsidRPr="005B29F6">
              <w:rPr>
                <w:color w:val="000000"/>
                <w:sz w:val="22"/>
                <w:szCs w:val="22"/>
              </w:rPr>
              <w:t>АО «</w:t>
            </w:r>
            <w:proofErr w:type="spellStart"/>
            <w:r w:rsidRPr="005B29F6">
              <w:rPr>
                <w:color w:val="000000"/>
                <w:sz w:val="22"/>
                <w:szCs w:val="22"/>
              </w:rPr>
              <w:t>Курскоблводоканал</w:t>
            </w:r>
            <w:proofErr w:type="spellEnd"/>
            <w:r w:rsidRPr="005B29F6">
              <w:rPr>
                <w:color w:val="000000"/>
                <w:sz w:val="22"/>
                <w:szCs w:val="22"/>
              </w:rPr>
              <w:t>»</w:t>
            </w:r>
          </w:p>
        </w:tc>
        <w:tc>
          <w:tcPr>
            <w:tcW w:w="1820" w:type="dxa"/>
            <w:shd w:val="clear" w:color="auto" w:fill="auto"/>
            <w:vAlign w:val="center"/>
          </w:tcPr>
          <w:p w14:paraId="05C9F294" w14:textId="77777777" w:rsidR="00DD0177" w:rsidRPr="005B29F6" w:rsidRDefault="00DD0177" w:rsidP="00D960CC">
            <w:pPr>
              <w:jc w:val="center"/>
              <w:rPr>
                <w:sz w:val="22"/>
                <w:szCs w:val="22"/>
              </w:rPr>
            </w:pPr>
            <w:proofErr w:type="gramStart"/>
            <w:r w:rsidRPr="005B29F6">
              <w:rPr>
                <w:color w:val="000000"/>
                <w:sz w:val="22"/>
                <w:szCs w:val="22"/>
              </w:rPr>
              <w:t>Администрация  Касторенского</w:t>
            </w:r>
            <w:proofErr w:type="gramEnd"/>
            <w:r w:rsidRPr="005B29F6">
              <w:rPr>
                <w:color w:val="000000"/>
                <w:sz w:val="22"/>
                <w:szCs w:val="22"/>
              </w:rPr>
              <w:t xml:space="preserve"> района</w:t>
            </w:r>
          </w:p>
        </w:tc>
      </w:tr>
      <w:tr w:rsidR="00DD0177" w:rsidRPr="005B29F6" w14:paraId="08717836" w14:textId="77777777" w:rsidTr="00D960CC">
        <w:trPr>
          <w:trHeight w:val="315"/>
          <w:jc w:val="center"/>
        </w:trPr>
        <w:tc>
          <w:tcPr>
            <w:tcW w:w="1994" w:type="dxa"/>
            <w:shd w:val="clear" w:color="auto" w:fill="auto"/>
            <w:vAlign w:val="center"/>
          </w:tcPr>
          <w:p w14:paraId="55A01859" w14:textId="77777777" w:rsidR="00DD0177" w:rsidRPr="005B29F6" w:rsidRDefault="00DD0177" w:rsidP="00D960CC">
            <w:pPr>
              <w:jc w:val="right"/>
              <w:rPr>
                <w:color w:val="000000"/>
                <w:sz w:val="22"/>
                <w:szCs w:val="22"/>
              </w:rPr>
            </w:pPr>
            <w:r w:rsidRPr="005B29F6">
              <w:rPr>
                <w:color w:val="000000"/>
                <w:sz w:val="22"/>
                <w:szCs w:val="22"/>
              </w:rPr>
              <w:t>ИТОГО</w:t>
            </w:r>
          </w:p>
        </w:tc>
        <w:tc>
          <w:tcPr>
            <w:tcW w:w="1672" w:type="dxa"/>
            <w:shd w:val="clear" w:color="auto" w:fill="auto"/>
            <w:vAlign w:val="center"/>
          </w:tcPr>
          <w:p w14:paraId="79D30025" w14:textId="77777777" w:rsidR="00DD0177" w:rsidRPr="005B29F6" w:rsidRDefault="00DD0177" w:rsidP="00D960CC">
            <w:pPr>
              <w:jc w:val="center"/>
              <w:rPr>
                <w:color w:val="000000"/>
                <w:sz w:val="22"/>
                <w:szCs w:val="22"/>
              </w:rPr>
            </w:pPr>
          </w:p>
        </w:tc>
        <w:tc>
          <w:tcPr>
            <w:tcW w:w="840" w:type="dxa"/>
            <w:shd w:val="clear" w:color="auto" w:fill="auto"/>
            <w:vAlign w:val="center"/>
          </w:tcPr>
          <w:p w14:paraId="2EB98846" w14:textId="77777777" w:rsidR="00DD0177" w:rsidRPr="005B29F6" w:rsidRDefault="00DD0177" w:rsidP="00D960CC">
            <w:pPr>
              <w:jc w:val="center"/>
              <w:rPr>
                <w:rFonts w:ascii="Calibri" w:hAnsi="Calibri" w:cs="Calibri"/>
                <w:color w:val="000000"/>
                <w:sz w:val="22"/>
                <w:szCs w:val="22"/>
              </w:rPr>
            </w:pPr>
            <w:r>
              <w:rPr>
                <w:rFonts w:ascii="Calibri" w:hAnsi="Calibri" w:cs="Calibri"/>
                <w:color w:val="000000"/>
                <w:sz w:val="22"/>
                <w:szCs w:val="22"/>
              </w:rPr>
              <w:t>230</w:t>
            </w:r>
          </w:p>
        </w:tc>
        <w:tc>
          <w:tcPr>
            <w:tcW w:w="983" w:type="dxa"/>
            <w:shd w:val="clear" w:color="auto" w:fill="auto"/>
            <w:vAlign w:val="center"/>
          </w:tcPr>
          <w:p w14:paraId="1EADB096" w14:textId="77777777" w:rsidR="00DD0177" w:rsidRPr="005B29F6" w:rsidRDefault="00DD0177" w:rsidP="00D960CC">
            <w:pPr>
              <w:jc w:val="center"/>
              <w:rPr>
                <w:rFonts w:ascii="Calibri" w:hAnsi="Calibri" w:cs="Calibri"/>
                <w:color w:val="000000"/>
                <w:sz w:val="22"/>
                <w:szCs w:val="22"/>
              </w:rPr>
            </w:pPr>
            <w:r>
              <w:rPr>
                <w:b/>
                <w:bCs/>
                <w:color w:val="000000"/>
                <w:sz w:val="22"/>
                <w:szCs w:val="22"/>
              </w:rPr>
              <w:t>502</w:t>
            </w:r>
          </w:p>
        </w:tc>
        <w:tc>
          <w:tcPr>
            <w:tcW w:w="2458" w:type="dxa"/>
            <w:shd w:val="clear" w:color="auto" w:fill="auto"/>
            <w:vAlign w:val="center"/>
          </w:tcPr>
          <w:p w14:paraId="085C2517" w14:textId="77777777" w:rsidR="00DD0177" w:rsidRPr="005B29F6" w:rsidRDefault="00DD0177" w:rsidP="00D960CC">
            <w:pPr>
              <w:jc w:val="center"/>
              <w:rPr>
                <w:color w:val="000000"/>
                <w:sz w:val="22"/>
                <w:szCs w:val="22"/>
              </w:rPr>
            </w:pPr>
          </w:p>
        </w:tc>
        <w:tc>
          <w:tcPr>
            <w:tcW w:w="1820" w:type="dxa"/>
            <w:shd w:val="clear" w:color="auto" w:fill="auto"/>
            <w:vAlign w:val="center"/>
          </w:tcPr>
          <w:p w14:paraId="5207987B" w14:textId="77777777" w:rsidR="00DD0177" w:rsidRPr="005B29F6" w:rsidRDefault="00DD0177" w:rsidP="00D960CC">
            <w:pPr>
              <w:jc w:val="center"/>
              <w:rPr>
                <w:color w:val="000000"/>
                <w:sz w:val="22"/>
                <w:szCs w:val="22"/>
              </w:rPr>
            </w:pPr>
          </w:p>
        </w:tc>
      </w:tr>
    </w:tbl>
    <w:p w14:paraId="041D54B6" w14:textId="77777777" w:rsidR="00DD0177" w:rsidRDefault="00DD0177" w:rsidP="00DD0177">
      <w:pPr>
        <w:pStyle w:val="formattexttopleveltext"/>
        <w:spacing w:before="0" w:beforeAutospacing="0" w:after="0" w:afterAutospacing="0" w:line="276" w:lineRule="auto"/>
        <w:jc w:val="both"/>
      </w:pPr>
    </w:p>
    <w:p w14:paraId="74477A38" w14:textId="77777777" w:rsidR="00DD0177" w:rsidRPr="00263C96" w:rsidRDefault="00DD0177" w:rsidP="00DD0177">
      <w:pPr>
        <w:pStyle w:val="formattexttopleveltext"/>
        <w:spacing w:before="0" w:beforeAutospacing="0" w:after="0" w:afterAutospacing="0"/>
        <w:jc w:val="both"/>
      </w:pPr>
      <w:r>
        <w:t xml:space="preserve">Используется вода на хозяйственно-питьевые и производственные нужды, в том числе, на полив приусадебных участков и пожаротушение. Постановление Правительства Российской Федерации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вводит новое понятия в сфере водоотведения: "эксплуатационная зона" - зона эксплуатационной ответственности организации, осуществляющей горячее водоснабжение или холодное водоснабжение и (или) водоотведение, определенная по признаку обязанностей (ответственности) организации по эксплуатации централизованных систем водоснабжения и (или) водоотведения.                                                              Исходя из определения эксплуатационной зоны водоснабжения в централизованной системе </w:t>
      </w:r>
      <w:proofErr w:type="gramStart"/>
      <w:r>
        <w:t>водоснабжения  сельсовета</w:t>
      </w:r>
      <w:proofErr w:type="gramEnd"/>
      <w:r>
        <w:t xml:space="preserve"> можно выделить следующие зоны:</w:t>
      </w:r>
    </w:p>
    <w:p w14:paraId="7528A7B5" w14:textId="77777777" w:rsidR="00DD0177" w:rsidRPr="00263C96" w:rsidRDefault="00DD0177" w:rsidP="00DD0177">
      <w:pPr>
        <w:pStyle w:val="formattexttopleveltext"/>
        <w:spacing w:before="0" w:beforeAutospacing="0" w:after="0" w:afterAutospacing="0"/>
      </w:pPr>
    </w:p>
    <w:p w14:paraId="33B6C437" w14:textId="4898CD22" w:rsidR="00DD0177" w:rsidRPr="006142D0" w:rsidRDefault="00B753B8" w:rsidP="00DD0177">
      <w:pPr>
        <w:pStyle w:val="formattexttopleveltext"/>
        <w:spacing w:before="0" w:beforeAutospacing="0" w:after="0" w:afterAutospacing="0"/>
        <w:rPr>
          <w:b/>
          <w:color w:val="000000"/>
        </w:rPr>
      </w:pPr>
      <w:r>
        <w:rPr>
          <w:b/>
          <w:color w:val="000000"/>
        </w:rPr>
        <w:t>2</w:t>
      </w:r>
      <w:r w:rsidR="00DD0177">
        <w:rPr>
          <w:b/>
          <w:color w:val="000000"/>
        </w:rPr>
        <w:t>.1.3.1</w:t>
      </w:r>
      <w:r w:rsidR="00DD0177" w:rsidRPr="006142D0">
        <w:rPr>
          <w:b/>
          <w:color w:val="000000"/>
        </w:rPr>
        <w:t xml:space="preserve">. Водозабор в </w:t>
      </w:r>
      <w:proofErr w:type="spellStart"/>
      <w:r w:rsidR="00DD0177" w:rsidRPr="006142D0">
        <w:rPr>
          <w:b/>
          <w:color w:val="000000"/>
        </w:rPr>
        <w:t>д.Егорьевка</w:t>
      </w:r>
      <w:proofErr w:type="spellEnd"/>
    </w:p>
    <w:p w14:paraId="05923665" w14:textId="77777777" w:rsidR="00DD0177" w:rsidRPr="00201D3E" w:rsidRDefault="00DD0177" w:rsidP="00DD0177">
      <w:pPr>
        <w:pStyle w:val="formattexttopleveltext"/>
        <w:spacing w:before="0" w:beforeAutospacing="0" w:after="0" w:afterAutospacing="0"/>
        <w:jc w:val="both"/>
        <w:rPr>
          <w:color w:val="000000"/>
        </w:rPr>
      </w:pPr>
      <w:r w:rsidRPr="00201D3E">
        <w:rPr>
          <w:color w:val="000000"/>
        </w:rPr>
        <w:t xml:space="preserve">     В существующем водозаборе в настоящее время задействовано </w:t>
      </w:r>
      <w:proofErr w:type="gramStart"/>
      <w:r w:rsidRPr="00201D3E">
        <w:rPr>
          <w:color w:val="000000"/>
        </w:rPr>
        <w:t>одна  рабочая</w:t>
      </w:r>
      <w:proofErr w:type="gramEnd"/>
      <w:r w:rsidRPr="00201D3E">
        <w:rPr>
          <w:color w:val="000000"/>
        </w:rPr>
        <w:t xml:space="preserve">  артезианская  скважина глубиной  до 42 метров</w:t>
      </w:r>
      <w:r w:rsidRPr="003E09A3">
        <w:rPr>
          <w:color w:val="000000"/>
        </w:rPr>
        <w:t>.</w:t>
      </w:r>
      <w:r w:rsidRPr="00201D3E">
        <w:rPr>
          <w:color w:val="000000"/>
        </w:rPr>
        <w:t xml:space="preserve"> Данные    скважины находятся на балансе администрации сельсовета.      На скважине </w:t>
      </w:r>
      <w:proofErr w:type="gramStart"/>
      <w:r w:rsidRPr="00201D3E">
        <w:rPr>
          <w:color w:val="000000"/>
        </w:rPr>
        <w:t>установлен  центробежный</w:t>
      </w:r>
      <w:proofErr w:type="gramEnd"/>
      <w:r w:rsidRPr="00201D3E">
        <w:rPr>
          <w:color w:val="000000"/>
        </w:rPr>
        <w:t xml:space="preserve"> электронасос </w:t>
      </w:r>
      <w:r w:rsidRPr="00201D3E">
        <w:t>ЭЦПЭ-1,2-80</w:t>
      </w:r>
      <w:r w:rsidRPr="00201D3E">
        <w:rPr>
          <w:color w:val="000000"/>
        </w:rPr>
        <w:t xml:space="preserve">. </w:t>
      </w:r>
    </w:p>
    <w:p w14:paraId="553D6DF2" w14:textId="77777777" w:rsidR="00DD0177" w:rsidRPr="006142D0" w:rsidRDefault="00DD0177" w:rsidP="00DD0177">
      <w:pPr>
        <w:pStyle w:val="formattexttopleveltext"/>
        <w:spacing w:before="0" w:beforeAutospacing="0" w:after="0" w:afterAutospacing="0"/>
        <w:jc w:val="both"/>
        <w:rPr>
          <w:color w:val="000000"/>
        </w:rPr>
      </w:pPr>
      <w:r w:rsidRPr="00201D3E">
        <w:rPr>
          <w:color w:val="000000"/>
        </w:rPr>
        <w:t>Данный водозабор расположен в северо-</w:t>
      </w:r>
      <w:proofErr w:type="gramStart"/>
      <w:r w:rsidRPr="00201D3E">
        <w:rPr>
          <w:color w:val="000000"/>
        </w:rPr>
        <w:t>западной  части</w:t>
      </w:r>
      <w:proofErr w:type="gramEnd"/>
      <w:r w:rsidRPr="00201D3E">
        <w:rPr>
          <w:color w:val="000000"/>
        </w:rPr>
        <w:t xml:space="preserve"> </w:t>
      </w:r>
      <w:proofErr w:type="spellStart"/>
      <w:r w:rsidRPr="00201D3E">
        <w:rPr>
          <w:color w:val="000000"/>
        </w:rPr>
        <w:t>д.Егорьевка</w:t>
      </w:r>
      <w:proofErr w:type="spellEnd"/>
      <w:r w:rsidRPr="003E09A3">
        <w:rPr>
          <w:color w:val="000000"/>
        </w:rPr>
        <w:t>. Подача</w:t>
      </w:r>
      <w:r w:rsidRPr="00201D3E">
        <w:rPr>
          <w:color w:val="000000"/>
        </w:rPr>
        <w:t xml:space="preserve"> воды производится электрическим насосом производительностью до 9,4 </w:t>
      </w:r>
      <w:proofErr w:type="spellStart"/>
      <w:proofErr w:type="gramStart"/>
      <w:r w:rsidRPr="00201D3E">
        <w:rPr>
          <w:color w:val="000000"/>
        </w:rPr>
        <w:t>куб.м</w:t>
      </w:r>
      <w:proofErr w:type="spellEnd"/>
      <w:proofErr w:type="gramEnd"/>
      <w:r w:rsidRPr="00201D3E">
        <w:rPr>
          <w:color w:val="000000"/>
        </w:rPr>
        <w:t>/час с накоплением в водонапорной башне и подачей потребителям по магистральным</w:t>
      </w:r>
      <w:r w:rsidRPr="006142D0">
        <w:rPr>
          <w:color w:val="000000"/>
        </w:rPr>
        <w:t xml:space="preserve"> сетям в т.ч. и на водонапорные колонки.</w:t>
      </w:r>
    </w:p>
    <w:p w14:paraId="30AFD207" w14:textId="77777777" w:rsidR="00DD0177" w:rsidRDefault="00DD0177" w:rsidP="00DD0177">
      <w:pPr>
        <w:pStyle w:val="formattexttopleveltext"/>
        <w:spacing w:before="0" w:beforeAutospacing="0" w:after="0" w:afterAutospacing="0" w:line="276" w:lineRule="auto"/>
        <w:jc w:val="both"/>
      </w:pPr>
      <w:r w:rsidRPr="00263C96">
        <w:t xml:space="preserve">      </w:t>
      </w:r>
    </w:p>
    <w:tbl>
      <w:tblPr>
        <w:tblW w:w="98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4106"/>
        <w:gridCol w:w="939"/>
        <w:gridCol w:w="2582"/>
        <w:gridCol w:w="1414"/>
      </w:tblGrid>
      <w:tr w:rsidR="00DD0177" w:rsidRPr="00DD0212" w14:paraId="34D5179D" w14:textId="77777777" w:rsidTr="00D960CC">
        <w:trPr>
          <w:trHeight w:val="780"/>
          <w:jc w:val="center"/>
        </w:trPr>
        <w:tc>
          <w:tcPr>
            <w:tcW w:w="9863" w:type="dxa"/>
            <w:gridSpan w:val="5"/>
            <w:shd w:val="clear" w:color="auto" w:fill="auto"/>
            <w:vAlign w:val="center"/>
            <w:hideMark/>
          </w:tcPr>
          <w:p w14:paraId="64192CB5" w14:textId="6C7E6FC7" w:rsidR="00DD0177" w:rsidRPr="00DD0212" w:rsidRDefault="00DD0177" w:rsidP="00D960CC">
            <w:pPr>
              <w:rPr>
                <w:b/>
                <w:bCs/>
                <w:color w:val="000000"/>
              </w:rPr>
            </w:pPr>
            <w:r w:rsidRPr="00DD0212">
              <w:rPr>
                <w:b/>
                <w:bCs/>
                <w:color w:val="000000"/>
              </w:rPr>
              <w:t xml:space="preserve">Таблица </w:t>
            </w:r>
            <w:r w:rsidR="00B753B8">
              <w:rPr>
                <w:b/>
                <w:bCs/>
                <w:color w:val="000000"/>
              </w:rPr>
              <w:t>2</w:t>
            </w:r>
            <w:r>
              <w:rPr>
                <w:b/>
                <w:bCs/>
                <w:color w:val="000000"/>
              </w:rPr>
              <w:t xml:space="preserve">.15. </w:t>
            </w:r>
            <w:r w:rsidRPr="00DD0212">
              <w:rPr>
                <w:b/>
                <w:bCs/>
                <w:color w:val="000000"/>
              </w:rPr>
              <w:t>Сведения о населении муниципального образования</w:t>
            </w:r>
            <w:r>
              <w:rPr>
                <w:b/>
                <w:bCs/>
                <w:color w:val="000000"/>
              </w:rPr>
              <w:t>, имеющих и не имеющих централизованного водоснабжения</w:t>
            </w:r>
          </w:p>
        </w:tc>
      </w:tr>
      <w:tr w:rsidR="00DD0177" w:rsidRPr="00364F4E" w14:paraId="5E3B9A7D" w14:textId="77777777" w:rsidTr="00D960CC">
        <w:trPr>
          <w:trHeight w:val="307"/>
          <w:jc w:val="center"/>
        </w:trPr>
        <w:tc>
          <w:tcPr>
            <w:tcW w:w="822" w:type="dxa"/>
            <w:shd w:val="clear" w:color="auto" w:fill="auto"/>
            <w:vAlign w:val="center"/>
            <w:hideMark/>
          </w:tcPr>
          <w:p w14:paraId="6DF79F2D" w14:textId="77777777" w:rsidR="00DD0177" w:rsidRPr="00364F4E" w:rsidRDefault="00DD0177" w:rsidP="00D960CC">
            <w:pPr>
              <w:jc w:val="center"/>
              <w:rPr>
                <w:color w:val="000000"/>
                <w:sz w:val="22"/>
                <w:szCs w:val="22"/>
              </w:rPr>
            </w:pPr>
            <w:r w:rsidRPr="00364F4E">
              <w:rPr>
                <w:color w:val="000000"/>
                <w:sz w:val="22"/>
                <w:szCs w:val="22"/>
              </w:rPr>
              <w:t>№ п/п</w:t>
            </w:r>
          </w:p>
        </w:tc>
        <w:tc>
          <w:tcPr>
            <w:tcW w:w="4106" w:type="dxa"/>
            <w:shd w:val="clear" w:color="auto" w:fill="auto"/>
            <w:vAlign w:val="center"/>
            <w:hideMark/>
          </w:tcPr>
          <w:p w14:paraId="4FA26394" w14:textId="77777777" w:rsidR="00DD0177" w:rsidRPr="00364F4E" w:rsidRDefault="00DD0177" w:rsidP="00D960CC">
            <w:pPr>
              <w:jc w:val="center"/>
              <w:rPr>
                <w:color w:val="000000"/>
                <w:sz w:val="22"/>
                <w:szCs w:val="22"/>
              </w:rPr>
            </w:pPr>
            <w:r w:rsidRPr="00364F4E">
              <w:rPr>
                <w:color w:val="000000"/>
                <w:sz w:val="22"/>
                <w:szCs w:val="22"/>
              </w:rPr>
              <w:t>Наименование населенных пунктов</w:t>
            </w:r>
          </w:p>
        </w:tc>
        <w:tc>
          <w:tcPr>
            <w:tcW w:w="939" w:type="dxa"/>
            <w:shd w:val="clear" w:color="auto" w:fill="auto"/>
            <w:vAlign w:val="center"/>
            <w:hideMark/>
          </w:tcPr>
          <w:p w14:paraId="23D303B4" w14:textId="77777777" w:rsidR="00DD0177" w:rsidRPr="00364F4E" w:rsidRDefault="00DD0177" w:rsidP="00D960CC">
            <w:pPr>
              <w:jc w:val="center"/>
              <w:rPr>
                <w:color w:val="000000"/>
                <w:sz w:val="22"/>
                <w:szCs w:val="22"/>
              </w:rPr>
            </w:pPr>
            <w:r w:rsidRPr="00364F4E">
              <w:rPr>
                <w:color w:val="000000"/>
                <w:sz w:val="22"/>
                <w:szCs w:val="22"/>
              </w:rPr>
              <w:t>Число дворов</w:t>
            </w:r>
          </w:p>
        </w:tc>
        <w:tc>
          <w:tcPr>
            <w:tcW w:w="2582" w:type="dxa"/>
            <w:shd w:val="clear" w:color="auto" w:fill="auto"/>
            <w:vAlign w:val="center"/>
            <w:hideMark/>
          </w:tcPr>
          <w:p w14:paraId="7141C92F" w14:textId="77777777" w:rsidR="00DD0177" w:rsidRPr="00364F4E" w:rsidRDefault="00DD0177" w:rsidP="00D960CC">
            <w:pPr>
              <w:jc w:val="center"/>
              <w:rPr>
                <w:color w:val="000000"/>
                <w:sz w:val="22"/>
                <w:szCs w:val="22"/>
              </w:rPr>
            </w:pPr>
            <w:r w:rsidRPr="00364F4E">
              <w:rPr>
                <w:color w:val="000000"/>
                <w:sz w:val="22"/>
                <w:szCs w:val="22"/>
              </w:rPr>
              <w:t xml:space="preserve">Общее число </w:t>
            </w:r>
            <w:proofErr w:type="gramStart"/>
            <w:r w:rsidRPr="00364F4E">
              <w:rPr>
                <w:color w:val="000000"/>
                <w:sz w:val="22"/>
                <w:szCs w:val="22"/>
              </w:rPr>
              <w:t>зарегистрированных  жителей</w:t>
            </w:r>
            <w:proofErr w:type="gramEnd"/>
            <w:r w:rsidRPr="00364F4E">
              <w:rPr>
                <w:color w:val="000000"/>
                <w:sz w:val="22"/>
                <w:szCs w:val="22"/>
              </w:rPr>
              <w:t>, чел.</w:t>
            </w:r>
          </w:p>
        </w:tc>
        <w:tc>
          <w:tcPr>
            <w:tcW w:w="1414" w:type="dxa"/>
            <w:shd w:val="clear" w:color="auto" w:fill="auto"/>
            <w:vAlign w:val="center"/>
            <w:hideMark/>
          </w:tcPr>
          <w:p w14:paraId="03D00424" w14:textId="77777777" w:rsidR="00DD0177" w:rsidRPr="00364F4E" w:rsidRDefault="00DD0177" w:rsidP="00D960CC">
            <w:pPr>
              <w:jc w:val="center"/>
              <w:rPr>
                <w:color w:val="000000"/>
                <w:sz w:val="22"/>
                <w:szCs w:val="22"/>
              </w:rPr>
            </w:pPr>
            <w:r w:rsidRPr="00364F4E">
              <w:rPr>
                <w:color w:val="000000"/>
                <w:sz w:val="22"/>
                <w:szCs w:val="22"/>
              </w:rPr>
              <w:t>Наличие водопровода</w:t>
            </w:r>
          </w:p>
        </w:tc>
      </w:tr>
      <w:tr w:rsidR="00DD0177" w:rsidRPr="00DD0212" w14:paraId="5CB0BED7" w14:textId="77777777" w:rsidTr="00D960CC">
        <w:trPr>
          <w:trHeight w:val="315"/>
          <w:jc w:val="center"/>
        </w:trPr>
        <w:tc>
          <w:tcPr>
            <w:tcW w:w="822" w:type="dxa"/>
            <w:shd w:val="clear" w:color="auto" w:fill="auto"/>
            <w:vAlign w:val="center"/>
          </w:tcPr>
          <w:p w14:paraId="2FA29D34" w14:textId="77777777" w:rsidR="00DD0177" w:rsidRDefault="00DD0177" w:rsidP="00D960CC">
            <w:pPr>
              <w:jc w:val="center"/>
              <w:rPr>
                <w:color w:val="000000"/>
              </w:rPr>
            </w:pPr>
            <w:r>
              <w:rPr>
                <w:color w:val="000000"/>
              </w:rPr>
              <w:t>1</w:t>
            </w:r>
          </w:p>
        </w:tc>
        <w:tc>
          <w:tcPr>
            <w:tcW w:w="4106" w:type="dxa"/>
            <w:shd w:val="clear" w:color="auto" w:fill="auto"/>
            <w:vAlign w:val="center"/>
          </w:tcPr>
          <w:p w14:paraId="0C75AE08" w14:textId="77777777" w:rsidR="00DD0177" w:rsidRPr="00C579D6" w:rsidRDefault="00DD0177" w:rsidP="00D960CC">
            <w:pPr>
              <w:rPr>
                <w:bCs/>
                <w:color w:val="000000"/>
                <w:sz w:val="20"/>
              </w:rPr>
            </w:pPr>
            <w:proofErr w:type="spellStart"/>
            <w:r>
              <w:rPr>
                <w:bCs/>
              </w:rPr>
              <w:t>д</w:t>
            </w:r>
            <w:r w:rsidRPr="00C579D6">
              <w:rPr>
                <w:bCs/>
              </w:rPr>
              <w:t>.Егорьевка</w:t>
            </w:r>
            <w:proofErr w:type="spellEnd"/>
          </w:p>
        </w:tc>
        <w:tc>
          <w:tcPr>
            <w:tcW w:w="939" w:type="dxa"/>
            <w:shd w:val="clear" w:color="auto" w:fill="auto"/>
            <w:vAlign w:val="center"/>
          </w:tcPr>
          <w:p w14:paraId="19A23017" w14:textId="77777777" w:rsidR="00DD0177" w:rsidRDefault="00DD0177" w:rsidP="00D960CC">
            <w:pPr>
              <w:jc w:val="center"/>
              <w:rPr>
                <w:color w:val="000000"/>
                <w:sz w:val="22"/>
                <w:szCs w:val="22"/>
              </w:rPr>
            </w:pPr>
            <w:r>
              <w:rPr>
                <w:color w:val="000000"/>
                <w:sz w:val="20"/>
              </w:rPr>
              <w:t>130</w:t>
            </w:r>
          </w:p>
        </w:tc>
        <w:tc>
          <w:tcPr>
            <w:tcW w:w="2582" w:type="dxa"/>
            <w:shd w:val="clear" w:color="auto" w:fill="auto"/>
            <w:vAlign w:val="center"/>
          </w:tcPr>
          <w:p w14:paraId="7E1BAB42" w14:textId="77777777" w:rsidR="00DD0177" w:rsidRDefault="00DD0177" w:rsidP="00D960CC">
            <w:pPr>
              <w:jc w:val="center"/>
              <w:rPr>
                <w:color w:val="000000"/>
                <w:sz w:val="22"/>
                <w:szCs w:val="22"/>
              </w:rPr>
            </w:pPr>
            <w:r>
              <w:rPr>
                <w:color w:val="000000"/>
                <w:sz w:val="22"/>
                <w:szCs w:val="22"/>
              </w:rPr>
              <w:t>256</w:t>
            </w:r>
          </w:p>
        </w:tc>
        <w:tc>
          <w:tcPr>
            <w:tcW w:w="1414" w:type="dxa"/>
            <w:shd w:val="clear" w:color="auto" w:fill="auto"/>
            <w:noWrap/>
            <w:vAlign w:val="bottom"/>
          </w:tcPr>
          <w:p w14:paraId="0685F911" w14:textId="77777777" w:rsidR="00DD0177" w:rsidRPr="00DD0212" w:rsidRDefault="00DD0177" w:rsidP="00D960CC">
            <w:pPr>
              <w:jc w:val="center"/>
              <w:rPr>
                <w:color w:val="000000"/>
                <w:sz w:val="22"/>
                <w:szCs w:val="22"/>
              </w:rPr>
            </w:pPr>
            <w:r>
              <w:rPr>
                <w:color w:val="000000"/>
                <w:sz w:val="22"/>
                <w:szCs w:val="22"/>
              </w:rPr>
              <w:t>да</w:t>
            </w:r>
          </w:p>
        </w:tc>
      </w:tr>
      <w:tr w:rsidR="00DD0177" w:rsidRPr="00DD0212" w14:paraId="1DA571B6" w14:textId="77777777" w:rsidTr="00D960CC">
        <w:trPr>
          <w:trHeight w:val="315"/>
          <w:jc w:val="center"/>
        </w:trPr>
        <w:tc>
          <w:tcPr>
            <w:tcW w:w="822" w:type="dxa"/>
            <w:shd w:val="clear" w:color="auto" w:fill="auto"/>
            <w:vAlign w:val="center"/>
          </w:tcPr>
          <w:p w14:paraId="03962AC1" w14:textId="77777777" w:rsidR="00DD0177" w:rsidRDefault="00DD0177" w:rsidP="00D960CC">
            <w:pPr>
              <w:jc w:val="right"/>
              <w:rPr>
                <w:color w:val="000000"/>
              </w:rPr>
            </w:pPr>
          </w:p>
        </w:tc>
        <w:tc>
          <w:tcPr>
            <w:tcW w:w="4106" w:type="dxa"/>
            <w:shd w:val="clear" w:color="auto" w:fill="auto"/>
            <w:vAlign w:val="center"/>
          </w:tcPr>
          <w:p w14:paraId="32F2F020" w14:textId="77777777" w:rsidR="00DD0177" w:rsidRDefault="00DD0177" w:rsidP="00D960CC">
            <w:pPr>
              <w:rPr>
                <w:color w:val="000000"/>
                <w:sz w:val="20"/>
              </w:rPr>
            </w:pPr>
            <w:r>
              <w:rPr>
                <w:color w:val="000000"/>
                <w:sz w:val="20"/>
              </w:rPr>
              <w:t>Итого</w:t>
            </w:r>
          </w:p>
        </w:tc>
        <w:tc>
          <w:tcPr>
            <w:tcW w:w="939" w:type="dxa"/>
            <w:shd w:val="clear" w:color="auto" w:fill="auto"/>
            <w:vAlign w:val="center"/>
          </w:tcPr>
          <w:p w14:paraId="2CF2D671" w14:textId="77777777" w:rsidR="00DD0177" w:rsidRDefault="00DD0177" w:rsidP="00D960CC">
            <w:pPr>
              <w:jc w:val="center"/>
              <w:rPr>
                <w:color w:val="000000"/>
                <w:sz w:val="22"/>
                <w:szCs w:val="22"/>
              </w:rPr>
            </w:pPr>
            <w:r>
              <w:rPr>
                <w:color w:val="000000"/>
                <w:sz w:val="20"/>
              </w:rPr>
              <w:t>130</w:t>
            </w:r>
          </w:p>
        </w:tc>
        <w:tc>
          <w:tcPr>
            <w:tcW w:w="2582" w:type="dxa"/>
            <w:shd w:val="clear" w:color="auto" w:fill="auto"/>
            <w:vAlign w:val="center"/>
          </w:tcPr>
          <w:p w14:paraId="7B196638" w14:textId="77777777" w:rsidR="00DD0177" w:rsidRDefault="00DD0177" w:rsidP="00D960CC">
            <w:pPr>
              <w:jc w:val="center"/>
              <w:rPr>
                <w:color w:val="000000"/>
                <w:sz w:val="22"/>
                <w:szCs w:val="22"/>
              </w:rPr>
            </w:pPr>
            <w:r>
              <w:rPr>
                <w:color w:val="000000"/>
                <w:sz w:val="22"/>
                <w:szCs w:val="22"/>
              </w:rPr>
              <w:t>256</w:t>
            </w:r>
          </w:p>
        </w:tc>
        <w:tc>
          <w:tcPr>
            <w:tcW w:w="1414" w:type="dxa"/>
            <w:shd w:val="clear" w:color="auto" w:fill="auto"/>
            <w:noWrap/>
            <w:vAlign w:val="bottom"/>
          </w:tcPr>
          <w:p w14:paraId="187362E4" w14:textId="77777777" w:rsidR="00DD0177" w:rsidRDefault="00DD0177" w:rsidP="00D960CC">
            <w:pPr>
              <w:jc w:val="center"/>
              <w:rPr>
                <w:color w:val="000000"/>
                <w:sz w:val="22"/>
                <w:szCs w:val="22"/>
              </w:rPr>
            </w:pPr>
          </w:p>
        </w:tc>
      </w:tr>
    </w:tbl>
    <w:p w14:paraId="6F082563" w14:textId="77777777" w:rsidR="00DD0177" w:rsidRDefault="00DD0177" w:rsidP="00DD0177">
      <w:pPr>
        <w:pStyle w:val="formattexttopleveltext"/>
        <w:spacing w:before="0" w:beforeAutospacing="0" w:after="0" w:afterAutospacing="0" w:line="276" w:lineRule="auto"/>
        <w:jc w:val="both"/>
      </w:pPr>
    </w:p>
    <w:p w14:paraId="268F31BD" w14:textId="77777777" w:rsidR="00DD0177" w:rsidRDefault="00DD0177" w:rsidP="00DD0177">
      <w:pPr>
        <w:widowControl w:val="0"/>
        <w:ind w:firstLine="851"/>
        <w:jc w:val="both"/>
      </w:pPr>
      <w:r w:rsidRPr="00D73090">
        <w:t>Система ХПВ объединена с противопожарной, тупиковая в основном диаметр магистральных сетей 100 мм, давление 1-3кг/см</w:t>
      </w:r>
      <w:r w:rsidRPr="00D73090">
        <w:rPr>
          <w:vertAlign w:val="superscript"/>
        </w:rPr>
        <w:t>2</w:t>
      </w:r>
      <w:r w:rsidRPr="00D73090">
        <w:t xml:space="preserve">, производительность </w:t>
      </w:r>
      <w:r>
        <w:t>до 9,4</w:t>
      </w:r>
      <w:r w:rsidRPr="00D73090">
        <w:t xml:space="preserve"> м</w:t>
      </w:r>
      <w:r w:rsidRPr="00D73090">
        <w:rPr>
          <w:vertAlign w:val="superscript"/>
        </w:rPr>
        <w:t>3</w:t>
      </w:r>
      <w:r w:rsidRPr="00D73090">
        <w:t>/час.</w:t>
      </w:r>
      <w:r w:rsidRPr="0008451C">
        <w:t xml:space="preserve"> </w:t>
      </w:r>
    </w:p>
    <w:p w14:paraId="5E73F35B" w14:textId="77777777" w:rsidR="00DD0177" w:rsidRPr="00263C96" w:rsidRDefault="00DD0177" w:rsidP="00DD0177">
      <w:pPr>
        <w:pStyle w:val="formattexttopleveltext"/>
        <w:spacing w:before="0" w:beforeAutospacing="0" w:after="0" w:afterAutospacing="0" w:line="276" w:lineRule="auto"/>
        <w:jc w:val="both"/>
      </w:pPr>
      <w:r w:rsidRPr="00263C96">
        <w:t xml:space="preserve">      В водоохранн</w:t>
      </w:r>
      <w:r>
        <w:t>ой зоне 1-го</w:t>
      </w:r>
      <w:r w:rsidRPr="00263C96">
        <w:t xml:space="preserve"> пояс</w:t>
      </w:r>
      <w:r>
        <w:t>а</w:t>
      </w:r>
      <w:r w:rsidRPr="00263C96">
        <w:t xml:space="preserve"> </w:t>
      </w:r>
      <w:proofErr w:type="gramStart"/>
      <w:r w:rsidRPr="00263C96">
        <w:t>водозаборн</w:t>
      </w:r>
      <w:r>
        <w:t xml:space="preserve">ого </w:t>
      </w:r>
      <w:r w:rsidRPr="00263C96">
        <w:t xml:space="preserve"> сооружени</w:t>
      </w:r>
      <w:r>
        <w:t>я</w:t>
      </w:r>
      <w:proofErr w:type="gramEnd"/>
      <w:r w:rsidRPr="00263C96">
        <w:t xml:space="preserve"> загрязняющие вещества в почве и водоносных горизонтах отсутствуют. Зона санитарной охраны 1-го пояса ограждена сетчатыми панелями. Водонапорн</w:t>
      </w:r>
      <w:r>
        <w:t>ые</w:t>
      </w:r>
      <w:r w:rsidRPr="00263C96">
        <w:t xml:space="preserve"> башн</w:t>
      </w:r>
      <w:r>
        <w:t>и</w:t>
      </w:r>
      <w:r w:rsidRPr="00263C96">
        <w:t xml:space="preserve"> системы </w:t>
      </w:r>
      <w:proofErr w:type="spellStart"/>
      <w:r w:rsidRPr="00263C96">
        <w:t>Рожновского</w:t>
      </w:r>
      <w:proofErr w:type="spellEnd"/>
      <w:r w:rsidRPr="00263C96">
        <w:t xml:space="preserve"> высотой 1</w:t>
      </w:r>
      <w:r>
        <w:t>0</w:t>
      </w:r>
      <w:r w:rsidRPr="00263C96">
        <w:t xml:space="preserve"> м, </w:t>
      </w:r>
      <w:r w:rsidRPr="00EE5595">
        <w:t xml:space="preserve">емкостью </w:t>
      </w:r>
      <w:r>
        <w:t>2</w:t>
      </w:r>
      <w:r w:rsidRPr="00EE5595">
        <w:t>5 м3 находится в рабочем состоянии.</w:t>
      </w:r>
      <w:r w:rsidRPr="00263C96">
        <w:t xml:space="preserve"> </w:t>
      </w:r>
    </w:p>
    <w:p w14:paraId="214BBFC7" w14:textId="77777777" w:rsidR="00DD0177" w:rsidRPr="004F32F2" w:rsidRDefault="00DD0177" w:rsidP="00DD0177">
      <w:pPr>
        <w:pStyle w:val="formattexttopleveltext"/>
        <w:spacing w:before="0" w:beforeAutospacing="0" w:after="0" w:afterAutospacing="0" w:line="276" w:lineRule="auto"/>
        <w:jc w:val="both"/>
      </w:pPr>
      <w:r w:rsidRPr="004F32F2">
        <w:t xml:space="preserve">Вода, </w:t>
      </w:r>
      <w:proofErr w:type="gramStart"/>
      <w:r w:rsidRPr="004F32F2">
        <w:t>добытая  на</w:t>
      </w:r>
      <w:proofErr w:type="gramEnd"/>
      <w:r w:rsidRPr="004F32F2">
        <w:t xml:space="preserve">  данном   водозаборе, </w:t>
      </w:r>
      <w:r>
        <w:t>поступает в водопроводные сети д</w:t>
      </w:r>
      <w:r w:rsidRPr="004F32F2">
        <w:t>.</w:t>
      </w:r>
      <w:r w:rsidRPr="004F32F2">
        <w:rPr>
          <w:color w:val="000000"/>
        </w:rPr>
        <w:t xml:space="preserve"> Егорьевка</w:t>
      </w:r>
      <w:r w:rsidRPr="004F32F2">
        <w:t xml:space="preserve">. В целом </w:t>
      </w:r>
      <w:proofErr w:type="gramStart"/>
      <w:r w:rsidRPr="004F32F2">
        <w:t xml:space="preserve">обслуживается  </w:t>
      </w:r>
      <w:r>
        <w:t>18</w:t>
      </w:r>
      <w:proofErr w:type="gramEnd"/>
      <w:r w:rsidRPr="004F32F2">
        <w:t xml:space="preserve"> жилых домов.</w:t>
      </w:r>
    </w:p>
    <w:p w14:paraId="72090756" w14:textId="423BB30B" w:rsidR="00DD0177" w:rsidRPr="00263C96" w:rsidRDefault="00DD0177" w:rsidP="00DD0177">
      <w:pPr>
        <w:pStyle w:val="formattexttopleveltext"/>
        <w:spacing w:line="276" w:lineRule="auto"/>
        <w:rPr>
          <w:b/>
          <w:sz w:val="22"/>
          <w:szCs w:val="22"/>
        </w:rPr>
      </w:pPr>
      <w:r w:rsidRPr="00263C96">
        <w:rPr>
          <w:b/>
          <w:sz w:val="22"/>
          <w:szCs w:val="22"/>
        </w:rPr>
        <w:t>Таблица</w:t>
      </w:r>
      <w:r w:rsidR="00B753B8">
        <w:rPr>
          <w:b/>
          <w:sz w:val="22"/>
          <w:szCs w:val="22"/>
        </w:rPr>
        <w:t xml:space="preserve"> 2</w:t>
      </w:r>
      <w:r>
        <w:rPr>
          <w:b/>
          <w:sz w:val="22"/>
          <w:szCs w:val="22"/>
        </w:rPr>
        <w:t>.16</w:t>
      </w:r>
      <w:r w:rsidRPr="00263C96">
        <w:rPr>
          <w:b/>
          <w:sz w:val="22"/>
          <w:szCs w:val="22"/>
        </w:rPr>
        <w:t>.</w:t>
      </w:r>
      <w:r>
        <w:rPr>
          <w:b/>
          <w:sz w:val="22"/>
          <w:szCs w:val="22"/>
        </w:rPr>
        <w:t xml:space="preserve"> </w:t>
      </w:r>
      <w:proofErr w:type="gramStart"/>
      <w:r w:rsidRPr="00263C96">
        <w:rPr>
          <w:b/>
          <w:sz w:val="22"/>
          <w:szCs w:val="22"/>
        </w:rPr>
        <w:t>Характеристика  водозабора</w:t>
      </w:r>
      <w:proofErr w:type="gramEnd"/>
      <w:r>
        <w:rPr>
          <w:b/>
          <w:sz w:val="22"/>
          <w:szCs w:val="22"/>
        </w:rPr>
        <w:t xml:space="preserve"> в д. Егорьевка</w:t>
      </w:r>
    </w:p>
    <w:tbl>
      <w:tblPr>
        <w:tblW w:w="10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525"/>
        <w:gridCol w:w="1715"/>
        <w:gridCol w:w="1296"/>
        <w:gridCol w:w="1392"/>
        <w:gridCol w:w="839"/>
        <w:gridCol w:w="1314"/>
        <w:gridCol w:w="1381"/>
      </w:tblGrid>
      <w:tr w:rsidR="00DD0177" w:rsidRPr="00CF2E06" w14:paraId="545130AE" w14:textId="77777777" w:rsidTr="00D960CC">
        <w:trPr>
          <w:trHeight w:val="1275"/>
        </w:trPr>
        <w:tc>
          <w:tcPr>
            <w:tcW w:w="567" w:type="dxa"/>
            <w:shd w:val="clear" w:color="auto" w:fill="auto"/>
            <w:vAlign w:val="center"/>
            <w:hideMark/>
          </w:tcPr>
          <w:p w14:paraId="5F6B6A79" w14:textId="77777777" w:rsidR="00DD0177" w:rsidRPr="00CF2E06" w:rsidRDefault="00DD0177" w:rsidP="00D960CC">
            <w:pPr>
              <w:rPr>
                <w:color w:val="000000"/>
                <w:sz w:val="22"/>
                <w:szCs w:val="22"/>
              </w:rPr>
            </w:pPr>
            <w:r w:rsidRPr="00CF2E06">
              <w:rPr>
                <w:color w:val="000000"/>
                <w:sz w:val="22"/>
                <w:szCs w:val="22"/>
              </w:rPr>
              <w:lastRenderedPageBreak/>
              <w:t>№ п/п</w:t>
            </w:r>
          </w:p>
        </w:tc>
        <w:tc>
          <w:tcPr>
            <w:tcW w:w="1525" w:type="dxa"/>
            <w:shd w:val="clear" w:color="auto" w:fill="auto"/>
            <w:vAlign w:val="center"/>
            <w:hideMark/>
          </w:tcPr>
          <w:p w14:paraId="36E08417" w14:textId="77777777" w:rsidR="00DD0177" w:rsidRPr="00CF2E06" w:rsidRDefault="00DD0177" w:rsidP="00D960CC">
            <w:pPr>
              <w:rPr>
                <w:color w:val="000000"/>
                <w:sz w:val="22"/>
                <w:szCs w:val="22"/>
              </w:rPr>
            </w:pPr>
            <w:r w:rsidRPr="00CF2E06">
              <w:rPr>
                <w:color w:val="000000"/>
                <w:sz w:val="22"/>
                <w:szCs w:val="22"/>
              </w:rPr>
              <w:t xml:space="preserve">Наименование </w:t>
            </w:r>
            <w:r>
              <w:rPr>
                <w:color w:val="000000"/>
                <w:sz w:val="22"/>
                <w:szCs w:val="22"/>
              </w:rPr>
              <w:t>скважины</w:t>
            </w:r>
          </w:p>
        </w:tc>
        <w:tc>
          <w:tcPr>
            <w:tcW w:w="1715" w:type="dxa"/>
            <w:shd w:val="clear" w:color="auto" w:fill="auto"/>
            <w:vAlign w:val="center"/>
            <w:hideMark/>
          </w:tcPr>
          <w:p w14:paraId="5E3841EB" w14:textId="77777777" w:rsidR="00DD0177" w:rsidRPr="00CF2E06" w:rsidRDefault="00DD0177" w:rsidP="00D960CC">
            <w:pPr>
              <w:rPr>
                <w:color w:val="000000"/>
                <w:sz w:val="22"/>
                <w:szCs w:val="22"/>
              </w:rPr>
            </w:pPr>
            <w:r w:rsidRPr="00CF2E06">
              <w:rPr>
                <w:color w:val="000000"/>
                <w:sz w:val="22"/>
                <w:szCs w:val="22"/>
              </w:rPr>
              <w:t>Характеристика</w:t>
            </w:r>
            <w:r>
              <w:rPr>
                <w:color w:val="000000"/>
                <w:sz w:val="22"/>
                <w:szCs w:val="22"/>
              </w:rPr>
              <w:t xml:space="preserve"> (глубина скважины и диаметр)</w:t>
            </w:r>
          </w:p>
        </w:tc>
        <w:tc>
          <w:tcPr>
            <w:tcW w:w="1296" w:type="dxa"/>
            <w:shd w:val="clear" w:color="auto" w:fill="auto"/>
            <w:vAlign w:val="center"/>
          </w:tcPr>
          <w:p w14:paraId="2F45ACDD" w14:textId="77777777" w:rsidR="00DD0177" w:rsidRPr="00CF2E06" w:rsidRDefault="00DD0177" w:rsidP="00D960CC">
            <w:pPr>
              <w:jc w:val="center"/>
              <w:rPr>
                <w:color w:val="000000"/>
                <w:sz w:val="22"/>
                <w:szCs w:val="22"/>
              </w:rPr>
            </w:pPr>
            <w:r>
              <w:rPr>
                <w:color w:val="000000"/>
                <w:sz w:val="22"/>
                <w:szCs w:val="22"/>
              </w:rPr>
              <w:t>Тип насоса</w:t>
            </w:r>
          </w:p>
        </w:tc>
        <w:tc>
          <w:tcPr>
            <w:tcW w:w="1392" w:type="dxa"/>
            <w:shd w:val="clear" w:color="auto" w:fill="auto"/>
            <w:vAlign w:val="center"/>
            <w:hideMark/>
          </w:tcPr>
          <w:p w14:paraId="1F05619F" w14:textId="77777777" w:rsidR="00DD0177" w:rsidRPr="00CF2E06" w:rsidRDefault="00DD0177" w:rsidP="00D960CC">
            <w:pPr>
              <w:jc w:val="center"/>
              <w:rPr>
                <w:color w:val="000000"/>
                <w:sz w:val="22"/>
                <w:szCs w:val="22"/>
              </w:rPr>
            </w:pPr>
            <w:r w:rsidRPr="00CF2E06">
              <w:rPr>
                <w:color w:val="000000"/>
                <w:sz w:val="22"/>
                <w:szCs w:val="22"/>
              </w:rPr>
              <w:t>Год ввода в эксплуатацию</w:t>
            </w:r>
          </w:p>
        </w:tc>
        <w:tc>
          <w:tcPr>
            <w:tcW w:w="839" w:type="dxa"/>
            <w:shd w:val="clear" w:color="auto" w:fill="auto"/>
            <w:vAlign w:val="center"/>
            <w:hideMark/>
          </w:tcPr>
          <w:p w14:paraId="2C7EC13E" w14:textId="77777777" w:rsidR="00DD0177" w:rsidRPr="00CF2E06" w:rsidRDefault="00DD0177" w:rsidP="00D960CC">
            <w:pPr>
              <w:jc w:val="center"/>
              <w:rPr>
                <w:color w:val="000000"/>
                <w:sz w:val="22"/>
                <w:szCs w:val="22"/>
              </w:rPr>
            </w:pPr>
            <w:r w:rsidRPr="00CF2E06">
              <w:rPr>
                <w:color w:val="000000"/>
                <w:sz w:val="22"/>
                <w:szCs w:val="22"/>
              </w:rPr>
              <w:t>Износ, %</w:t>
            </w:r>
          </w:p>
        </w:tc>
        <w:tc>
          <w:tcPr>
            <w:tcW w:w="1314" w:type="dxa"/>
            <w:shd w:val="clear" w:color="auto" w:fill="auto"/>
            <w:vAlign w:val="center"/>
            <w:hideMark/>
          </w:tcPr>
          <w:p w14:paraId="15C82F02" w14:textId="77777777" w:rsidR="00DD0177" w:rsidRPr="00CF2E06" w:rsidRDefault="00DD0177" w:rsidP="00D960CC">
            <w:pPr>
              <w:jc w:val="center"/>
              <w:rPr>
                <w:color w:val="000000"/>
                <w:sz w:val="22"/>
                <w:szCs w:val="22"/>
              </w:rPr>
            </w:pPr>
            <w:r w:rsidRPr="00CF2E06">
              <w:rPr>
                <w:color w:val="000000"/>
                <w:sz w:val="22"/>
                <w:szCs w:val="22"/>
              </w:rPr>
              <w:t>Мощность водозабора, м</w:t>
            </w:r>
            <w:r w:rsidRPr="00CF2E06">
              <w:rPr>
                <w:color w:val="000000"/>
                <w:sz w:val="22"/>
                <w:szCs w:val="22"/>
                <w:vertAlign w:val="superscript"/>
              </w:rPr>
              <w:t>3</w:t>
            </w:r>
            <w:r w:rsidRPr="00CF2E06">
              <w:rPr>
                <w:color w:val="000000"/>
                <w:sz w:val="22"/>
                <w:szCs w:val="22"/>
              </w:rPr>
              <w:t>/ч</w:t>
            </w:r>
          </w:p>
        </w:tc>
        <w:tc>
          <w:tcPr>
            <w:tcW w:w="1381" w:type="dxa"/>
            <w:shd w:val="clear" w:color="auto" w:fill="auto"/>
            <w:vAlign w:val="center"/>
            <w:hideMark/>
          </w:tcPr>
          <w:p w14:paraId="3BC01E24" w14:textId="77777777" w:rsidR="00DD0177" w:rsidRPr="00CF2E06" w:rsidRDefault="00DD0177" w:rsidP="00D960CC">
            <w:pPr>
              <w:jc w:val="center"/>
              <w:rPr>
                <w:color w:val="000000"/>
                <w:sz w:val="22"/>
                <w:szCs w:val="22"/>
              </w:rPr>
            </w:pPr>
            <w:r w:rsidRPr="00CF2E06">
              <w:rPr>
                <w:color w:val="000000"/>
                <w:sz w:val="22"/>
                <w:szCs w:val="22"/>
              </w:rPr>
              <w:t>Прочая информация</w:t>
            </w:r>
            <w:r>
              <w:rPr>
                <w:color w:val="000000"/>
                <w:sz w:val="22"/>
                <w:szCs w:val="22"/>
              </w:rPr>
              <w:t xml:space="preserve"> (</w:t>
            </w:r>
            <w:proofErr w:type="gramStart"/>
            <w:r>
              <w:rPr>
                <w:color w:val="000000"/>
                <w:sz w:val="22"/>
                <w:szCs w:val="22"/>
              </w:rPr>
              <w:t>ёмкость  башни</w:t>
            </w:r>
            <w:proofErr w:type="gramEnd"/>
            <w:r>
              <w:rPr>
                <w:color w:val="000000"/>
                <w:sz w:val="22"/>
                <w:szCs w:val="22"/>
              </w:rPr>
              <w:t xml:space="preserve"> и высота)</w:t>
            </w:r>
          </w:p>
        </w:tc>
      </w:tr>
      <w:tr w:rsidR="00DD0177" w:rsidRPr="00CF2E06" w14:paraId="1ECE4A10" w14:textId="77777777" w:rsidTr="00D960CC">
        <w:trPr>
          <w:trHeight w:val="525"/>
        </w:trPr>
        <w:tc>
          <w:tcPr>
            <w:tcW w:w="567" w:type="dxa"/>
            <w:shd w:val="clear" w:color="auto" w:fill="auto"/>
            <w:vAlign w:val="center"/>
            <w:hideMark/>
          </w:tcPr>
          <w:p w14:paraId="49C568BD" w14:textId="77777777" w:rsidR="00DD0177" w:rsidRPr="00CF2E06" w:rsidRDefault="00DD0177" w:rsidP="00D960CC">
            <w:pPr>
              <w:rPr>
                <w:color w:val="000000"/>
                <w:sz w:val="20"/>
              </w:rPr>
            </w:pPr>
            <w:r w:rsidRPr="00FC1098">
              <w:rPr>
                <w:color w:val="00000A"/>
                <w:sz w:val="20"/>
              </w:rPr>
              <w:t> 1</w:t>
            </w:r>
          </w:p>
        </w:tc>
        <w:tc>
          <w:tcPr>
            <w:tcW w:w="1525" w:type="dxa"/>
            <w:shd w:val="clear" w:color="auto" w:fill="auto"/>
            <w:vAlign w:val="center"/>
            <w:hideMark/>
          </w:tcPr>
          <w:p w14:paraId="354FF938" w14:textId="77777777" w:rsidR="00DD0177" w:rsidRPr="00CF2E06" w:rsidRDefault="00DD0177" w:rsidP="00D960CC">
            <w:pPr>
              <w:rPr>
                <w:color w:val="000000"/>
                <w:sz w:val="20"/>
              </w:rPr>
            </w:pPr>
            <w:r w:rsidRPr="00FC1098">
              <w:rPr>
                <w:color w:val="00000A"/>
                <w:sz w:val="20"/>
              </w:rPr>
              <w:t>Водозаборная скважина</w:t>
            </w:r>
          </w:p>
        </w:tc>
        <w:tc>
          <w:tcPr>
            <w:tcW w:w="1715" w:type="dxa"/>
            <w:shd w:val="clear" w:color="auto" w:fill="auto"/>
            <w:vAlign w:val="center"/>
            <w:hideMark/>
          </w:tcPr>
          <w:p w14:paraId="5818BC06" w14:textId="77777777" w:rsidR="00DD0177" w:rsidRDefault="00DD0177" w:rsidP="00D960CC">
            <w:pPr>
              <w:jc w:val="center"/>
              <w:rPr>
                <w:color w:val="000000"/>
                <w:sz w:val="20"/>
              </w:rPr>
            </w:pPr>
            <w:r w:rsidRPr="00FC1098">
              <w:rPr>
                <w:color w:val="00000A"/>
                <w:sz w:val="20"/>
              </w:rPr>
              <w:t>42</w:t>
            </w:r>
          </w:p>
        </w:tc>
        <w:tc>
          <w:tcPr>
            <w:tcW w:w="1296" w:type="dxa"/>
            <w:shd w:val="clear" w:color="auto" w:fill="auto"/>
            <w:vAlign w:val="center"/>
            <w:hideMark/>
          </w:tcPr>
          <w:p w14:paraId="47F2147C" w14:textId="77777777" w:rsidR="00DD0177" w:rsidRDefault="00DD0177" w:rsidP="00D960CC">
            <w:pPr>
              <w:jc w:val="center"/>
              <w:rPr>
                <w:sz w:val="20"/>
              </w:rPr>
            </w:pPr>
            <w:r w:rsidRPr="00FC1098">
              <w:rPr>
                <w:sz w:val="20"/>
              </w:rPr>
              <w:t>погружной</w:t>
            </w:r>
          </w:p>
        </w:tc>
        <w:tc>
          <w:tcPr>
            <w:tcW w:w="1392" w:type="dxa"/>
            <w:shd w:val="clear" w:color="auto" w:fill="auto"/>
            <w:vAlign w:val="center"/>
          </w:tcPr>
          <w:p w14:paraId="2D08BEE0" w14:textId="77777777" w:rsidR="00DD0177" w:rsidRDefault="00DD0177" w:rsidP="00D960CC">
            <w:pPr>
              <w:jc w:val="center"/>
              <w:rPr>
                <w:rFonts w:ascii="Calibri" w:hAnsi="Calibri" w:cs="Calibri"/>
                <w:color w:val="000000"/>
                <w:sz w:val="20"/>
              </w:rPr>
            </w:pPr>
            <w:r w:rsidRPr="00FC1098">
              <w:rPr>
                <w:rFonts w:ascii="Calibri" w:hAnsi="Calibri" w:cs="Calibri"/>
                <w:color w:val="00000A"/>
                <w:sz w:val="20"/>
              </w:rPr>
              <w:t>19</w:t>
            </w:r>
            <w:r>
              <w:rPr>
                <w:rFonts w:ascii="Calibri" w:hAnsi="Calibri" w:cs="Calibri"/>
                <w:color w:val="00000A"/>
                <w:sz w:val="20"/>
              </w:rPr>
              <w:t>81</w:t>
            </w:r>
          </w:p>
        </w:tc>
        <w:tc>
          <w:tcPr>
            <w:tcW w:w="839" w:type="dxa"/>
            <w:shd w:val="clear" w:color="auto" w:fill="auto"/>
            <w:vAlign w:val="center"/>
            <w:hideMark/>
          </w:tcPr>
          <w:p w14:paraId="438F6B72" w14:textId="77777777" w:rsidR="00DD0177" w:rsidRDefault="00DD0177" w:rsidP="00D960CC">
            <w:pPr>
              <w:jc w:val="center"/>
              <w:rPr>
                <w:color w:val="000000"/>
                <w:sz w:val="20"/>
              </w:rPr>
            </w:pPr>
            <w:r>
              <w:rPr>
                <w:color w:val="00000A"/>
                <w:sz w:val="20"/>
              </w:rPr>
              <w:t>До 80</w:t>
            </w:r>
            <w:r w:rsidRPr="00FC1098">
              <w:rPr>
                <w:color w:val="00000A"/>
                <w:sz w:val="20"/>
              </w:rPr>
              <w:t xml:space="preserve"> </w:t>
            </w:r>
          </w:p>
        </w:tc>
        <w:tc>
          <w:tcPr>
            <w:tcW w:w="1314" w:type="dxa"/>
            <w:shd w:val="clear" w:color="auto" w:fill="auto"/>
            <w:vAlign w:val="center"/>
            <w:hideMark/>
          </w:tcPr>
          <w:p w14:paraId="7019C69C" w14:textId="77777777" w:rsidR="00DD0177" w:rsidRDefault="00DD0177" w:rsidP="00D960CC">
            <w:pPr>
              <w:jc w:val="center"/>
              <w:rPr>
                <w:color w:val="000000"/>
                <w:sz w:val="20"/>
              </w:rPr>
            </w:pPr>
            <w:r w:rsidRPr="00FC1098">
              <w:rPr>
                <w:sz w:val="20"/>
              </w:rPr>
              <w:t>ЭЦ</w:t>
            </w:r>
            <w:r>
              <w:rPr>
                <w:sz w:val="20"/>
              </w:rPr>
              <w:t>ПЭ</w:t>
            </w:r>
            <w:r w:rsidRPr="00FC1098">
              <w:rPr>
                <w:sz w:val="20"/>
              </w:rPr>
              <w:t>-</w:t>
            </w:r>
            <w:r>
              <w:rPr>
                <w:sz w:val="20"/>
              </w:rPr>
              <w:t>1,2-80</w:t>
            </w:r>
          </w:p>
        </w:tc>
        <w:tc>
          <w:tcPr>
            <w:tcW w:w="1381" w:type="dxa"/>
            <w:shd w:val="clear" w:color="auto" w:fill="auto"/>
            <w:vAlign w:val="center"/>
          </w:tcPr>
          <w:p w14:paraId="27E5327A" w14:textId="77777777" w:rsidR="00DD0177" w:rsidRPr="00CF2E06" w:rsidRDefault="00DD0177" w:rsidP="00D960CC">
            <w:pPr>
              <w:jc w:val="center"/>
              <w:rPr>
                <w:color w:val="000000"/>
                <w:sz w:val="20"/>
              </w:rPr>
            </w:pPr>
            <w:r w:rsidRPr="00FC1098">
              <w:rPr>
                <w:color w:val="00000A"/>
                <w:sz w:val="20"/>
              </w:rPr>
              <w:t>25 м3</w:t>
            </w:r>
          </w:p>
        </w:tc>
      </w:tr>
    </w:tbl>
    <w:p w14:paraId="6AFC162F" w14:textId="77777777" w:rsidR="00DD0177" w:rsidRDefault="00DD0177" w:rsidP="00DD0177">
      <w:pPr>
        <w:pStyle w:val="formattexttopleveltext"/>
        <w:spacing w:before="0" w:beforeAutospacing="0" w:after="0" w:afterAutospacing="0" w:line="276" w:lineRule="auto"/>
        <w:rPr>
          <w:highlight w:val="yellow"/>
        </w:rPr>
      </w:pPr>
    </w:p>
    <w:p w14:paraId="63EC0920" w14:textId="37A4EDAA" w:rsidR="00DD0177" w:rsidRDefault="00DD0177" w:rsidP="00DD0177">
      <w:pPr>
        <w:spacing w:before="100" w:beforeAutospacing="1" w:after="100" w:afterAutospacing="1"/>
        <w:jc w:val="both"/>
      </w:pPr>
      <w:r w:rsidRPr="00DD0212">
        <w:rPr>
          <w:b/>
          <w:bCs/>
          <w:color w:val="000000"/>
        </w:rPr>
        <w:t xml:space="preserve">Таблица </w:t>
      </w:r>
      <w:r w:rsidR="00B753B8">
        <w:rPr>
          <w:b/>
          <w:bCs/>
          <w:color w:val="000000"/>
        </w:rPr>
        <w:t>2</w:t>
      </w:r>
      <w:r>
        <w:rPr>
          <w:b/>
          <w:bCs/>
          <w:color w:val="000000"/>
        </w:rPr>
        <w:t xml:space="preserve">.17. </w:t>
      </w:r>
      <w:r w:rsidRPr="00DD0212">
        <w:rPr>
          <w:b/>
          <w:bCs/>
          <w:color w:val="000000"/>
        </w:rPr>
        <w:t xml:space="preserve">Сведения </w:t>
      </w:r>
      <w:r>
        <w:rPr>
          <w:b/>
          <w:bCs/>
          <w:color w:val="000000"/>
        </w:rPr>
        <w:t xml:space="preserve">о водопроводных </w:t>
      </w:r>
      <w:proofErr w:type="gramStart"/>
      <w:r>
        <w:rPr>
          <w:b/>
          <w:bCs/>
          <w:color w:val="000000"/>
        </w:rPr>
        <w:t xml:space="preserve">сетях </w:t>
      </w:r>
      <w:r w:rsidRPr="00DD0212">
        <w:rPr>
          <w:b/>
          <w:bCs/>
          <w:color w:val="000000"/>
        </w:rPr>
        <w:t xml:space="preserve"> муниципального</w:t>
      </w:r>
      <w:proofErr w:type="gramEnd"/>
      <w:r w:rsidRPr="00DD0212">
        <w:rPr>
          <w:b/>
          <w:bCs/>
          <w:color w:val="000000"/>
        </w:rPr>
        <w:t xml:space="preserve"> образования</w:t>
      </w:r>
      <w:r>
        <w:rPr>
          <w:b/>
          <w:bCs/>
          <w:color w:val="000000"/>
        </w:rPr>
        <w:t xml:space="preserve">, относящихся  к водозабору </w:t>
      </w:r>
      <w:proofErr w:type="spellStart"/>
      <w:r>
        <w:rPr>
          <w:b/>
          <w:bCs/>
          <w:color w:val="000000"/>
        </w:rPr>
        <w:t>д.Егорьевка</w:t>
      </w:r>
      <w:proofErr w:type="spellEnd"/>
      <w:r w:rsidRPr="002B2D1A">
        <w:t xml:space="preserve">   </w:t>
      </w:r>
    </w:p>
    <w:tbl>
      <w:tblPr>
        <w:tblW w:w="9906" w:type="dxa"/>
        <w:jc w:val="center"/>
        <w:tblLook w:val="04A0" w:firstRow="1" w:lastRow="0" w:firstColumn="1" w:lastColumn="0" w:noHBand="0" w:noVBand="1"/>
      </w:tblPr>
      <w:tblGrid>
        <w:gridCol w:w="2500"/>
        <w:gridCol w:w="1956"/>
        <w:gridCol w:w="1765"/>
        <w:gridCol w:w="1665"/>
        <w:gridCol w:w="2020"/>
      </w:tblGrid>
      <w:tr w:rsidR="00DD0177" w:rsidRPr="00D92A3C" w14:paraId="5BCFCCAA" w14:textId="77777777" w:rsidTr="00D960CC">
        <w:trPr>
          <w:trHeight w:val="577"/>
          <w:jc w:val="center"/>
        </w:trPr>
        <w:tc>
          <w:tcPr>
            <w:tcW w:w="2667" w:type="dxa"/>
            <w:tcBorders>
              <w:top w:val="single" w:sz="8" w:space="0" w:color="auto"/>
              <w:left w:val="single" w:sz="8" w:space="0" w:color="auto"/>
              <w:bottom w:val="nil"/>
              <w:right w:val="single" w:sz="8" w:space="0" w:color="auto"/>
            </w:tcBorders>
            <w:shd w:val="clear" w:color="auto" w:fill="auto"/>
            <w:vAlign w:val="center"/>
            <w:hideMark/>
          </w:tcPr>
          <w:p w14:paraId="7126FACC" w14:textId="77777777" w:rsidR="00DD0177" w:rsidRPr="00D92A3C" w:rsidRDefault="00DD0177" w:rsidP="00D960CC">
            <w:pPr>
              <w:jc w:val="center"/>
              <w:rPr>
                <w:sz w:val="22"/>
                <w:szCs w:val="22"/>
              </w:rPr>
            </w:pPr>
            <w:r w:rsidRPr="00D92A3C">
              <w:rPr>
                <w:sz w:val="22"/>
                <w:szCs w:val="22"/>
              </w:rPr>
              <w:t xml:space="preserve">Диаметр сети </w:t>
            </w:r>
            <w:proofErr w:type="spellStart"/>
            <w:proofErr w:type="gramStart"/>
            <w:r w:rsidRPr="00D92A3C">
              <w:rPr>
                <w:sz w:val="22"/>
                <w:szCs w:val="22"/>
              </w:rPr>
              <w:t>ВС,мм</w:t>
            </w:r>
            <w:proofErr w:type="spellEnd"/>
            <w:proofErr w:type="gramEnd"/>
          </w:p>
        </w:tc>
        <w:tc>
          <w:tcPr>
            <w:tcW w:w="1981" w:type="dxa"/>
            <w:tcBorders>
              <w:top w:val="single" w:sz="8" w:space="0" w:color="auto"/>
              <w:left w:val="nil"/>
              <w:bottom w:val="nil"/>
              <w:right w:val="single" w:sz="8" w:space="0" w:color="auto"/>
            </w:tcBorders>
            <w:shd w:val="clear" w:color="auto" w:fill="auto"/>
            <w:vAlign w:val="center"/>
            <w:hideMark/>
          </w:tcPr>
          <w:p w14:paraId="7F704CB5" w14:textId="77777777" w:rsidR="00DD0177" w:rsidRPr="00D92A3C" w:rsidRDefault="00DD0177" w:rsidP="00D960CC">
            <w:pPr>
              <w:jc w:val="center"/>
              <w:rPr>
                <w:sz w:val="22"/>
                <w:szCs w:val="22"/>
              </w:rPr>
            </w:pPr>
            <w:r w:rsidRPr="00D92A3C">
              <w:rPr>
                <w:sz w:val="22"/>
                <w:szCs w:val="22"/>
              </w:rPr>
              <w:t xml:space="preserve">Протяженность, </w:t>
            </w:r>
            <w:proofErr w:type="spellStart"/>
            <w:r w:rsidRPr="00D92A3C">
              <w:rPr>
                <w:sz w:val="22"/>
                <w:szCs w:val="22"/>
              </w:rPr>
              <w:t>п.м</w:t>
            </w:r>
            <w:proofErr w:type="spellEnd"/>
            <w:r w:rsidRPr="00D92A3C">
              <w:rPr>
                <w:sz w:val="22"/>
                <w:szCs w:val="22"/>
              </w:rPr>
              <w:t>.</w:t>
            </w:r>
          </w:p>
        </w:tc>
        <w:tc>
          <w:tcPr>
            <w:tcW w:w="1464" w:type="dxa"/>
            <w:tcBorders>
              <w:top w:val="single" w:sz="8" w:space="0" w:color="auto"/>
              <w:left w:val="nil"/>
              <w:bottom w:val="nil"/>
              <w:right w:val="single" w:sz="8" w:space="0" w:color="auto"/>
            </w:tcBorders>
            <w:shd w:val="clear" w:color="auto" w:fill="auto"/>
            <w:vAlign w:val="center"/>
            <w:hideMark/>
          </w:tcPr>
          <w:p w14:paraId="123BAB7A" w14:textId="77777777" w:rsidR="00DD0177" w:rsidRPr="00D92A3C" w:rsidRDefault="00DD0177" w:rsidP="00D960CC">
            <w:pPr>
              <w:jc w:val="center"/>
              <w:rPr>
                <w:sz w:val="22"/>
                <w:szCs w:val="22"/>
              </w:rPr>
            </w:pPr>
            <w:r w:rsidRPr="00D92A3C">
              <w:rPr>
                <w:sz w:val="22"/>
                <w:szCs w:val="22"/>
              </w:rPr>
              <w:t> Материал труб</w:t>
            </w:r>
          </w:p>
        </w:tc>
        <w:tc>
          <w:tcPr>
            <w:tcW w:w="1678" w:type="dxa"/>
            <w:tcBorders>
              <w:top w:val="single" w:sz="8" w:space="0" w:color="auto"/>
              <w:left w:val="nil"/>
              <w:bottom w:val="nil"/>
              <w:right w:val="single" w:sz="8" w:space="0" w:color="auto"/>
            </w:tcBorders>
            <w:shd w:val="clear" w:color="auto" w:fill="auto"/>
            <w:vAlign w:val="center"/>
            <w:hideMark/>
          </w:tcPr>
          <w:p w14:paraId="162E1435" w14:textId="77777777" w:rsidR="00DD0177" w:rsidRPr="00D92A3C" w:rsidRDefault="00DD0177" w:rsidP="00D960CC">
            <w:pPr>
              <w:jc w:val="center"/>
              <w:rPr>
                <w:sz w:val="22"/>
                <w:szCs w:val="22"/>
              </w:rPr>
            </w:pPr>
            <w:r w:rsidRPr="00D92A3C">
              <w:rPr>
                <w:sz w:val="22"/>
                <w:szCs w:val="22"/>
              </w:rPr>
              <w:t>Период строительства</w:t>
            </w:r>
          </w:p>
        </w:tc>
        <w:tc>
          <w:tcPr>
            <w:tcW w:w="2116" w:type="dxa"/>
            <w:tcBorders>
              <w:top w:val="single" w:sz="8" w:space="0" w:color="auto"/>
              <w:left w:val="nil"/>
              <w:bottom w:val="nil"/>
              <w:right w:val="single" w:sz="8" w:space="0" w:color="auto"/>
            </w:tcBorders>
            <w:shd w:val="clear" w:color="auto" w:fill="auto"/>
            <w:vAlign w:val="center"/>
            <w:hideMark/>
          </w:tcPr>
          <w:p w14:paraId="00C9E12B" w14:textId="77777777" w:rsidR="00DD0177" w:rsidRPr="00D92A3C" w:rsidRDefault="00DD0177" w:rsidP="00D960CC">
            <w:pPr>
              <w:rPr>
                <w:sz w:val="22"/>
                <w:szCs w:val="22"/>
              </w:rPr>
            </w:pPr>
            <w:r w:rsidRPr="00D92A3C">
              <w:rPr>
                <w:sz w:val="22"/>
                <w:szCs w:val="22"/>
              </w:rPr>
              <w:t xml:space="preserve">Требуется замена по причине полного износа, </w:t>
            </w:r>
            <w:proofErr w:type="spellStart"/>
            <w:r w:rsidRPr="00D92A3C">
              <w:rPr>
                <w:sz w:val="22"/>
                <w:szCs w:val="22"/>
              </w:rPr>
              <w:t>п.м</w:t>
            </w:r>
            <w:proofErr w:type="spellEnd"/>
            <w:r w:rsidRPr="00D92A3C">
              <w:rPr>
                <w:sz w:val="22"/>
                <w:szCs w:val="22"/>
              </w:rPr>
              <w:t>.</w:t>
            </w:r>
          </w:p>
        </w:tc>
      </w:tr>
      <w:tr w:rsidR="00DD0177" w:rsidRPr="00D92A3C" w14:paraId="60F6463C" w14:textId="77777777" w:rsidTr="00D960CC">
        <w:trPr>
          <w:trHeight w:val="510"/>
          <w:jc w:val="center"/>
        </w:trPr>
        <w:tc>
          <w:tcPr>
            <w:tcW w:w="9906" w:type="dxa"/>
            <w:gridSpan w:val="5"/>
            <w:tcBorders>
              <w:top w:val="single" w:sz="4" w:space="0" w:color="auto"/>
              <w:left w:val="single" w:sz="4" w:space="0" w:color="auto"/>
              <w:bottom w:val="single" w:sz="4" w:space="0" w:color="auto"/>
              <w:right w:val="single" w:sz="4" w:space="0" w:color="auto"/>
            </w:tcBorders>
            <w:shd w:val="clear" w:color="000000" w:fill="FFFF00"/>
            <w:vAlign w:val="center"/>
            <w:hideMark/>
          </w:tcPr>
          <w:p w14:paraId="4DEB8FBE" w14:textId="77777777" w:rsidR="00DD0177" w:rsidRPr="00D92A3C" w:rsidRDefault="00DD0177" w:rsidP="00D960CC">
            <w:pPr>
              <w:jc w:val="center"/>
              <w:rPr>
                <w:color w:val="000000"/>
                <w:sz w:val="22"/>
                <w:szCs w:val="22"/>
              </w:rPr>
            </w:pPr>
            <w:proofErr w:type="spellStart"/>
            <w:r w:rsidRPr="00D92A3C">
              <w:rPr>
                <w:color w:val="000000"/>
                <w:sz w:val="22"/>
                <w:szCs w:val="22"/>
              </w:rPr>
              <w:t>д.Егорьевка</w:t>
            </w:r>
            <w:proofErr w:type="spellEnd"/>
            <w:r w:rsidRPr="00D92A3C">
              <w:rPr>
                <w:sz w:val="22"/>
                <w:szCs w:val="22"/>
              </w:rPr>
              <w:t xml:space="preserve">   </w:t>
            </w:r>
            <w:r w:rsidRPr="00D92A3C">
              <w:rPr>
                <w:color w:val="000000"/>
                <w:sz w:val="22"/>
                <w:szCs w:val="22"/>
              </w:rPr>
              <w:t xml:space="preserve"> </w:t>
            </w:r>
          </w:p>
        </w:tc>
      </w:tr>
      <w:tr w:rsidR="00DD0177" w:rsidRPr="00D92A3C" w14:paraId="0BDC2B9A" w14:textId="77777777" w:rsidTr="00D960CC">
        <w:trPr>
          <w:trHeight w:val="690"/>
          <w:jc w:val="center"/>
        </w:trPr>
        <w:tc>
          <w:tcPr>
            <w:tcW w:w="2667" w:type="dxa"/>
            <w:tcBorders>
              <w:top w:val="nil"/>
              <w:left w:val="single" w:sz="8" w:space="0" w:color="auto"/>
              <w:bottom w:val="single" w:sz="8" w:space="0" w:color="auto"/>
              <w:right w:val="single" w:sz="8" w:space="0" w:color="auto"/>
            </w:tcBorders>
            <w:shd w:val="clear" w:color="auto" w:fill="auto"/>
            <w:vAlign w:val="center"/>
            <w:hideMark/>
          </w:tcPr>
          <w:p w14:paraId="62F1604F" w14:textId="77777777" w:rsidR="00DD0177" w:rsidRPr="00D92A3C" w:rsidRDefault="00DD0177" w:rsidP="00D960CC">
            <w:pPr>
              <w:jc w:val="center"/>
              <w:rPr>
                <w:sz w:val="22"/>
                <w:szCs w:val="22"/>
              </w:rPr>
            </w:pPr>
            <w:proofErr w:type="gramStart"/>
            <w:r w:rsidRPr="00D92A3C">
              <w:rPr>
                <w:sz w:val="22"/>
                <w:szCs w:val="22"/>
              </w:rPr>
              <w:t>Ø  от</w:t>
            </w:r>
            <w:proofErr w:type="gramEnd"/>
            <w:r w:rsidRPr="00D92A3C">
              <w:rPr>
                <w:sz w:val="22"/>
                <w:szCs w:val="22"/>
              </w:rPr>
              <w:t xml:space="preserve"> 50  до 108 мм</w:t>
            </w:r>
          </w:p>
        </w:tc>
        <w:tc>
          <w:tcPr>
            <w:tcW w:w="1981" w:type="dxa"/>
            <w:tcBorders>
              <w:top w:val="nil"/>
              <w:left w:val="nil"/>
              <w:bottom w:val="single" w:sz="8" w:space="0" w:color="auto"/>
              <w:right w:val="single" w:sz="8" w:space="0" w:color="auto"/>
            </w:tcBorders>
            <w:shd w:val="clear" w:color="auto" w:fill="auto"/>
            <w:vAlign w:val="center"/>
            <w:hideMark/>
          </w:tcPr>
          <w:p w14:paraId="6108A1D8" w14:textId="77777777" w:rsidR="00DD0177" w:rsidRPr="00D92A3C" w:rsidRDefault="00DD0177" w:rsidP="00D960CC">
            <w:pPr>
              <w:jc w:val="center"/>
              <w:rPr>
                <w:sz w:val="22"/>
                <w:szCs w:val="22"/>
              </w:rPr>
            </w:pPr>
            <w:r>
              <w:rPr>
                <w:sz w:val="22"/>
                <w:szCs w:val="22"/>
              </w:rPr>
              <w:t>1,2</w:t>
            </w:r>
          </w:p>
        </w:tc>
        <w:tc>
          <w:tcPr>
            <w:tcW w:w="1464" w:type="dxa"/>
            <w:tcBorders>
              <w:top w:val="nil"/>
              <w:left w:val="nil"/>
              <w:bottom w:val="single" w:sz="8" w:space="0" w:color="auto"/>
              <w:right w:val="single" w:sz="8" w:space="0" w:color="auto"/>
            </w:tcBorders>
            <w:shd w:val="clear" w:color="auto" w:fill="auto"/>
            <w:vAlign w:val="center"/>
            <w:hideMark/>
          </w:tcPr>
          <w:p w14:paraId="2335D1EF" w14:textId="77777777" w:rsidR="00DD0177" w:rsidRPr="00D92A3C" w:rsidRDefault="00DD0177" w:rsidP="00D960CC">
            <w:pPr>
              <w:jc w:val="center"/>
              <w:rPr>
                <w:sz w:val="22"/>
                <w:szCs w:val="22"/>
              </w:rPr>
            </w:pPr>
            <w:r>
              <w:rPr>
                <w:sz w:val="22"/>
                <w:szCs w:val="22"/>
              </w:rPr>
              <w:t>Стальные, полиэтиленовые</w:t>
            </w:r>
          </w:p>
        </w:tc>
        <w:tc>
          <w:tcPr>
            <w:tcW w:w="1678" w:type="dxa"/>
            <w:tcBorders>
              <w:top w:val="nil"/>
              <w:left w:val="nil"/>
              <w:bottom w:val="single" w:sz="8" w:space="0" w:color="auto"/>
              <w:right w:val="single" w:sz="8" w:space="0" w:color="auto"/>
            </w:tcBorders>
            <w:shd w:val="clear" w:color="auto" w:fill="auto"/>
            <w:vAlign w:val="center"/>
            <w:hideMark/>
          </w:tcPr>
          <w:p w14:paraId="62C377F7" w14:textId="77777777" w:rsidR="00DD0177" w:rsidRPr="00D92A3C" w:rsidRDefault="00DD0177" w:rsidP="00D960CC">
            <w:pPr>
              <w:jc w:val="center"/>
              <w:rPr>
                <w:sz w:val="22"/>
                <w:szCs w:val="22"/>
              </w:rPr>
            </w:pPr>
            <w:r>
              <w:rPr>
                <w:sz w:val="22"/>
                <w:szCs w:val="22"/>
              </w:rPr>
              <w:t>1981</w:t>
            </w:r>
          </w:p>
        </w:tc>
        <w:tc>
          <w:tcPr>
            <w:tcW w:w="2116" w:type="dxa"/>
            <w:tcBorders>
              <w:top w:val="nil"/>
              <w:left w:val="nil"/>
              <w:bottom w:val="single" w:sz="8" w:space="0" w:color="auto"/>
              <w:right w:val="single" w:sz="8" w:space="0" w:color="auto"/>
            </w:tcBorders>
            <w:shd w:val="clear" w:color="auto" w:fill="auto"/>
            <w:vAlign w:val="center"/>
            <w:hideMark/>
          </w:tcPr>
          <w:p w14:paraId="7FDE3D22" w14:textId="77777777" w:rsidR="00DD0177" w:rsidRPr="00D92A3C" w:rsidRDefault="00DD0177" w:rsidP="00D960CC">
            <w:pPr>
              <w:jc w:val="center"/>
              <w:rPr>
                <w:sz w:val="22"/>
                <w:szCs w:val="22"/>
              </w:rPr>
            </w:pPr>
            <w:r>
              <w:rPr>
                <w:sz w:val="22"/>
                <w:szCs w:val="22"/>
              </w:rPr>
              <w:t>0,3</w:t>
            </w:r>
          </w:p>
        </w:tc>
      </w:tr>
    </w:tbl>
    <w:p w14:paraId="18817C4E" w14:textId="77777777" w:rsidR="00DD0177" w:rsidRDefault="00DD0177" w:rsidP="00DD0177">
      <w:pPr>
        <w:pStyle w:val="formattexttopleveltext"/>
        <w:spacing w:before="0" w:beforeAutospacing="0" w:after="0" w:afterAutospacing="0" w:line="276" w:lineRule="auto"/>
        <w:rPr>
          <w:highlight w:val="yellow"/>
        </w:rPr>
      </w:pPr>
    </w:p>
    <w:p w14:paraId="3A8A6925" w14:textId="77777777" w:rsidR="00DD0177" w:rsidRPr="00201D3E" w:rsidRDefault="00DD0177" w:rsidP="00DD0177">
      <w:pPr>
        <w:pStyle w:val="formattexttopleveltext"/>
        <w:spacing w:before="0" w:beforeAutospacing="0" w:after="0" w:afterAutospacing="0" w:line="276" w:lineRule="auto"/>
      </w:pPr>
      <w:r w:rsidRPr="00201D3E">
        <w:t xml:space="preserve">Существующая </w:t>
      </w:r>
      <w:proofErr w:type="gramStart"/>
      <w:r w:rsidRPr="00201D3E">
        <w:t>схема  водоснабжения</w:t>
      </w:r>
      <w:proofErr w:type="gramEnd"/>
      <w:r w:rsidRPr="00201D3E">
        <w:t xml:space="preserve"> </w:t>
      </w:r>
      <w:r>
        <w:rPr>
          <w:sz w:val="22"/>
          <w:szCs w:val="22"/>
        </w:rPr>
        <w:t>д</w:t>
      </w:r>
      <w:r w:rsidRPr="00201D3E">
        <w:rPr>
          <w:sz w:val="22"/>
          <w:szCs w:val="22"/>
        </w:rPr>
        <w:t>. Егорьевка</w:t>
      </w:r>
      <w:r w:rsidRPr="00201D3E">
        <w:t xml:space="preserve">   представлена  в приложении 2.</w:t>
      </w:r>
    </w:p>
    <w:p w14:paraId="6AF07BBE" w14:textId="77777777" w:rsidR="00DD0177" w:rsidRDefault="00DD0177" w:rsidP="00DD0177">
      <w:pPr>
        <w:pStyle w:val="formattexttopleveltext"/>
        <w:spacing w:before="0" w:beforeAutospacing="0" w:after="0" w:afterAutospacing="0" w:line="276" w:lineRule="auto"/>
        <w:rPr>
          <w:b/>
        </w:rPr>
      </w:pPr>
    </w:p>
    <w:p w14:paraId="26C816EB" w14:textId="5B899779" w:rsidR="00DD0177" w:rsidRDefault="00B753B8" w:rsidP="00DD0177">
      <w:pPr>
        <w:pStyle w:val="formattexttopleveltext"/>
        <w:spacing w:before="0" w:beforeAutospacing="0" w:after="0" w:afterAutospacing="0" w:line="276" w:lineRule="auto"/>
        <w:rPr>
          <w:b/>
        </w:rPr>
      </w:pPr>
      <w:r>
        <w:rPr>
          <w:b/>
        </w:rPr>
        <w:t>2</w:t>
      </w:r>
      <w:r w:rsidR="00DD0177">
        <w:rPr>
          <w:b/>
        </w:rPr>
        <w:t>.1.3.2</w:t>
      </w:r>
      <w:r w:rsidR="00DD0177" w:rsidRPr="003F1329">
        <w:rPr>
          <w:b/>
        </w:rPr>
        <w:t xml:space="preserve">. Водозабор в </w:t>
      </w:r>
      <w:proofErr w:type="spellStart"/>
      <w:r w:rsidR="00DD0177">
        <w:rPr>
          <w:b/>
        </w:rPr>
        <w:t>с.Вознесеновка</w:t>
      </w:r>
      <w:proofErr w:type="spellEnd"/>
    </w:p>
    <w:p w14:paraId="6524089D" w14:textId="77777777" w:rsidR="00DD0177" w:rsidRDefault="00DD0177" w:rsidP="00DD0177">
      <w:pPr>
        <w:spacing w:before="100" w:beforeAutospacing="1" w:after="100" w:afterAutospacing="1"/>
        <w:jc w:val="both"/>
      </w:pPr>
      <w:r w:rsidRPr="002B2D1A">
        <w:t xml:space="preserve">Водоснабжение населения </w:t>
      </w:r>
      <w:proofErr w:type="spellStart"/>
      <w:proofErr w:type="gramStart"/>
      <w:r w:rsidRPr="00C579D6">
        <w:rPr>
          <w:bCs/>
        </w:rPr>
        <w:t>с.Вознесеновка</w:t>
      </w:r>
      <w:proofErr w:type="spellEnd"/>
      <w:r w:rsidRPr="002B2D1A">
        <w:t xml:space="preserve">  осуществляется</w:t>
      </w:r>
      <w:proofErr w:type="gramEnd"/>
      <w:r w:rsidRPr="002B2D1A">
        <w:t xml:space="preserve"> от существующей водозаборной скважины, пробуренной в 19</w:t>
      </w:r>
      <w:r>
        <w:t>69 году</w:t>
      </w:r>
      <w:r w:rsidRPr="002B2D1A">
        <w:t xml:space="preserve">.  Скважина расположена в </w:t>
      </w:r>
      <w:r>
        <w:t>северной</w:t>
      </w:r>
      <w:r w:rsidRPr="002B2D1A">
        <w:t xml:space="preserve"> части деревни. Скважина работает круглосуточно. Ограждение ЗСО 1 пояса отсутствует. </w:t>
      </w:r>
    </w:p>
    <w:tbl>
      <w:tblPr>
        <w:tblW w:w="98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3685"/>
        <w:gridCol w:w="1134"/>
        <w:gridCol w:w="2808"/>
        <w:gridCol w:w="1414"/>
      </w:tblGrid>
      <w:tr w:rsidR="00DD0177" w:rsidRPr="00DD0212" w14:paraId="5D74F5E4" w14:textId="77777777" w:rsidTr="00D960CC">
        <w:trPr>
          <w:trHeight w:val="780"/>
          <w:jc w:val="center"/>
        </w:trPr>
        <w:tc>
          <w:tcPr>
            <w:tcW w:w="9863" w:type="dxa"/>
            <w:gridSpan w:val="5"/>
            <w:shd w:val="clear" w:color="auto" w:fill="auto"/>
            <w:vAlign w:val="center"/>
            <w:hideMark/>
          </w:tcPr>
          <w:p w14:paraId="326B67AC" w14:textId="6E1E23A8" w:rsidR="00DD0177" w:rsidRPr="00DD0212" w:rsidRDefault="00DD0177" w:rsidP="00D960CC">
            <w:pPr>
              <w:rPr>
                <w:b/>
                <w:bCs/>
                <w:color w:val="000000"/>
              </w:rPr>
            </w:pPr>
            <w:r w:rsidRPr="00DD0212">
              <w:rPr>
                <w:b/>
                <w:bCs/>
                <w:color w:val="000000"/>
              </w:rPr>
              <w:t xml:space="preserve">Таблица </w:t>
            </w:r>
            <w:r w:rsidR="00B753B8">
              <w:rPr>
                <w:b/>
                <w:bCs/>
                <w:color w:val="000000"/>
              </w:rPr>
              <w:t>2</w:t>
            </w:r>
            <w:r>
              <w:rPr>
                <w:b/>
                <w:bCs/>
                <w:color w:val="000000"/>
              </w:rPr>
              <w:t>.</w:t>
            </w:r>
            <w:proofErr w:type="gramStart"/>
            <w:r>
              <w:rPr>
                <w:b/>
                <w:bCs/>
                <w:color w:val="000000"/>
              </w:rPr>
              <w:t>18.</w:t>
            </w:r>
            <w:r w:rsidRPr="00DD0212">
              <w:rPr>
                <w:b/>
                <w:bCs/>
                <w:color w:val="000000"/>
              </w:rPr>
              <w:t>Сведения</w:t>
            </w:r>
            <w:proofErr w:type="gramEnd"/>
            <w:r w:rsidRPr="00DD0212">
              <w:rPr>
                <w:b/>
                <w:bCs/>
                <w:color w:val="000000"/>
              </w:rPr>
              <w:t xml:space="preserve"> о населении муниципального образования</w:t>
            </w:r>
            <w:r>
              <w:rPr>
                <w:b/>
                <w:bCs/>
                <w:color w:val="000000"/>
              </w:rPr>
              <w:t>, имеющих и не имеющих централизованного водоснабжения</w:t>
            </w:r>
          </w:p>
        </w:tc>
      </w:tr>
      <w:tr w:rsidR="00DD0177" w:rsidRPr="00364F4E" w14:paraId="5BF7A16B" w14:textId="77777777" w:rsidTr="00D960CC">
        <w:trPr>
          <w:trHeight w:val="307"/>
          <w:jc w:val="center"/>
        </w:trPr>
        <w:tc>
          <w:tcPr>
            <w:tcW w:w="822" w:type="dxa"/>
            <w:shd w:val="clear" w:color="auto" w:fill="auto"/>
            <w:vAlign w:val="center"/>
            <w:hideMark/>
          </w:tcPr>
          <w:p w14:paraId="6B0A25CF" w14:textId="77777777" w:rsidR="00DD0177" w:rsidRPr="00364F4E" w:rsidRDefault="00DD0177" w:rsidP="00D960CC">
            <w:pPr>
              <w:jc w:val="center"/>
              <w:rPr>
                <w:color w:val="000000"/>
                <w:sz w:val="22"/>
                <w:szCs w:val="22"/>
              </w:rPr>
            </w:pPr>
            <w:r w:rsidRPr="00364F4E">
              <w:rPr>
                <w:color w:val="000000"/>
                <w:sz w:val="22"/>
                <w:szCs w:val="22"/>
              </w:rPr>
              <w:t>№ п/п</w:t>
            </w:r>
          </w:p>
        </w:tc>
        <w:tc>
          <w:tcPr>
            <w:tcW w:w="3685" w:type="dxa"/>
            <w:shd w:val="clear" w:color="auto" w:fill="auto"/>
            <w:vAlign w:val="center"/>
            <w:hideMark/>
          </w:tcPr>
          <w:p w14:paraId="7F596B4F" w14:textId="77777777" w:rsidR="00DD0177" w:rsidRPr="00364F4E" w:rsidRDefault="00DD0177" w:rsidP="00D960CC">
            <w:pPr>
              <w:jc w:val="center"/>
              <w:rPr>
                <w:color w:val="000000"/>
                <w:sz w:val="22"/>
                <w:szCs w:val="22"/>
              </w:rPr>
            </w:pPr>
            <w:r w:rsidRPr="00364F4E">
              <w:rPr>
                <w:color w:val="000000"/>
                <w:sz w:val="22"/>
                <w:szCs w:val="22"/>
              </w:rPr>
              <w:t>Наименование населенных пунктов</w:t>
            </w:r>
          </w:p>
        </w:tc>
        <w:tc>
          <w:tcPr>
            <w:tcW w:w="1134" w:type="dxa"/>
            <w:shd w:val="clear" w:color="auto" w:fill="auto"/>
            <w:vAlign w:val="center"/>
            <w:hideMark/>
          </w:tcPr>
          <w:p w14:paraId="2476B24F" w14:textId="77777777" w:rsidR="00DD0177" w:rsidRPr="00364F4E" w:rsidRDefault="00DD0177" w:rsidP="00D960CC">
            <w:pPr>
              <w:jc w:val="center"/>
              <w:rPr>
                <w:color w:val="000000"/>
                <w:sz w:val="22"/>
                <w:szCs w:val="22"/>
              </w:rPr>
            </w:pPr>
            <w:r w:rsidRPr="00364F4E">
              <w:rPr>
                <w:color w:val="000000"/>
                <w:sz w:val="22"/>
                <w:szCs w:val="22"/>
              </w:rPr>
              <w:t>Число дворов</w:t>
            </w:r>
          </w:p>
        </w:tc>
        <w:tc>
          <w:tcPr>
            <w:tcW w:w="2808" w:type="dxa"/>
            <w:shd w:val="clear" w:color="auto" w:fill="auto"/>
            <w:vAlign w:val="center"/>
            <w:hideMark/>
          </w:tcPr>
          <w:p w14:paraId="78A336DF" w14:textId="77777777" w:rsidR="00DD0177" w:rsidRPr="00364F4E" w:rsidRDefault="00DD0177" w:rsidP="00D960CC">
            <w:pPr>
              <w:jc w:val="center"/>
              <w:rPr>
                <w:color w:val="000000"/>
                <w:sz w:val="22"/>
                <w:szCs w:val="22"/>
              </w:rPr>
            </w:pPr>
            <w:r w:rsidRPr="00364F4E">
              <w:rPr>
                <w:color w:val="000000"/>
                <w:sz w:val="22"/>
                <w:szCs w:val="22"/>
              </w:rPr>
              <w:t xml:space="preserve">Общее число </w:t>
            </w:r>
            <w:proofErr w:type="gramStart"/>
            <w:r w:rsidRPr="00364F4E">
              <w:rPr>
                <w:color w:val="000000"/>
                <w:sz w:val="22"/>
                <w:szCs w:val="22"/>
              </w:rPr>
              <w:t>зарегистрированных  жителей</w:t>
            </w:r>
            <w:proofErr w:type="gramEnd"/>
            <w:r w:rsidRPr="00364F4E">
              <w:rPr>
                <w:color w:val="000000"/>
                <w:sz w:val="22"/>
                <w:szCs w:val="22"/>
              </w:rPr>
              <w:t>, чел.</w:t>
            </w:r>
          </w:p>
        </w:tc>
        <w:tc>
          <w:tcPr>
            <w:tcW w:w="1414" w:type="dxa"/>
            <w:shd w:val="clear" w:color="auto" w:fill="auto"/>
            <w:vAlign w:val="center"/>
            <w:hideMark/>
          </w:tcPr>
          <w:p w14:paraId="287CEF5E" w14:textId="77777777" w:rsidR="00DD0177" w:rsidRPr="00364F4E" w:rsidRDefault="00DD0177" w:rsidP="00D960CC">
            <w:pPr>
              <w:jc w:val="center"/>
              <w:rPr>
                <w:color w:val="000000"/>
                <w:sz w:val="22"/>
                <w:szCs w:val="22"/>
              </w:rPr>
            </w:pPr>
            <w:r w:rsidRPr="00364F4E">
              <w:rPr>
                <w:color w:val="000000"/>
                <w:sz w:val="22"/>
                <w:szCs w:val="22"/>
              </w:rPr>
              <w:t>Наличие водопровода</w:t>
            </w:r>
          </w:p>
        </w:tc>
      </w:tr>
      <w:tr w:rsidR="00DD0177" w:rsidRPr="00DD0212" w14:paraId="7A963DA0" w14:textId="77777777" w:rsidTr="00D960CC">
        <w:trPr>
          <w:trHeight w:val="315"/>
          <w:jc w:val="center"/>
        </w:trPr>
        <w:tc>
          <w:tcPr>
            <w:tcW w:w="822" w:type="dxa"/>
            <w:shd w:val="clear" w:color="auto" w:fill="auto"/>
            <w:vAlign w:val="center"/>
          </w:tcPr>
          <w:p w14:paraId="45F86F85" w14:textId="77777777" w:rsidR="00DD0177" w:rsidRDefault="00DD0177" w:rsidP="00D960CC">
            <w:pPr>
              <w:jc w:val="center"/>
              <w:rPr>
                <w:color w:val="000000"/>
              </w:rPr>
            </w:pPr>
            <w:r>
              <w:rPr>
                <w:color w:val="000000"/>
              </w:rPr>
              <w:t>1</w:t>
            </w:r>
          </w:p>
        </w:tc>
        <w:tc>
          <w:tcPr>
            <w:tcW w:w="3685" w:type="dxa"/>
            <w:shd w:val="clear" w:color="auto" w:fill="auto"/>
            <w:vAlign w:val="center"/>
          </w:tcPr>
          <w:p w14:paraId="66DB1F80" w14:textId="77777777" w:rsidR="00DD0177" w:rsidRPr="00C579D6" w:rsidRDefault="00DD0177" w:rsidP="00D960CC">
            <w:pPr>
              <w:rPr>
                <w:bCs/>
                <w:color w:val="000000"/>
                <w:sz w:val="20"/>
              </w:rPr>
            </w:pPr>
            <w:proofErr w:type="spellStart"/>
            <w:r w:rsidRPr="00C579D6">
              <w:rPr>
                <w:bCs/>
              </w:rPr>
              <w:t>с.Вознесеновка</w:t>
            </w:r>
            <w:proofErr w:type="spellEnd"/>
            <w:r w:rsidRPr="00C579D6">
              <w:rPr>
                <w:bCs/>
                <w:color w:val="000000"/>
                <w:sz w:val="20"/>
              </w:rPr>
              <w:t xml:space="preserve"> </w:t>
            </w:r>
          </w:p>
        </w:tc>
        <w:tc>
          <w:tcPr>
            <w:tcW w:w="1134" w:type="dxa"/>
            <w:shd w:val="clear" w:color="auto" w:fill="auto"/>
            <w:vAlign w:val="center"/>
          </w:tcPr>
          <w:p w14:paraId="7F5457B3" w14:textId="77777777" w:rsidR="00DD0177" w:rsidRDefault="00DD0177" w:rsidP="00D960CC">
            <w:pPr>
              <w:jc w:val="center"/>
              <w:rPr>
                <w:color w:val="000000"/>
                <w:sz w:val="22"/>
                <w:szCs w:val="22"/>
              </w:rPr>
            </w:pPr>
            <w:r>
              <w:rPr>
                <w:color w:val="000000"/>
                <w:sz w:val="20"/>
              </w:rPr>
              <w:t>100</w:t>
            </w:r>
          </w:p>
        </w:tc>
        <w:tc>
          <w:tcPr>
            <w:tcW w:w="2808" w:type="dxa"/>
            <w:shd w:val="clear" w:color="auto" w:fill="auto"/>
            <w:vAlign w:val="center"/>
          </w:tcPr>
          <w:p w14:paraId="61B564F0" w14:textId="77777777" w:rsidR="00DD0177" w:rsidRDefault="00DD0177" w:rsidP="00D960CC">
            <w:pPr>
              <w:jc w:val="center"/>
              <w:rPr>
                <w:color w:val="000000"/>
                <w:sz w:val="22"/>
                <w:szCs w:val="22"/>
              </w:rPr>
            </w:pPr>
            <w:r>
              <w:rPr>
                <w:color w:val="000000"/>
                <w:sz w:val="20"/>
              </w:rPr>
              <w:t>246</w:t>
            </w:r>
          </w:p>
        </w:tc>
        <w:tc>
          <w:tcPr>
            <w:tcW w:w="1414" w:type="dxa"/>
            <w:shd w:val="clear" w:color="auto" w:fill="auto"/>
            <w:noWrap/>
            <w:vAlign w:val="bottom"/>
          </w:tcPr>
          <w:p w14:paraId="06EE2F38" w14:textId="77777777" w:rsidR="00DD0177" w:rsidRPr="00DD0212" w:rsidRDefault="00DD0177" w:rsidP="00D960CC">
            <w:pPr>
              <w:jc w:val="center"/>
              <w:rPr>
                <w:color w:val="000000"/>
                <w:sz w:val="22"/>
                <w:szCs w:val="22"/>
              </w:rPr>
            </w:pPr>
            <w:r>
              <w:rPr>
                <w:color w:val="000000"/>
                <w:sz w:val="22"/>
                <w:szCs w:val="22"/>
              </w:rPr>
              <w:t>да</w:t>
            </w:r>
          </w:p>
        </w:tc>
      </w:tr>
      <w:tr w:rsidR="00DD0177" w:rsidRPr="00DD0212" w14:paraId="75A76518" w14:textId="77777777" w:rsidTr="00D960CC">
        <w:trPr>
          <w:trHeight w:val="315"/>
          <w:jc w:val="center"/>
        </w:trPr>
        <w:tc>
          <w:tcPr>
            <w:tcW w:w="822" w:type="dxa"/>
            <w:shd w:val="clear" w:color="auto" w:fill="auto"/>
            <w:vAlign w:val="center"/>
          </w:tcPr>
          <w:p w14:paraId="70C70B7F" w14:textId="77777777" w:rsidR="00DD0177" w:rsidRDefault="00DD0177" w:rsidP="00D960CC">
            <w:pPr>
              <w:jc w:val="right"/>
              <w:rPr>
                <w:color w:val="000000"/>
              </w:rPr>
            </w:pPr>
          </w:p>
        </w:tc>
        <w:tc>
          <w:tcPr>
            <w:tcW w:w="3685" w:type="dxa"/>
            <w:shd w:val="clear" w:color="auto" w:fill="auto"/>
            <w:vAlign w:val="center"/>
          </w:tcPr>
          <w:p w14:paraId="1F110864" w14:textId="77777777" w:rsidR="00DD0177" w:rsidRDefault="00DD0177" w:rsidP="00D960CC">
            <w:pPr>
              <w:rPr>
                <w:color w:val="000000"/>
                <w:sz w:val="20"/>
              </w:rPr>
            </w:pPr>
            <w:r>
              <w:rPr>
                <w:color w:val="000000"/>
                <w:sz w:val="20"/>
              </w:rPr>
              <w:t>Итого</w:t>
            </w:r>
          </w:p>
        </w:tc>
        <w:tc>
          <w:tcPr>
            <w:tcW w:w="1134" w:type="dxa"/>
            <w:shd w:val="clear" w:color="auto" w:fill="auto"/>
            <w:vAlign w:val="center"/>
          </w:tcPr>
          <w:p w14:paraId="6B7BA48A" w14:textId="77777777" w:rsidR="00DD0177" w:rsidRDefault="00DD0177" w:rsidP="00D960CC">
            <w:pPr>
              <w:jc w:val="center"/>
              <w:rPr>
                <w:color w:val="000000"/>
                <w:sz w:val="22"/>
                <w:szCs w:val="22"/>
              </w:rPr>
            </w:pPr>
            <w:r>
              <w:rPr>
                <w:color w:val="000000"/>
                <w:sz w:val="20"/>
              </w:rPr>
              <w:t>100</w:t>
            </w:r>
          </w:p>
        </w:tc>
        <w:tc>
          <w:tcPr>
            <w:tcW w:w="2808" w:type="dxa"/>
            <w:shd w:val="clear" w:color="auto" w:fill="auto"/>
            <w:vAlign w:val="center"/>
          </w:tcPr>
          <w:p w14:paraId="01643587" w14:textId="77777777" w:rsidR="00DD0177" w:rsidRDefault="00DD0177" w:rsidP="00D960CC">
            <w:pPr>
              <w:jc w:val="center"/>
              <w:rPr>
                <w:color w:val="000000"/>
                <w:sz w:val="22"/>
                <w:szCs w:val="22"/>
              </w:rPr>
            </w:pPr>
            <w:r>
              <w:rPr>
                <w:color w:val="000000"/>
                <w:sz w:val="20"/>
              </w:rPr>
              <w:t>246</w:t>
            </w:r>
          </w:p>
        </w:tc>
        <w:tc>
          <w:tcPr>
            <w:tcW w:w="1414" w:type="dxa"/>
            <w:shd w:val="clear" w:color="auto" w:fill="auto"/>
            <w:noWrap/>
            <w:vAlign w:val="bottom"/>
          </w:tcPr>
          <w:p w14:paraId="7C662506" w14:textId="77777777" w:rsidR="00DD0177" w:rsidRDefault="00DD0177" w:rsidP="00D960CC">
            <w:pPr>
              <w:jc w:val="center"/>
              <w:rPr>
                <w:color w:val="000000"/>
                <w:sz w:val="22"/>
                <w:szCs w:val="22"/>
              </w:rPr>
            </w:pPr>
          </w:p>
        </w:tc>
      </w:tr>
    </w:tbl>
    <w:p w14:paraId="31DE3026" w14:textId="7EEDDDE0" w:rsidR="00DD0177" w:rsidRDefault="00DD0177" w:rsidP="00DD0177">
      <w:pPr>
        <w:spacing w:before="100" w:beforeAutospacing="1" w:after="100" w:afterAutospacing="1"/>
        <w:jc w:val="both"/>
      </w:pPr>
      <w:r w:rsidRPr="00494D66">
        <w:t xml:space="preserve">Водопроводная сеть </w:t>
      </w:r>
      <w:proofErr w:type="spellStart"/>
      <w:r w:rsidRPr="00494D66">
        <w:t>с.Вознесеновка</w:t>
      </w:r>
      <w:proofErr w:type="spellEnd"/>
      <w:r w:rsidRPr="00494D66">
        <w:t xml:space="preserve">   проложена из </w:t>
      </w:r>
      <w:proofErr w:type="spellStart"/>
      <w:r w:rsidRPr="00494D66">
        <w:t>а</w:t>
      </w:r>
      <w:r>
        <w:t>з</w:t>
      </w:r>
      <w:r w:rsidRPr="00494D66">
        <w:t>бестовых</w:t>
      </w:r>
      <w:proofErr w:type="spellEnd"/>
      <w:r w:rsidRPr="00494D66">
        <w:t>, стальных и чугунных труб,</w:t>
      </w:r>
      <w:r w:rsidRPr="002B2D1A">
        <w:t xml:space="preserve"> наблюдаются частые порывы. </w:t>
      </w:r>
      <w:r>
        <w:t xml:space="preserve">Более детальная информация представлена в таблице </w:t>
      </w:r>
      <w:r w:rsidR="00B753B8">
        <w:t>2</w:t>
      </w:r>
      <w:r>
        <w:t>.19.</w:t>
      </w:r>
    </w:p>
    <w:p w14:paraId="33E9E0F8" w14:textId="74F78568" w:rsidR="00DD0177" w:rsidRDefault="00DD0177" w:rsidP="00DD0177">
      <w:pPr>
        <w:spacing w:before="100" w:beforeAutospacing="1" w:after="100" w:afterAutospacing="1"/>
        <w:jc w:val="both"/>
      </w:pPr>
      <w:r w:rsidRPr="00DD0212">
        <w:rPr>
          <w:b/>
          <w:bCs/>
          <w:color w:val="000000"/>
        </w:rPr>
        <w:t xml:space="preserve">Таблица </w:t>
      </w:r>
      <w:r w:rsidR="00B753B8">
        <w:rPr>
          <w:b/>
          <w:bCs/>
          <w:color w:val="000000"/>
        </w:rPr>
        <w:t>2</w:t>
      </w:r>
      <w:r>
        <w:rPr>
          <w:b/>
          <w:bCs/>
          <w:color w:val="000000"/>
        </w:rPr>
        <w:t xml:space="preserve">.19. </w:t>
      </w:r>
      <w:r w:rsidRPr="00DD0212">
        <w:rPr>
          <w:b/>
          <w:bCs/>
          <w:color w:val="000000"/>
        </w:rPr>
        <w:t xml:space="preserve">Сведения </w:t>
      </w:r>
      <w:r>
        <w:rPr>
          <w:b/>
          <w:bCs/>
          <w:color w:val="000000"/>
        </w:rPr>
        <w:t xml:space="preserve">о водопроводных </w:t>
      </w:r>
      <w:proofErr w:type="gramStart"/>
      <w:r>
        <w:rPr>
          <w:b/>
          <w:bCs/>
          <w:color w:val="000000"/>
        </w:rPr>
        <w:t xml:space="preserve">сетях </w:t>
      </w:r>
      <w:r w:rsidRPr="00DD0212">
        <w:rPr>
          <w:b/>
          <w:bCs/>
          <w:color w:val="000000"/>
        </w:rPr>
        <w:t xml:space="preserve"> муниципального</w:t>
      </w:r>
      <w:proofErr w:type="gramEnd"/>
      <w:r w:rsidRPr="00DD0212">
        <w:rPr>
          <w:b/>
          <w:bCs/>
          <w:color w:val="000000"/>
        </w:rPr>
        <w:t xml:space="preserve"> образования</w:t>
      </w:r>
      <w:r>
        <w:rPr>
          <w:b/>
          <w:bCs/>
          <w:color w:val="000000"/>
        </w:rPr>
        <w:t xml:space="preserve">, относящихся  к водозабору </w:t>
      </w:r>
      <w:proofErr w:type="spellStart"/>
      <w:r>
        <w:rPr>
          <w:b/>
        </w:rPr>
        <w:t>с.Вознесеновка</w:t>
      </w:r>
      <w:proofErr w:type="spellEnd"/>
      <w:r w:rsidRPr="002B2D1A">
        <w:t xml:space="preserve">   </w:t>
      </w:r>
    </w:p>
    <w:tbl>
      <w:tblPr>
        <w:tblW w:w="9906" w:type="dxa"/>
        <w:jc w:val="center"/>
        <w:tblLook w:val="04A0" w:firstRow="1" w:lastRow="0" w:firstColumn="1" w:lastColumn="0" w:noHBand="0" w:noVBand="1"/>
      </w:tblPr>
      <w:tblGrid>
        <w:gridCol w:w="2667"/>
        <w:gridCol w:w="1981"/>
        <w:gridCol w:w="1579"/>
        <w:gridCol w:w="1563"/>
        <w:gridCol w:w="2116"/>
      </w:tblGrid>
      <w:tr w:rsidR="00DD0177" w:rsidRPr="00D92A3C" w14:paraId="6A00745F" w14:textId="77777777" w:rsidTr="00D960CC">
        <w:trPr>
          <w:trHeight w:val="577"/>
          <w:jc w:val="center"/>
        </w:trPr>
        <w:tc>
          <w:tcPr>
            <w:tcW w:w="2667" w:type="dxa"/>
            <w:tcBorders>
              <w:top w:val="single" w:sz="8" w:space="0" w:color="auto"/>
              <w:left w:val="single" w:sz="8" w:space="0" w:color="auto"/>
              <w:bottom w:val="nil"/>
              <w:right w:val="single" w:sz="8" w:space="0" w:color="auto"/>
            </w:tcBorders>
            <w:shd w:val="clear" w:color="auto" w:fill="auto"/>
            <w:vAlign w:val="center"/>
            <w:hideMark/>
          </w:tcPr>
          <w:p w14:paraId="2E6868A8" w14:textId="77777777" w:rsidR="00DD0177" w:rsidRPr="00D92A3C" w:rsidRDefault="00DD0177" w:rsidP="00D960CC">
            <w:pPr>
              <w:jc w:val="center"/>
              <w:rPr>
                <w:sz w:val="22"/>
                <w:szCs w:val="22"/>
              </w:rPr>
            </w:pPr>
            <w:r w:rsidRPr="00D92A3C">
              <w:rPr>
                <w:sz w:val="22"/>
                <w:szCs w:val="22"/>
              </w:rPr>
              <w:t>Диаметр сети ВС,</w:t>
            </w:r>
            <w:r>
              <w:rPr>
                <w:sz w:val="22"/>
                <w:szCs w:val="22"/>
              </w:rPr>
              <w:t xml:space="preserve"> </w:t>
            </w:r>
            <w:r w:rsidRPr="00D92A3C">
              <w:rPr>
                <w:sz w:val="22"/>
                <w:szCs w:val="22"/>
              </w:rPr>
              <w:t>мм</w:t>
            </w:r>
          </w:p>
        </w:tc>
        <w:tc>
          <w:tcPr>
            <w:tcW w:w="1981" w:type="dxa"/>
            <w:tcBorders>
              <w:top w:val="single" w:sz="8" w:space="0" w:color="auto"/>
              <w:left w:val="nil"/>
              <w:bottom w:val="nil"/>
              <w:right w:val="single" w:sz="8" w:space="0" w:color="auto"/>
            </w:tcBorders>
            <w:shd w:val="clear" w:color="auto" w:fill="auto"/>
            <w:vAlign w:val="center"/>
            <w:hideMark/>
          </w:tcPr>
          <w:p w14:paraId="7683B158" w14:textId="77777777" w:rsidR="00DD0177" w:rsidRPr="00D92A3C" w:rsidRDefault="00DD0177" w:rsidP="00D960CC">
            <w:pPr>
              <w:jc w:val="center"/>
              <w:rPr>
                <w:sz w:val="22"/>
                <w:szCs w:val="22"/>
              </w:rPr>
            </w:pPr>
            <w:r w:rsidRPr="00D92A3C">
              <w:rPr>
                <w:sz w:val="22"/>
                <w:szCs w:val="22"/>
              </w:rPr>
              <w:t xml:space="preserve">Протяженность, </w:t>
            </w:r>
            <w:proofErr w:type="spellStart"/>
            <w:r w:rsidRPr="00D92A3C">
              <w:rPr>
                <w:sz w:val="22"/>
                <w:szCs w:val="22"/>
              </w:rPr>
              <w:t>п.м</w:t>
            </w:r>
            <w:proofErr w:type="spellEnd"/>
            <w:r w:rsidRPr="00D92A3C">
              <w:rPr>
                <w:sz w:val="22"/>
                <w:szCs w:val="22"/>
              </w:rPr>
              <w:t>.</w:t>
            </w:r>
          </w:p>
        </w:tc>
        <w:tc>
          <w:tcPr>
            <w:tcW w:w="1579" w:type="dxa"/>
            <w:tcBorders>
              <w:top w:val="single" w:sz="8" w:space="0" w:color="auto"/>
              <w:left w:val="nil"/>
              <w:bottom w:val="nil"/>
              <w:right w:val="single" w:sz="8" w:space="0" w:color="auto"/>
            </w:tcBorders>
            <w:shd w:val="clear" w:color="auto" w:fill="auto"/>
            <w:vAlign w:val="center"/>
            <w:hideMark/>
          </w:tcPr>
          <w:p w14:paraId="353785A4" w14:textId="77777777" w:rsidR="00DD0177" w:rsidRPr="00D92A3C" w:rsidRDefault="00DD0177" w:rsidP="00D960CC">
            <w:pPr>
              <w:jc w:val="center"/>
              <w:rPr>
                <w:sz w:val="22"/>
                <w:szCs w:val="22"/>
              </w:rPr>
            </w:pPr>
            <w:r w:rsidRPr="00D92A3C">
              <w:rPr>
                <w:sz w:val="22"/>
                <w:szCs w:val="22"/>
              </w:rPr>
              <w:t> Материал труб</w:t>
            </w:r>
          </w:p>
        </w:tc>
        <w:tc>
          <w:tcPr>
            <w:tcW w:w="1563" w:type="dxa"/>
            <w:tcBorders>
              <w:top w:val="single" w:sz="8" w:space="0" w:color="auto"/>
              <w:left w:val="nil"/>
              <w:bottom w:val="nil"/>
              <w:right w:val="single" w:sz="8" w:space="0" w:color="auto"/>
            </w:tcBorders>
            <w:shd w:val="clear" w:color="auto" w:fill="auto"/>
            <w:vAlign w:val="center"/>
            <w:hideMark/>
          </w:tcPr>
          <w:p w14:paraId="2E0EA40B" w14:textId="77777777" w:rsidR="00DD0177" w:rsidRPr="00D92A3C" w:rsidRDefault="00DD0177" w:rsidP="00D960CC">
            <w:pPr>
              <w:jc w:val="center"/>
              <w:rPr>
                <w:sz w:val="22"/>
                <w:szCs w:val="22"/>
              </w:rPr>
            </w:pPr>
            <w:r w:rsidRPr="00D92A3C">
              <w:rPr>
                <w:sz w:val="22"/>
                <w:szCs w:val="22"/>
              </w:rPr>
              <w:t>Период строительства</w:t>
            </w:r>
          </w:p>
        </w:tc>
        <w:tc>
          <w:tcPr>
            <w:tcW w:w="2116" w:type="dxa"/>
            <w:tcBorders>
              <w:top w:val="single" w:sz="8" w:space="0" w:color="auto"/>
              <w:left w:val="nil"/>
              <w:bottom w:val="nil"/>
              <w:right w:val="single" w:sz="8" w:space="0" w:color="auto"/>
            </w:tcBorders>
            <w:shd w:val="clear" w:color="auto" w:fill="auto"/>
            <w:vAlign w:val="center"/>
            <w:hideMark/>
          </w:tcPr>
          <w:p w14:paraId="02B80E12" w14:textId="77777777" w:rsidR="00DD0177" w:rsidRPr="00D92A3C" w:rsidRDefault="00DD0177" w:rsidP="00D960CC">
            <w:pPr>
              <w:rPr>
                <w:sz w:val="22"/>
                <w:szCs w:val="22"/>
              </w:rPr>
            </w:pPr>
            <w:r w:rsidRPr="00D92A3C">
              <w:rPr>
                <w:sz w:val="22"/>
                <w:szCs w:val="22"/>
              </w:rPr>
              <w:t xml:space="preserve">Требуется замена по причине полного износа, </w:t>
            </w:r>
            <w:proofErr w:type="spellStart"/>
            <w:r w:rsidRPr="00D92A3C">
              <w:rPr>
                <w:sz w:val="22"/>
                <w:szCs w:val="22"/>
              </w:rPr>
              <w:t>п.м</w:t>
            </w:r>
            <w:proofErr w:type="spellEnd"/>
            <w:r w:rsidRPr="00D92A3C">
              <w:rPr>
                <w:sz w:val="22"/>
                <w:szCs w:val="22"/>
              </w:rPr>
              <w:t>.</w:t>
            </w:r>
          </w:p>
        </w:tc>
      </w:tr>
      <w:tr w:rsidR="00DD0177" w:rsidRPr="00D92A3C" w14:paraId="16B2C62C" w14:textId="77777777" w:rsidTr="00D960CC">
        <w:trPr>
          <w:trHeight w:val="510"/>
          <w:jc w:val="center"/>
        </w:trPr>
        <w:tc>
          <w:tcPr>
            <w:tcW w:w="9906" w:type="dxa"/>
            <w:gridSpan w:val="5"/>
            <w:tcBorders>
              <w:top w:val="single" w:sz="4" w:space="0" w:color="auto"/>
              <w:left w:val="single" w:sz="4" w:space="0" w:color="auto"/>
              <w:bottom w:val="single" w:sz="4" w:space="0" w:color="auto"/>
              <w:right w:val="single" w:sz="4" w:space="0" w:color="auto"/>
            </w:tcBorders>
            <w:shd w:val="clear" w:color="000000" w:fill="FFFF00"/>
            <w:vAlign w:val="center"/>
            <w:hideMark/>
          </w:tcPr>
          <w:p w14:paraId="2E7D4452" w14:textId="77777777" w:rsidR="00DD0177" w:rsidRPr="00D100F1" w:rsidRDefault="00DD0177" w:rsidP="00D960CC">
            <w:pPr>
              <w:jc w:val="center"/>
              <w:rPr>
                <w:color w:val="000000"/>
                <w:sz w:val="22"/>
                <w:szCs w:val="22"/>
              </w:rPr>
            </w:pPr>
            <w:proofErr w:type="gramStart"/>
            <w:r w:rsidRPr="00D100F1">
              <w:rPr>
                <w:color w:val="000000"/>
                <w:sz w:val="22"/>
                <w:szCs w:val="22"/>
              </w:rPr>
              <w:t>Село  Вознесеновка</w:t>
            </w:r>
            <w:proofErr w:type="gramEnd"/>
            <w:r w:rsidRPr="00D100F1">
              <w:rPr>
                <w:color w:val="000000"/>
                <w:sz w:val="22"/>
                <w:szCs w:val="22"/>
              </w:rPr>
              <w:t xml:space="preserve"> Егорьевского Сельсовета</w:t>
            </w:r>
          </w:p>
        </w:tc>
      </w:tr>
      <w:tr w:rsidR="00DD0177" w:rsidRPr="00D92A3C" w14:paraId="7F3F030D" w14:textId="77777777" w:rsidTr="00D960CC">
        <w:trPr>
          <w:trHeight w:val="690"/>
          <w:jc w:val="center"/>
        </w:trPr>
        <w:tc>
          <w:tcPr>
            <w:tcW w:w="2667" w:type="dxa"/>
            <w:tcBorders>
              <w:top w:val="nil"/>
              <w:left w:val="single" w:sz="8" w:space="0" w:color="auto"/>
              <w:bottom w:val="single" w:sz="8" w:space="0" w:color="auto"/>
              <w:right w:val="single" w:sz="8" w:space="0" w:color="auto"/>
            </w:tcBorders>
            <w:shd w:val="clear" w:color="auto" w:fill="auto"/>
            <w:vAlign w:val="center"/>
            <w:hideMark/>
          </w:tcPr>
          <w:p w14:paraId="63694B4B" w14:textId="77777777" w:rsidR="00DD0177" w:rsidRPr="00D92A3C" w:rsidRDefault="00DD0177" w:rsidP="00D960CC">
            <w:pPr>
              <w:jc w:val="center"/>
              <w:rPr>
                <w:rFonts w:ascii="Arial CYR" w:hAnsi="Arial CYR" w:cs="Arial CYR"/>
                <w:sz w:val="22"/>
                <w:szCs w:val="22"/>
              </w:rPr>
            </w:pPr>
            <w:proofErr w:type="gramStart"/>
            <w:r w:rsidRPr="00D92A3C">
              <w:rPr>
                <w:rFonts w:ascii="Calibri" w:hAnsi="Calibri" w:cs="Calibri"/>
                <w:sz w:val="22"/>
                <w:szCs w:val="22"/>
              </w:rPr>
              <w:t>Ø</w:t>
            </w:r>
            <w:r w:rsidRPr="00D92A3C">
              <w:rPr>
                <w:sz w:val="22"/>
                <w:szCs w:val="22"/>
              </w:rPr>
              <w:t xml:space="preserve">  от</w:t>
            </w:r>
            <w:proofErr w:type="gramEnd"/>
            <w:r w:rsidRPr="00D92A3C">
              <w:rPr>
                <w:sz w:val="22"/>
                <w:szCs w:val="22"/>
              </w:rPr>
              <w:t xml:space="preserve"> 50  до 108 мм</w:t>
            </w:r>
          </w:p>
        </w:tc>
        <w:tc>
          <w:tcPr>
            <w:tcW w:w="1981" w:type="dxa"/>
            <w:tcBorders>
              <w:top w:val="nil"/>
              <w:left w:val="nil"/>
              <w:bottom w:val="single" w:sz="8" w:space="0" w:color="auto"/>
              <w:right w:val="single" w:sz="8" w:space="0" w:color="auto"/>
            </w:tcBorders>
            <w:shd w:val="clear" w:color="auto" w:fill="auto"/>
            <w:vAlign w:val="center"/>
            <w:hideMark/>
          </w:tcPr>
          <w:p w14:paraId="597A56C2" w14:textId="77777777" w:rsidR="00DD0177" w:rsidRPr="00D92A3C" w:rsidRDefault="00DD0177" w:rsidP="00D960CC">
            <w:pPr>
              <w:jc w:val="center"/>
              <w:rPr>
                <w:sz w:val="22"/>
                <w:szCs w:val="22"/>
              </w:rPr>
            </w:pPr>
            <w:r>
              <w:rPr>
                <w:sz w:val="22"/>
                <w:szCs w:val="22"/>
              </w:rPr>
              <w:t>4,2</w:t>
            </w:r>
          </w:p>
        </w:tc>
        <w:tc>
          <w:tcPr>
            <w:tcW w:w="1579" w:type="dxa"/>
            <w:tcBorders>
              <w:top w:val="nil"/>
              <w:left w:val="nil"/>
              <w:bottom w:val="single" w:sz="8" w:space="0" w:color="auto"/>
              <w:right w:val="single" w:sz="8" w:space="0" w:color="auto"/>
            </w:tcBorders>
            <w:shd w:val="clear" w:color="auto" w:fill="auto"/>
            <w:vAlign w:val="center"/>
            <w:hideMark/>
          </w:tcPr>
          <w:p w14:paraId="455F3A80" w14:textId="77777777" w:rsidR="00DD0177" w:rsidRPr="00D92A3C" w:rsidRDefault="00DD0177" w:rsidP="00D960CC">
            <w:pPr>
              <w:jc w:val="center"/>
              <w:rPr>
                <w:sz w:val="22"/>
                <w:szCs w:val="22"/>
              </w:rPr>
            </w:pPr>
            <w:r>
              <w:rPr>
                <w:sz w:val="22"/>
                <w:szCs w:val="22"/>
              </w:rPr>
              <w:t>асбест железо, чугун, полиэтилен</w:t>
            </w:r>
          </w:p>
        </w:tc>
        <w:tc>
          <w:tcPr>
            <w:tcW w:w="1563" w:type="dxa"/>
            <w:tcBorders>
              <w:top w:val="nil"/>
              <w:left w:val="nil"/>
              <w:bottom w:val="single" w:sz="8" w:space="0" w:color="auto"/>
              <w:right w:val="single" w:sz="8" w:space="0" w:color="auto"/>
            </w:tcBorders>
            <w:shd w:val="clear" w:color="auto" w:fill="auto"/>
            <w:vAlign w:val="center"/>
            <w:hideMark/>
          </w:tcPr>
          <w:p w14:paraId="71541B29" w14:textId="77777777" w:rsidR="00DD0177" w:rsidRPr="00D92A3C" w:rsidRDefault="00DD0177" w:rsidP="00D960CC">
            <w:pPr>
              <w:jc w:val="center"/>
              <w:rPr>
                <w:sz w:val="22"/>
                <w:szCs w:val="22"/>
              </w:rPr>
            </w:pPr>
            <w:r>
              <w:rPr>
                <w:sz w:val="22"/>
                <w:szCs w:val="22"/>
              </w:rPr>
              <w:t>1969-1973</w:t>
            </w:r>
          </w:p>
        </w:tc>
        <w:tc>
          <w:tcPr>
            <w:tcW w:w="2116" w:type="dxa"/>
            <w:tcBorders>
              <w:top w:val="nil"/>
              <w:left w:val="nil"/>
              <w:bottom w:val="single" w:sz="8" w:space="0" w:color="auto"/>
              <w:right w:val="single" w:sz="8" w:space="0" w:color="auto"/>
            </w:tcBorders>
            <w:shd w:val="clear" w:color="auto" w:fill="auto"/>
            <w:vAlign w:val="center"/>
            <w:hideMark/>
          </w:tcPr>
          <w:p w14:paraId="42A2EBDB" w14:textId="77777777" w:rsidR="00DD0177" w:rsidRPr="00D92A3C" w:rsidRDefault="00DD0177" w:rsidP="00D960CC">
            <w:pPr>
              <w:jc w:val="center"/>
              <w:rPr>
                <w:sz w:val="22"/>
                <w:szCs w:val="22"/>
              </w:rPr>
            </w:pPr>
            <w:r>
              <w:rPr>
                <w:sz w:val="22"/>
                <w:szCs w:val="22"/>
              </w:rPr>
              <w:t>3,8</w:t>
            </w:r>
          </w:p>
        </w:tc>
      </w:tr>
    </w:tbl>
    <w:p w14:paraId="2F650967" w14:textId="77777777" w:rsidR="00DD0177" w:rsidRPr="00F54F9F" w:rsidRDefault="00DD0177" w:rsidP="00DD0177">
      <w:pPr>
        <w:pStyle w:val="formattexttopleveltext"/>
        <w:spacing w:before="0" w:beforeAutospacing="0" w:after="0" w:afterAutospacing="0"/>
        <w:jc w:val="both"/>
      </w:pPr>
      <w:r>
        <w:lastRenderedPageBreak/>
        <w:t xml:space="preserve">                                                                                                                                                                               </w:t>
      </w:r>
      <w:r w:rsidRPr="00263C96">
        <w:t>На</w:t>
      </w:r>
      <w:r>
        <w:t xml:space="preserve"> скважине</w:t>
      </w:r>
      <w:r w:rsidRPr="00263C96">
        <w:t xml:space="preserve"> установлен центробежны</w:t>
      </w:r>
      <w:r>
        <w:t>й</w:t>
      </w:r>
      <w:r w:rsidRPr="00263C96">
        <w:t xml:space="preserve"> электронасос</w:t>
      </w:r>
      <w:r>
        <w:t xml:space="preserve"> </w:t>
      </w:r>
      <w:r w:rsidRPr="00FC1098">
        <w:rPr>
          <w:sz w:val="20"/>
          <w:szCs w:val="20"/>
        </w:rPr>
        <w:t>ЭЦ</w:t>
      </w:r>
      <w:r>
        <w:rPr>
          <w:sz w:val="20"/>
          <w:szCs w:val="20"/>
        </w:rPr>
        <w:t>ПЭ</w:t>
      </w:r>
      <w:r w:rsidRPr="00FC1098">
        <w:rPr>
          <w:sz w:val="20"/>
          <w:szCs w:val="20"/>
        </w:rPr>
        <w:t>-</w:t>
      </w:r>
      <w:r>
        <w:rPr>
          <w:sz w:val="20"/>
          <w:szCs w:val="20"/>
        </w:rPr>
        <w:t>1,2-80</w:t>
      </w:r>
      <w:r w:rsidRPr="00263C96">
        <w:t xml:space="preserve">. </w:t>
      </w:r>
      <w:r>
        <w:t xml:space="preserve"> </w:t>
      </w:r>
      <w:r w:rsidRPr="00F54F9F">
        <w:t xml:space="preserve">Подача воды производится электрическим насосом производительностью </w:t>
      </w:r>
      <w:r>
        <w:t xml:space="preserve">9,4 </w:t>
      </w:r>
      <w:proofErr w:type="spellStart"/>
      <w:proofErr w:type="gramStart"/>
      <w:r w:rsidRPr="00F54F9F">
        <w:t>куб.м</w:t>
      </w:r>
      <w:proofErr w:type="spellEnd"/>
      <w:proofErr w:type="gramEnd"/>
      <w:r w:rsidRPr="00F54F9F">
        <w:t>/час с накоплением в водонапорной башне и подачей потребителям по магистральным сетям в т.ч. и на водонапорные колонки.</w:t>
      </w:r>
    </w:p>
    <w:p w14:paraId="52267BAD" w14:textId="77777777" w:rsidR="00DD0177" w:rsidRPr="00F54F9F" w:rsidRDefault="00DD0177" w:rsidP="00DD0177">
      <w:pPr>
        <w:pStyle w:val="formattexttopleveltext"/>
        <w:spacing w:before="0" w:beforeAutospacing="0" w:after="0" w:afterAutospacing="0"/>
        <w:jc w:val="both"/>
      </w:pPr>
      <w:r w:rsidRPr="00F54F9F">
        <w:t xml:space="preserve">      </w:t>
      </w:r>
    </w:p>
    <w:p w14:paraId="29636BB9" w14:textId="77777777" w:rsidR="00DD0177" w:rsidRPr="00F54F9F" w:rsidRDefault="00DD0177" w:rsidP="00DD0177">
      <w:pPr>
        <w:widowControl w:val="0"/>
        <w:jc w:val="both"/>
      </w:pPr>
      <w:r w:rsidRPr="00F54F9F">
        <w:t xml:space="preserve">Система ХПВ объединена с противопожарной, тупиковая в основном диаметр магистральных сетей </w:t>
      </w:r>
      <w:r>
        <w:t>50</w:t>
      </w:r>
      <w:r w:rsidRPr="00F54F9F">
        <w:t xml:space="preserve"> -1</w:t>
      </w:r>
      <w:r>
        <w:t>08</w:t>
      </w:r>
      <w:r w:rsidRPr="00F54F9F">
        <w:t>мм, давление 1-3кг/см</w:t>
      </w:r>
      <w:r w:rsidRPr="00F54F9F">
        <w:rPr>
          <w:vertAlign w:val="superscript"/>
        </w:rPr>
        <w:t>2</w:t>
      </w:r>
      <w:r w:rsidRPr="00F54F9F">
        <w:t xml:space="preserve">, производительность </w:t>
      </w:r>
      <w:r>
        <w:t xml:space="preserve">9,4 </w:t>
      </w:r>
      <w:r w:rsidRPr="00F54F9F">
        <w:t>м</w:t>
      </w:r>
      <w:r w:rsidRPr="00F54F9F">
        <w:rPr>
          <w:vertAlign w:val="superscript"/>
        </w:rPr>
        <w:t>3</w:t>
      </w:r>
      <w:r w:rsidRPr="00F54F9F">
        <w:t xml:space="preserve">/час. </w:t>
      </w:r>
    </w:p>
    <w:p w14:paraId="662863CF" w14:textId="77777777" w:rsidR="00DD0177" w:rsidRPr="00F54F9F" w:rsidRDefault="00DD0177" w:rsidP="00DD0177">
      <w:pPr>
        <w:pStyle w:val="formattexttopleveltext"/>
        <w:spacing w:before="0" w:beforeAutospacing="0" w:after="0" w:afterAutospacing="0"/>
        <w:jc w:val="both"/>
      </w:pPr>
    </w:p>
    <w:p w14:paraId="3689E09B" w14:textId="77777777" w:rsidR="00DD0177" w:rsidRPr="00054DDF" w:rsidRDefault="00DD0177" w:rsidP="00DD0177">
      <w:pPr>
        <w:pStyle w:val="formattexttopleveltext"/>
        <w:spacing w:before="0" w:beforeAutospacing="0" w:after="0" w:afterAutospacing="0"/>
        <w:jc w:val="both"/>
      </w:pPr>
      <w:r w:rsidRPr="00F54F9F">
        <w:t xml:space="preserve">      В водоохранной зоне 1-го пояса </w:t>
      </w:r>
      <w:proofErr w:type="gramStart"/>
      <w:r w:rsidRPr="00F54F9F">
        <w:t>водозаборного  сооружения</w:t>
      </w:r>
      <w:proofErr w:type="gramEnd"/>
      <w:r w:rsidRPr="00F54F9F">
        <w:t xml:space="preserve"> загрязняющие вещества в почве и водоносных горизонтах отсутствуют. Зона санитарной охраны 1-го пояса ограждена сетчатыми панелями. </w:t>
      </w:r>
      <w:r>
        <w:t>Две в</w:t>
      </w:r>
      <w:r w:rsidRPr="00F54F9F">
        <w:t>одонапорн</w:t>
      </w:r>
      <w:r>
        <w:t>ые</w:t>
      </w:r>
      <w:r w:rsidRPr="00F54F9F">
        <w:t xml:space="preserve"> башн</w:t>
      </w:r>
      <w:r>
        <w:t>и</w:t>
      </w:r>
      <w:r w:rsidRPr="00F54F9F">
        <w:t xml:space="preserve"> системы </w:t>
      </w:r>
      <w:proofErr w:type="spellStart"/>
      <w:r w:rsidRPr="00F54F9F">
        <w:t>Рожновского</w:t>
      </w:r>
      <w:proofErr w:type="spellEnd"/>
      <w:r w:rsidRPr="00F54F9F">
        <w:t xml:space="preserve"> высотой 10 м, емкостью 15 м3 </w:t>
      </w:r>
      <w:r w:rsidRPr="00054DDF">
        <w:t xml:space="preserve">находится в рабочем состоянии. </w:t>
      </w:r>
    </w:p>
    <w:p w14:paraId="627A5D11" w14:textId="77777777" w:rsidR="00DD0177" w:rsidRPr="00054DDF" w:rsidRDefault="00DD0177" w:rsidP="00DD0177">
      <w:pPr>
        <w:pStyle w:val="formattexttopleveltext"/>
        <w:spacing w:before="0" w:beforeAutospacing="0" w:after="0" w:afterAutospacing="0"/>
        <w:jc w:val="both"/>
      </w:pPr>
      <w:r w:rsidRPr="00054DDF">
        <w:t xml:space="preserve">Вода, </w:t>
      </w:r>
      <w:proofErr w:type="gramStart"/>
      <w:r w:rsidRPr="00054DDF">
        <w:t>добытая  на</w:t>
      </w:r>
      <w:proofErr w:type="gramEnd"/>
      <w:r w:rsidRPr="00054DDF">
        <w:t xml:space="preserve">  данном   водозаборе, поступает в водопроводные сети  </w:t>
      </w:r>
      <w:proofErr w:type="spellStart"/>
      <w:r w:rsidRPr="00054DDF">
        <w:t>с</w:t>
      </w:r>
      <w:r w:rsidRPr="00054DDF">
        <w:rPr>
          <w:color w:val="000000"/>
        </w:rPr>
        <w:t>.Вознесеновка</w:t>
      </w:r>
      <w:proofErr w:type="spellEnd"/>
      <w:r w:rsidRPr="00054DDF">
        <w:t xml:space="preserve">. В целом </w:t>
      </w:r>
      <w:proofErr w:type="gramStart"/>
      <w:r w:rsidRPr="00054DDF">
        <w:t>обслуживается  100</w:t>
      </w:r>
      <w:proofErr w:type="gramEnd"/>
      <w:r w:rsidRPr="00054DDF">
        <w:t xml:space="preserve"> жилых дома.</w:t>
      </w:r>
    </w:p>
    <w:p w14:paraId="0B514F50" w14:textId="0EA438E4" w:rsidR="00DD0177" w:rsidRPr="004F3F34" w:rsidRDefault="00DD0177" w:rsidP="00DD0177">
      <w:pPr>
        <w:pStyle w:val="formattexttopleveltext"/>
        <w:spacing w:line="276" w:lineRule="auto"/>
        <w:rPr>
          <w:b/>
          <w:sz w:val="22"/>
          <w:szCs w:val="22"/>
        </w:rPr>
      </w:pPr>
      <w:r w:rsidRPr="004F3F34">
        <w:rPr>
          <w:b/>
          <w:sz w:val="22"/>
          <w:szCs w:val="22"/>
        </w:rPr>
        <w:t xml:space="preserve">Таблица </w:t>
      </w:r>
      <w:r w:rsidR="00B753B8">
        <w:rPr>
          <w:b/>
          <w:sz w:val="22"/>
          <w:szCs w:val="22"/>
        </w:rPr>
        <w:t>2</w:t>
      </w:r>
      <w:r>
        <w:rPr>
          <w:b/>
          <w:sz w:val="22"/>
          <w:szCs w:val="22"/>
        </w:rPr>
        <w:t>.</w:t>
      </w:r>
      <w:proofErr w:type="gramStart"/>
      <w:r>
        <w:rPr>
          <w:b/>
          <w:sz w:val="22"/>
          <w:szCs w:val="22"/>
        </w:rPr>
        <w:t>20.</w:t>
      </w:r>
      <w:r w:rsidRPr="004F3F34">
        <w:rPr>
          <w:b/>
          <w:sz w:val="22"/>
          <w:szCs w:val="22"/>
        </w:rPr>
        <w:t>Характеристика</w:t>
      </w:r>
      <w:proofErr w:type="gramEnd"/>
      <w:r w:rsidRPr="004F3F34">
        <w:rPr>
          <w:b/>
          <w:sz w:val="22"/>
          <w:szCs w:val="22"/>
        </w:rPr>
        <w:t xml:space="preserve">  водозабора в </w:t>
      </w:r>
      <w:proofErr w:type="spellStart"/>
      <w:r w:rsidRPr="004F3F34">
        <w:rPr>
          <w:b/>
        </w:rPr>
        <w:t>с</w:t>
      </w:r>
      <w:r w:rsidRPr="004F3F34">
        <w:rPr>
          <w:b/>
          <w:color w:val="000000"/>
          <w:sz w:val="22"/>
          <w:szCs w:val="22"/>
        </w:rPr>
        <w:t>.</w:t>
      </w:r>
      <w:r w:rsidRPr="00D92A3C">
        <w:rPr>
          <w:b/>
          <w:color w:val="000000"/>
          <w:sz w:val="22"/>
          <w:szCs w:val="22"/>
        </w:rPr>
        <w:t>Вознесеновка</w:t>
      </w:r>
      <w:proofErr w:type="spellEnd"/>
      <w:r w:rsidRPr="004F3F34">
        <w:rPr>
          <w:b/>
        </w:rPr>
        <w:t xml:space="preserve"> </w:t>
      </w:r>
      <w:r w:rsidRPr="004F3F34">
        <w:rPr>
          <w:b/>
          <w:sz w:val="22"/>
          <w:szCs w:val="22"/>
        </w:rPr>
        <w:t xml:space="preserve"> </w:t>
      </w:r>
      <w:r w:rsidRPr="004F3F34">
        <w:rPr>
          <w:b/>
        </w:rPr>
        <w:t xml:space="preserve"> </w:t>
      </w:r>
      <w:r w:rsidRPr="004F3F34">
        <w:rPr>
          <w:b/>
          <w:sz w:val="22"/>
          <w:szCs w:val="22"/>
        </w:rPr>
        <w:t xml:space="preserve"> </w:t>
      </w:r>
    </w:p>
    <w:tbl>
      <w:tblPr>
        <w:tblW w:w="10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01"/>
        <w:gridCol w:w="1539"/>
        <w:gridCol w:w="1152"/>
        <w:gridCol w:w="1536"/>
        <w:gridCol w:w="839"/>
        <w:gridCol w:w="1314"/>
        <w:gridCol w:w="1381"/>
      </w:tblGrid>
      <w:tr w:rsidR="00DD0177" w:rsidRPr="00CF2E06" w14:paraId="46396365" w14:textId="77777777" w:rsidTr="00D960CC">
        <w:trPr>
          <w:trHeight w:val="1275"/>
        </w:trPr>
        <w:tc>
          <w:tcPr>
            <w:tcW w:w="567" w:type="dxa"/>
            <w:shd w:val="clear" w:color="auto" w:fill="auto"/>
            <w:vAlign w:val="center"/>
            <w:hideMark/>
          </w:tcPr>
          <w:p w14:paraId="495C6663" w14:textId="77777777" w:rsidR="00DD0177" w:rsidRPr="00CF2E06" w:rsidRDefault="00DD0177" w:rsidP="00D960CC">
            <w:pPr>
              <w:rPr>
                <w:color w:val="000000"/>
                <w:sz w:val="22"/>
                <w:szCs w:val="22"/>
              </w:rPr>
            </w:pPr>
            <w:r w:rsidRPr="00CF2E06">
              <w:rPr>
                <w:color w:val="000000"/>
                <w:sz w:val="22"/>
                <w:szCs w:val="22"/>
              </w:rPr>
              <w:t>№ п/п</w:t>
            </w:r>
          </w:p>
        </w:tc>
        <w:tc>
          <w:tcPr>
            <w:tcW w:w="1701" w:type="dxa"/>
            <w:shd w:val="clear" w:color="auto" w:fill="auto"/>
            <w:vAlign w:val="center"/>
            <w:hideMark/>
          </w:tcPr>
          <w:p w14:paraId="78D0B1E3" w14:textId="77777777" w:rsidR="00DD0177" w:rsidRPr="00CF2E06" w:rsidRDefault="00DD0177" w:rsidP="00D960CC">
            <w:pPr>
              <w:rPr>
                <w:color w:val="000000"/>
                <w:sz w:val="22"/>
                <w:szCs w:val="22"/>
              </w:rPr>
            </w:pPr>
            <w:r w:rsidRPr="00CF2E06">
              <w:rPr>
                <w:color w:val="000000"/>
                <w:sz w:val="22"/>
                <w:szCs w:val="22"/>
              </w:rPr>
              <w:t xml:space="preserve">Наименование </w:t>
            </w:r>
            <w:r>
              <w:rPr>
                <w:color w:val="000000"/>
                <w:sz w:val="22"/>
                <w:szCs w:val="22"/>
              </w:rPr>
              <w:t>скважины</w:t>
            </w:r>
          </w:p>
        </w:tc>
        <w:tc>
          <w:tcPr>
            <w:tcW w:w="1539" w:type="dxa"/>
            <w:shd w:val="clear" w:color="auto" w:fill="auto"/>
            <w:vAlign w:val="center"/>
            <w:hideMark/>
          </w:tcPr>
          <w:p w14:paraId="79454E11" w14:textId="77777777" w:rsidR="00DD0177" w:rsidRPr="00CF2E06" w:rsidRDefault="00DD0177" w:rsidP="00D960CC">
            <w:pPr>
              <w:rPr>
                <w:color w:val="000000"/>
                <w:sz w:val="22"/>
                <w:szCs w:val="22"/>
              </w:rPr>
            </w:pPr>
            <w:r w:rsidRPr="00CF2E06">
              <w:rPr>
                <w:color w:val="000000"/>
                <w:sz w:val="22"/>
                <w:szCs w:val="22"/>
              </w:rPr>
              <w:t>Характеристика</w:t>
            </w:r>
            <w:r>
              <w:rPr>
                <w:color w:val="000000"/>
                <w:sz w:val="22"/>
                <w:szCs w:val="22"/>
              </w:rPr>
              <w:t xml:space="preserve"> (глубина скважины и диаметр)</w:t>
            </w:r>
          </w:p>
        </w:tc>
        <w:tc>
          <w:tcPr>
            <w:tcW w:w="1152" w:type="dxa"/>
            <w:shd w:val="clear" w:color="auto" w:fill="auto"/>
            <w:vAlign w:val="center"/>
          </w:tcPr>
          <w:p w14:paraId="72D0E513" w14:textId="77777777" w:rsidR="00DD0177" w:rsidRPr="00CF2E06" w:rsidRDefault="00DD0177" w:rsidP="00D960CC">
            <w:pPr>
              <w:jc w:val="center"/>
              <w:rPr>
                <w:color w:val="000000"/>
                <w:sz w:val="22"/>
                <w:szCs w:val="22"/>
              </w:rPr>
            </w:pPr>
            <w:r>
              <w:rPr>
                <w:color w:val="000000"/>
                <w:sz w:val="22"/>
                <w:szCs w:val="22"/>
              </w:rPr>
              <w:t>Тип насоса</w:t>
            </w:r>
          </w:p>
        </w:tc>
        <w:tc>
          <w:tcPr>
            <w:tcW w:w="1536" w:type="dxa"/>
            <w:shd w:val="clear" w:color="auto" w:fill="auto"/>
            <w:vAlign w:val="center"/>
            <w:hideMark/>
          </w:tcPr>
          <w:p w14:paraId="52F0F054" w14:textId="77777777" w:rsidR="00DD0177" w:rsidRPr="00CF2E06" w:rsidRDefault="00DD0177" w:rsidP="00D960CC">
            <w:pPr>
              <w:jc w:val="center"/>
              <w:rPr>
                <w:color w:val="000000"/>
                <w:sz w:val="22"/>
                <w:szCs w:val="22"/>
              </w:rPr>
            </w:pPr>
            <w:r w:rsidRPr="00CF2E06">
              <w:rPr>
                <w:color w:val="000000"/>
                <w:sz w:val="22"/>
                <w:szCs w:val="22"/>
              </w:rPr>
              <w:t>Год ввода в эксплуатацию</w:t>
            </w:r>
          </w:p>
        </w:tc>
        <w:tc>
          <w:tcPr>
            <w:tcW w:w="839" w:type="dxa"/>
            <w:shd w:val="clear" w:color="auto" w:fill="auto"/>
            <w:vAlign w:val="center"/>
            <w:hideMark/>
          </w:tcPr>
          <w:p w14:paraId="0040AC0C" w14:textId="77777777" w:rsidR="00DD0177" w:rsidRPr="00CF2E06" w:rsidRDefault="00DD0177" w:rsidP="00D960CC">
            <w:pPr>
              <w:jc w:val="center"/>
              <w:rPr>
                <w:color w:val="000000"/>
                <w:sz w:val="22"/>
                <w:szCs w:val="22"/>
              </w:rPr>
            </w:pPr>
            <w:r w:rsidRPr="00CF2E06">
              <w:rPr>
                <w:color w:val="000000"/>
                <w:sz w:val="22"/>
                <w:szCs w:val="22"/>
              </w:rPr>
              <w:t>Износ, %</w:t>
            </w:r>
          </w:p>
        </w:tc>
        <w:tc>
          <w:tcPr>
            <w:tcW w:w="1314" w:type="dxa"/>
            <w:shd w:val="clear" w:color="auto" w:fill="auto"/>
            <w:vAlign w:val="center"/>
            <w:hideMark/>
          </w:tcPr>
          <w:p w14:paraId="4C15008E" w14:textId="77777777" w:rsidR="00DD0177" w:rsidRPr="00CF2E06" w:rsidRDefault="00DD0177" w:rsidP="00D960CC">
            <w:pPr>
              <w:jc w:val="center"/>
              <w:rPr>
                <w:color w:val="000000"/>
                <w:sz w:val="22"/>
                <w:szCs w:val="22"/>
              </w:rPr>
            </w:pPr>
            <w:r w:rsidRPr="00CF2E06">
              <w:rPr>
                <w:color w:val="000000"/>
                <w:sz w:val="22"/>
                <w:szCs w:val="22"/>
              </w:rPr>
              <w:t>Мощность водозабора, м</w:t>
            </w:r>
            <w:r w:rsidRPr="00CF2E06">
              <w:rPr>
                <w:color w:val="000000"/>
                <w:sz w:val="22"/>
                <w:szCs w:val="22"/>
                <w:vertAlign w:val="superscript"/>
              </w:rPr>
              <w:t>3</w:t>
            </w:r>
            <w:r w:rsidRPr="00CF2E06">
              <w:rPr>
                <w:color w:val="000000"/>
                <w:sz w:val="22"/>
                <w:szCs w:val="22"/>
              </w:rPr>
              <w:t>/ч</w:t>
            </w:r>
          </w:p>
        </w:tc>
        <w:tc>
          <w:tcPr>
            <w:tcW w:w="1381" w:type="dxa"/>
            <w:shd w:val="clear" w:color="auto" w:fill="auto"/>
            <w:vAlign w:val="center"/>
            <w:hideMark/>
          </w:tcPr>
          <w:p w14:paraId="5CC32A44" w14:textId="77777777" w:rsidR="00DD0177" w:rsidRPr="00CF2E06" w:rsidRDefault="00DD0177" w:rsidP="00D960CC">
            <w:pPr>
              <w:rPr>
                <w:color w:val="000000"/>
                <w:sz w:val="22"/>
                <w:szCs w:val="22"/>
              </w:rPr>
            </w:pPr>
            <w:proofErr w:type="gramStart"/>
            <w:r>
              <w:rPr>
                <w:color w:val="000000"/>
                <w:sz w:val="22"/>
                <w:szCs w:val="22"/>
              </w:rPr>
              <w:t>Ёмкость  башни</w:t>
            </w:r>
            <w:proofErr w:type="gramEnd"/>
          </w:p>
        </w:tc>
      </w:tr>
      <w:tr w:rsidR="00DD0177" w:rsidRPr="00CF2E06" w14:paraId="1CA50B7B" w14:textId="77777777" w:rsidTr="00D960CC">
        <w:trPr>
          <w:trHeight w:val="525"/>
        </w:trPr>
        <w:tc>
          <w:tcPr>
            <w:tcW w:w="567" w:type="dxa"/>
            <w:shd w:val="clear" w:color="auto" w:fill="auto"/>
            <w:vAlign w:val="center"/>
            <w:hideMark/>
          </w:tcPr>
          <w:p w14:paraId="22A6FABA" w14:textId="77777777" w:rsidR="00DD0177" w:rsidRPr="00CF2E06" w:rsidRDefault="00DD0177" w:rsidP="00D960CC">
            <w:pPr>
              <w:rPr>
                <w:color w:val="000000"/>
                <w:sz w:val="20"/>
              </w:rPr>
            </w:pPr>
            <w:r>
              <w:rPr>
                <w:color w:val="00000A"/>
                <w:sz w:val="20"/>
              </w:rPr>
              <w:t>1</w:t>
            </w:r>
          </w:p>
        </w:tc>
        <w:tc>
          <w:tcPr>
            <w:tcW w:w="1701" w:type="dxa"/>
            <w:shd w:val="clear" w:color="auto" w:fill="auto"/>
            <w:vAlign w:val="center"/>
            <w:hideMark/>
          </w:tcPr>
          <w:p w14:paraId="7AED6DA9" w14:textId="77777777" w:rsidR="00DD0177" w:rsidRPr="00CF2E06" w:rsidRDefault="00DD0177" w:rsidP="00D960CC">
            <w:pPr>
              <w:rPr>
                <w:color w:val="000000"/>
                <w:sz w:val="20"/>
              </w:rPr>
            </w:pPr>
            <w:r w:rsidRPr="00FC1098">
              <w:rPr>
                <w:color w:val="00000A"/>
                <w:sz w:val="20"/>
              </w:rPr>
              <w:t xml:space="preserve">Водозаборная скважина </w:t>
            </w:r>
          </w:p>
        </w:tc>
        <w:tc>
          <w:tcPr>
            <w:tcW w:w="1539" w:type="dxa"/>
            <w:shd w:val="clear" w:color="auto" w:fill="auto"/>
            <w:vAlign w:val="center"/>
            <w:hideMark/>
          </w:tcPr>
          <w:p w14:paraId="0194E02A" w14:textId="77777777" w:rsidR="00DD0177" w:rsidRDefault="00DD0177" w:rsidP="00D960CC">
            <w:pPr>
              <w:jc w:val="center"/>
              <w:rPr>
                <w:rFonts w:ascii="Calibri" w:hAnsi="Calibri" w:cs="Calibri"/>
                <w:color w:val="000000"/>
                <w:sz w:val="22"/>
                <w:szCs w:val="22"/>
              </w:rPr>
            </w:pPr>
            <w:r>
              <w:rPr>
                <w:color w:val="00000A"/>
                <w:sz w:val="20"/>
              </w:rPr>
              <w:t>85</w:t>
            </w:r>
          </w:p>
        </w:tc>
        <w:tc>
          <w:tcPr>
            <w:tcW w:w="1152" w:type="dxa"/>
            <w:shd w:val="clear" w:color="auto" w:fill="auto"/>
            <w:vAlign w:val="center"/>
            <w:hideMark/>
          </w:tcPr>
          <w:p w14:paraId="476850CC" w14:textId="77777777" w:rsidR="00DD0177" w:rsidRDefault="00DD0177" w:rsidP="00D960CC">
            <w:pPr>
              <w:jc w:val="center"/>
              <w:rPr>
                <w:rFonts w:ascii="Calibri" w:hAnsi="Calibri" w:cs="Calibri"/>
                <w:color w:val="000000"/>
                <w:sz w:val="22"/>
                <w:szCs w:val="22"/>
              </w:rPr>
            </w:pPr>
            <w:r w:rsidRPr="00FC1098">
              <w:rPr>
                <w:sz w:val="20"/>
              </w:rPr>
              <w:t>погружной</w:t>
            </w:r>
          </w:p>
        </w:tc>
        <w:tc>
          <w:tcPr>
            <w:tcW w:w="1536" w:type="dxa"/>
            <w:shd w:val="clear" w:color="auto" w:fill="auto"/>
            <w:vAlign w:val="center"/>
            <w:hideMark/>
          </w:tcPr>
          <w:p w14:paraId="07F07C07" w14:textId="77777777" w:rsidR="00DD0177" w:rsidRDefault="00DD0177" w:rsidP="00D960CC">
            <w:pPr>
              <w:jc w:val="center"/>
              <w:rPr>
                <w:rFonts w:ascii="Calibri" w:hAnsi="Calibri" w:cs="Calibri"/>
                <w:color w:val="000000"/>
                <w:sz w:val="22"/>
                <w:szCs w:val="22"/>
              </w:rPr>
            </w:pPr>
            <w:r w:rsidRPr="00FC1098">
              <w:rPr>
                <w:rFonts w:ascii="Calibri" w:hAnsi="Calibri" w:cs="Calibri"/>
                <w:color w:val="00000A"/>
                <w:sz w:val="20"/>
              </w:rPr>
              <w:t>197</w:t>
            </w:r>
            <w:r>
              <w:rPr>
                <w:rFonts w:ascii="Calibri" w:hAnsi="Calibri" w:cs="Calibri"/>
                <w:color w:val="00000A"/>
                <w:sz w:val="20"/>
              </w:rPr>
              <w:t>6</w:t>
            </w:r>
          </w:p>
        </w:tc>
        <w:tc>
          <w:tcPr>
            <w:tcW w:w="839" w:type="dxa"/>
            <w:shd w:val="clear" w:color="auto" w:fill="auto"/>
            <w:vAlign w:val="center"/>
            <w:hideMark/>
          </w:tcPr>
          <w:p w14:paraId="2FD2D649" w14:textId="77777777" w:rsidR="00DD0177" w:rsidRPr="00CF2E06" w:rsidRDefault="00DD0177" w:rsidP="00D960CC">
            <w:pPr>
              <w:jc w:val="center"/>
              <w:rPr>
                <w:color w:val="000000"/>
                <w:sz w:val="20"/>
              </w:rPr>
            </w:pPr>
            <w:r>
              <w:rPr>
                <w:color w:val="00000A"/>
                <w:sz w:val="20"/>
              </w:rPr>
              <w:t>До 100</w:t>
            </w:r>
            <w:r w:rsidRPr="00FC1098">
              <w:rPr>
                <w:color w:val="00000A"/>
                <w:sz w:val="20"/>
              </w:rPr>
              <w:t> </w:t>
            </w:r>
          </w:p>
        </w:tc>
        <w:tc>
          <w:tcPr>
            <w:tcW w:w="1314" w:type="dxa"/>
            <w:shd w:val="clear" w:color="auto" w:fill="auto"/>
            <w:vAlign w:val="center"/>
            <w:hideMark/>
          </w:tcPr>
          <w:p w14:paraId="46737BC5" w14:textId="77777777" w:rsidR="00DD0177" w:rsidRPr="00CF2E06" w:rsidRDefault="00DD0177" w:rsidP="00D960CC">
            <w:pPr>
              <w:rPr>
                <w:color w:val="000000"/>
                <w:sz w:val="20"/>
              </w:rPr>
            </w:pPr>
            <w:r w:rsidRPr="00FC1098">
              <w:rPr>
                <w:sz w:val="20"/>
              </w:rPr>
              <w:t>ЭЦ</w:t>
            </w:r>
            <w:r>
              <w:rPr>
                <w:sz w:val="20"/>
              </w:rPr>
              <w:t>ПЭ</w:t>
            </w:r>
            <w:r w:rsidRPr="00FC1098">
              <w:rPr>
                <w:sz w:val="20"/>
              </w:rPr>
              <w:t>-</w:t>
            </w:r>
            <w:r>
              <w:rPr>
                <w:sz w:val="20"/>
              </w:rPr>
              <w:t>1,2-80</w:t>
            </w:r>
          </w:p>
        </w:tc>
        <w:tc>
          <w:tcPr>
            <w:tcW w:w="1381" w:type="dxa"/>
            <w:shd w:val="clear" w:color="auto" w:fill="auto"/>
            <w:vAlign w:val="center"/>
          </w:tcPr>
          <w:p w14:paraId="576018D2" w14:textId="77777777" w:rsidR="00DD0177" w:rsidRPr="00CF2E06" w:rsidRDefault="00DD0177" w:rsidP="00D960CC">
            <w:pPr>
              <w:jc w:val="center"/>
              <w:rPr>
                <w:color w:val="000000"/>
                <w:sz w:val="20"/>
              </w:rPr>
            </w:pPr>
            <w:r w:rsidRPr="00FC1098">
              <w:rPr>
                <w:color w:val="00000A"/>
                <w:sz w:val="20"/>
              </w:rPr>
              <w:t>25 м3</w:t>
            </w:r>
          </w:p>
        </w:tc>
      </w:tr>
    </w:tbl>
    <w:p w14:paraId="02B62356" w14:textId="77777777" w:rsidR="00DD0177" w:rsidRDefault="00DD0177" w:rsidP="00DD0177">
      <w:pPr>
        <w:pStyle w:val="formattexttopleveltext"/>
        <w:spacing w:before="0" w:beforeAutospacing="0" w:after="0" w:afterAutospacing="0" w:line="276" w:lineRule="auto"/>
        <w:rPr>
          <w:b/>
        </w:rPr>
      </w:pPr>
    </w:p>
    <w:p w14:paraId="20764FD1" w14:textId="77777777" w:rsidR="00DD0177" w:rsidRDefault="00DD0177" w:rsidP="00DD0177">
      <w:pPr>
        <w:pStyle w:val="formattexttopleveltext"/>
        <w:spacing w:before="0" w:beforeAutospacing="0" w:after="0" w:afterAutospacing="0" w:line="276" w:lineRule="auto"/>
      </w:pPr>
      <w:r w:rsidRPr="00637503">
        <w:t xml:space="preserve">Существующая </w:t>
      </w:r>
      <w:proofErr w:type="gramStart"/>
      <w:r w:rsidRPr="00637503">
        <w:t>схема  водоснабжения</w:t>
      </w:r>
      <w:proofErr w:type="gramEnd"/>
      <w:r>
        <w:t xml:space="preserve"> </w:t>
      </w:r>
      <w:proofErr w:type="spellStart"/>
      <w:r>
        <w:t>с.Вознесеновка</w:t>
      </w:r>
      <w:proofErr w:type="spellEnd"/>
      <w:r w:rsidRPr="00637503">
        <w:t xml:space="preserve"> представлена  </w:t>
      </w:r>
      <w:r>
        <w:t>в приложении 3.</w:t>
      </w:r>
    </w:p>
    <w:p w14:paraId="75E0D9E5" w14:textId="1948DC39" w:rsidR="00DD0177" w:rsidRDefault="00B753B8" w:rsidP="00DD0177">
      <w:pPr>
        <w:pStyle w:val="formattexttopleveltext"/>
        <w:spacing w:after="0" w:afterAutospacing="0"/>
        <w:jc w:val="both"/>
        <w:rPr>
          <w:b/>
        </w:rPr>
      </w:pPr>
      <w:r>
        <w:rPr>
          <w:b/>
        </w:rPr>
        <w:t>2</w:t>
      </w:r>
      <w:r w:rsidR="00DD0177">
        <w:rPr>
          <w:b/>
        </w:rPr>
        <w:t>.1.4</w:t>
      </w:r>
      <w:r w:rsidR="00DD0177" w:rsidRPr="00614D39">
        <w:rPr>
          <w:b/>
        </w:rPr>
        <w:t xml:space="preserve">. Описание результатов технического обследования централизованных систем водоснабжения                                                                                                                              </w:t>
      </w:r>
      <w:r w:rsidR="00DD0177">
        <w:rPr>
          <w:b/>
        </w:rPr>
        <w:t xml:space="preserve">                                   </w:t>
      </w:r>
      <w:r w:rsidR="00DD0177" w:rsidRPr="00614D39">
        <w:rPr>
          <w:b/>
        </w:rPr>
        <w:t xml:space="preserve">  </w:t>
      </w:r>
      <w:r>
        <w:rPr>
          <w:b/>
        </w:rPr>
        <w:t>2</w:t>
      </w:r>
      <w:r w:rsidR="00DD0177">
        <w:rPr>
          <w:b/>
        </w:rPr>
        <w:t>.1.4.1</w:t>
      </w:r>
      <w:r w:rsidR="00DD0177" w:rsidRPr="00614D39">
        <w:rPr>
          <w:b/>
        </w:rPr>
        <w:t>.Описание состояния существующих источников водоснабжения и водозаборных сооружений</w:t>
      </w:r>
      <w:r w:rsidR="00DD0177">
        <w:rPr>
          <w:b/>
        </w:rPr>
        <w:t xml:space="preserve">                                                                                                                                                                                         </w:t>
      </w:r>
    </w:p>
    <w:p w14:paraId="4E141649" w14:textId="77777777" w:rsidR="00DD0177" w:rsidRPr="00331006" w:rsidRDefault="00DD0177" w:rsidP="00DD0177">
      <w:pPr>
        <w:pStyle w:val="formattexttopleveltext"/>
        <w:spacing w:after="0" w:afterAutospacing="0"/>
        <w:jc w:val="both"/>
      </w:pPr>
      <w:r w:rsidRPr="00331006">
        <w:t xml:space="preserve">Для обеспечения холодным водоснабжением территории </w:t>
      </w:r>
      <w:r>
        <w:t xml:space="preserve">сельсовета </w:t>
      </w:r>
      <w:proofErr w:type="gramStart"/>
      <w:r>
        <w:t>имеется  2</w:t>
      </w:r>
      <w:proofErr w:type="gramEnd"/>
      <w:r>
        <w:t xml:space="preserve"> артезианских скважины, все находятся в рабочем состоянии,  </w:t>
      </w:r>
      <w:r w:rsidRPr="00331006">
        <w:t xml:space="preserve"> </w:t>
      </w:r>
      <w:r>
        <w:t xml:space="preserve">два  </w:t>
      </w:r>
      <w:r w:rsidRPr="00331006">
        <w:t xml:space="preserve"> водозабор</w:t>
      </w:r>
      <w:r>
        <w:t>а в комплексе в водонапорными башнями</w:t>
      </w:r>
      <w:r w:rsidRPr="00331006">
        <w:t xml:space="preserve">. Подача воды производится электрическими насосами производительностью </w:t>
      </w:r>
      <w:r>
        <w:t>6,5-10,0</w:t>
      </w:r>
      <w:r w:rsidRPr="00331006">
        <w:t xml:space="preserve"> м3/час с накоплением в башнях </w:t>
      </w:r>
      <w:proofErr w:type="spellStart"/>
      <w:r w:rsidRPr="00331006">
        <w:t>Рожновского</w:t>
      </w:r>
      <w:proofErr w:type="spellEnd"/>
      <w:r w:rsidRPr="00331006">
        <w:t xml:space="preserve"> и передачей потребителям по магистральным сетям, в том числе и на водозаборные колонки.</w:t>
      </w:r>
    </w:p>
    <w:p w14:paraId="73A7BE2A" w14:textId="7366CAFF" w:rsidR="00DD0177" w:rsidRPr="00263C96" w:rsidRDefault="00DD0177" w:rsidP="00DD0177">
      <w:pPr>
        <w:jc w:val="both"/>
      </w:pPr>
      <w:r w:rsidRPr="00D11327">
        <w:t xml:space="preserve">Все водозаборы стоят на балансе </w:t>
      </w:r>
      <w:proofErr w:type="gramStart"/>
      <w:r>
        <w:t>Касторенского  района</w:t>
      </w:r>
      <w:proofErr w:type="gramEnd"/>
      <w:r w:rsidRPr="00D11327">
        <w:t>. С</w:t>
      </w:r>
      <w:r w:rsidRPr="00D11327">
        <w:rPr>
          <w:bCs/>
          <w:spacing w:val="-1"/>
        </w:rPr>
        <w:t xml:space="preserve">уммарная (установленная) производительность всех водозаборов составляет </w:t>
      </w:r>
      <w:r>
        <w:rPr>
          <w:bCs/>
          <w:spacing w:val="-1"/>
        </w:rPr>
        <w:t>18,8</w:t>
      </w:r>
      <w:r w:rsidRPr="00D11327">
        <w:rPr>
          <w:bCs/>
          <w:spacing w:val="-1"/>
        </w:rPr>
        <w:t>м</w:t>
      </w:r>
      <w:r w:rsidRPr="00D11327">
        <w:rPr>
          <w:bCs/>
          <w:spacing w:val="-1"/>
          <w:vertAlign w:val="superscript"/>
        </w:rPr>
        <w:t>3</w:t>
      </w:r>
      <w:r w:rsidRPr="00D11327">
        <w:rPr>
          <w:bCs/>
          <w:spacing w:val="-1"/>
        </w:rPr>
        <w:t xml:space="preserve">/час. На производственные и хозяйственно-питьевые нужды в настоящее время используется вода из </w:t>
      </w:r>
      <w:r>
        <w:rPr>
          <w:bCs/>
          <w:spacing w:val="-1"/>
        </w:rPr>
        <w:t>2</w:t>
      </w:r>
      <w:r w:rsidRPr="00D11327">
        <w:rPr>
          <w:bCs/>
          <w:spacing w:val="-1"/>
        </w:rPr>
        <w:t xml:space="preserve"> действующих артезианских сква</w:t>
      </w:r>
      <w:r w:rsidRPr="00263C96">
        <w:rPr>
          <w:bCs/>
          <w:spacing w:val="-1"/>
        </w:rPr>
        <w:t xml:space="preserve">жин. </w:t>
      </w:r>
      <w:r w:rsidRPr="00263C96">
        <w:t xml:space="preserve">Забор воды осуществляется одиночными скважинами. Принадлежность </w:t>
      </w:r>
      <w:proofErr w:type="gramStart"/>
      <w:r w:rsidRPr="00263C96">
        <w:t>скважин  к</w:t>
      </w:r>
      <w:proofErr w:type="gramEnd"/>
      <w:r w:rsidRPr="00263C96">
        <w:t xml:space="preserve"> водозаборам </w:t>
      </w:r>
      <w:r w:rsidRPr="00A529F1">
        <w:t xml:space="preserve">отражена в  таблице  </w:t>
      </w:r>
      <w:r w:rsidR="00B753B8">
        <w:t>2</w:t>
      </w:r>
      <w:r>
        <w:t>.21</w:t>
      </w:r>
      <w:r w:rsidRPr="00A529F1">
        <w:t>.</w:t>
      </w:r>
    </w:p>
    <w:p w14:paraId="053754B0" w14:textId="4C5199E3" w:rsidR="00DD0177" w:rsidRDefault="00DD0177" w:rsidP="00DD0177">
      <w:pPr>
        <w:jc w:val="both"/>
      </w:pPr>
      <w:proofErr w:type="gramStart"/>
      <w:r w:rsidRPr="00263C96">
        <w:t>Характеристика  водозаборов</w:t>
      </w:r>
      <w:proofErr w:type="gramEnd"/>
      <w:r w:rsidRPr="00263C96">
        <w:t xml:space="preserve"> МО   по износу и мощности и сравнительные характеристики по энергоёмкости производства и транспортировки воды, </w:t>
      </w:r>
      <w:proofErr w:type="spellStart"/>
      <w:r w:rsidRPr="00263C96">
        <w:t>кВт.ч</w:t>
      </w:r>
      <w:proofErr w:type="spellEnd"/>
      <w:r w:rsidRPr="00263C96">
        <w:t>/</w:t>
      </w:r>
      <w:proofErr w:type="spellStart"/>
      <w:r w:rsidRPr="00263C96">
        <w:t>куб.м</w:t>
      </w:r>
      <w:proofErr w:type="spellEnd"/>
      <w:r w:rsidRPr="00263C96">
        <w:t>, производительность труда и другим показателям представлены в таблиц</w:t>
      </w:r>
      <w:r>
        <w:t>е</w:t>
      </w:r>
      <w:r w:rsidRPr="00263C96">
        <w:t xml:space="preserve"> </w:t>
      </w:r>
      <w:r w:rsidR="00B753B8">
        <w:t>2</w:t>
      </w:r>
      <w:r>
        <w:t>.21</w:t>
      </w:r>
      <w:r w:rsidRPr="00263C96">
        <w:t xml:space="preserve">. </w:t>
      </w:r>
    </w:p>
    <w:p w14:paraId="36B88821" w14:textId="77777777" w:rsidR="00DD0177" w:rsidRDefault="00DD0177" w:rsidP="00DD0177">
      <w:pPr>
        <w:pStyle w:val="aff1"/>
        <w:ind w:left="0"/>
      </w:pPr>
    </w:p>
    <w:p w14:paraId="604B298F" w14:textId="439A4C2B" w:rsidR="00DD0177" w:rsidRPr="00FC1098" w:rsidRDefault="00DD0177" w:rsidP="00DD0177">
      <w:pPr>
        <w:pStyle w:val="aff1"/>
        <w:ind w:left="0"/>
        <w:jc w:val="both"/>
        <w:rPr>
          <w:b/>
          <w:sz w:val="22"/>
          <w:szCs w:val="22"/>
        </w:rPr>
      </w:pPr>
      <w:r>
        <w:rPr>
          <w:b/>
          <w:sz w:val="22"/>
          <w:szCs w:val="22"/>
        </w:rPr>
        <w:t xml:space="preserve">Таблица </w:t>
      </w:r>
      <w:r w:rsidR="00B753B8">
        <w:rPr>
          <w:b/>
          <w:sz w:val="22"/>
          <w:szCs w:val="22"/>
        </w:rPr>
        <w:t>2</w:t>
      </w:r>
      <w:r>
        <w:rPr>
          <w:b/>
          <w:sz w:val="22"/>
          <w:szCs w:val="22"/>
        </w:rPr>
        <w:t xml:space="preserve">.21. Характеристика водозаборного </w:t>
      </w:r>
      <w:proofErr w:type="gramStart"/>
      <w:r>
        <w:rPr>
          <w:b/>
          <w:sz w:val="22"/>
          <w:szCs w:val="22"/>
        </w:rPr>
        <w:t>оборудования  на</w:t>
      </w:r>
      <w:proofErr w:type="gramEnd"/>
      <w:r>
        <w:rPr>
          <w:b/>
          <w:sz w:val="22"/>
          <w:szCs w:val="22"/>
        </w:rPr>
        <w:t xml:space="preserve"> водозаборах Егорьевского</w:t>
      </w:r>
      <w:r w:rsidRPr="003E09A3">
        <w:t xml:space="preserve"> </w:t>
      </w:r>
      <w:r>
        <w:rPr>
          <w:b/>
          <w:sz w:val="22"/>
          <w:szCs w:val="22"/>
        </w:rPr>
        <w:t xml:space="preserve"> сельсовета</w:t>
      </w: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1641"/>
        <w:gridCol w:w="1843"/>
        <w:gridCol w:w="1158"/>
        <w:gridCol w:w="1303"/>
        <w:gridCol w:w="743"/>
        <w:gridCol w:w="850"/>
        <w:gridCol w:w="1618"/>
        <w:gridCol w:w="233"/>
      </w:tblGrid>
      <w:tr w:rsidR="00DD0177" w:rsidRPr="00631CD4" w14:paraId="151326F4" w14:textId="77777777" w:rsidTr="00D960CC">
        <w:trPr>
          <w:trHeight w:val="604"/>
          <w:jc w:val="center"/>
        </w:trPr>
        <w:tc>
          <w:tcPr>
            <w:tcW w:w="553" w:type="dxa"/>
            <w:shd w:val="clear" w:color="auto" w:fill="auto"/>
            <w:vAlign w:val="center"/>
            <w:hideMark/>
          </w:tcPr>
          <w:p w14:paraId="3E864F68" w14:textId="77777777" w:rsidR="00DD0177" w:rsidRPr="00631CD4" w:rsidRDefault="00DD0177" w:rsidP="00D960CC">
            <w:pPr>
              <w:jc w:val="center"/>
              <w:rPr>
                <w:color w:val="00000A"/>
                <w:sz w:val="18"/>
                <w:szCs w:val="18"/>
              </w:rPr>
            </w:pPr>
            <w:r w:rsidRPr="00631CD4">
              <w:rPr>
                <w:color w:val="000000"/>
                <w:sz w:val="18"/>
                <w:szCs w:val="18"/>
              </w:rPr>
              <w:t>№ п/п</w:t>
            </w:r>
          </w:p>
        </w:tc>
        <w:tc>
          <w:tcPr>
            <w:tcW w:w="1641" w:type="dxa"/>
            <w:shd w:val="clear" w:color="auto" w:fill="auto"/>
            <w:vAlign w:val="center"/>
            <w:hideMark/>
          </w:tcPr>
          <w:p w14:paraId="41A1174E" w14:textId="77777777" w:rsidR="00DD0177" w:rsidRPr="00631CD4" w:rsidRDefault="00DD0177" w:rsidP="00D960CC">
            <w:pPr>
              <w:jc w:val="center"/>
              <w:rPr>
                <w:color w:val="00000A"/>
                <w:sz w:val="18"/>
                <w:szCs w:val="18"/>
              </w:rPr>
            </w:pPr>
            <w:r w:rsidRPr="00631CD4">
              <w:rPr>
                <w:color w:val="000000"/>
                <w:sz w:val="18"/>
                <w:szCs w:val="18"/>
              </w:rPr>
              <w:t>Наименование скважины</w:t>
            </w:r>
          </w:p>
        </w:tc>
        <w:tc>
          <w:tcPr>
            <w:tcW w:w="1843" w:type="dxa"/>
            <w:shd w:val="clear" w:color="auto" w:fill="auto"/>
            <w:vAlign w:val="center"/>
          </w:tcPr>
          <w:p w14:paraId="5C07F2F6" w14:textId="77777777" w:rsidR="00DD0177" w:rsidRPr="00631CD4" w:rsidRDefault="00DD0177" w:rsidP="00D960CC">
            <w:pPr>
              <w:jc w:val="center"/>
              <w:rPr>
                <w:color w:val="00000A"/>
                <w:sz w:val="18"/>
                <w:szCs w:val="18"/>
              </w:rPr>
            </w:pPr>
            <w:r w:rsidRPr="00631CD4">
              <w:rPr>
                <w:color w:val="000000"/>
                <w:sz w:val="18"/>
                <w:szCs w:val="18"/>
              </w:rPr>
              <w:t>Характеристика (глубина скважины и диаметр)</w:t>
            </w:r>
          </w:p>
        </w:tc>
        <w:tc>
          <w:tcPr>
            <w:tcW w:w="1158" w:type="dxa"/>
            <w:shd w:val="clear" w:color="auto" w:fill="auto"/>
            <w:vAlign w:val="center"/>
            <w:hideMark/>
          </w:tcPr>
          <w:p w14:paraId="3800A939" w14:textId="77777777" w:rsidR="00DD0177" w:rsidRPr="00631CD4" w:rsidRDefault="00DD0177" w:rsidP="00D960CC">
            <w:pPr>
              <w:jc w:val="center"/>
              <w:rPr>
                <w:color w:val="00000A"/>
                <w:sz w:val="18"/>
                <w:szCs w:val="18"/>
              </w:rPr>
            </w:pPr>
            <w:r w:rsidRPr="00631CD4">
              <w:rPr>
                <w:color w:val="000000"/>
                <w:sz w:val="18"/>
                <w:szCs w:val="18"/>
              </w:rPr>
              <w:t>Тип насоса</w:t>
            </w:r>
          </w:p>
        </w:tc>
        <w:tc>
          <w:tcPr>
            <w:tcW w:w="1303" w:type="dxa"/>
            <w:shd w:val="clear" w:color="auto" w:fill="auto"/>
            <w:vAlign w:val="center"/>
            <w:hideMark/>
          </w:tcPr>
          <w:p w14:paraId="0C68D217" w14:textId="77777777" w:rsidR="00DD0177" w:rsidRPr="00631CD4" w:rsidRDefault="00DD0177" w:rsidP="00D960CC">
            <w:pPr>
              <w:jc w:val="center"/>
              <w:rPr>
                <w:color w:val="00000A"/>
                <w:sz w:val="18"/>
                <w:szCs w:val="18"/>
              </w:rPr>
            </w:pPr>
            <w:r w:rsidRPr="00631CD4">
              <w:rPr>
                <w:color w:val="000000"/>
                <w:sz w:val="18"/>
                <w:szCs w:val="18"/>
              </w:rPr>
              <w:t>Год ввода в эксплуатацию</w:t>
            </w:r>
          </w:p>
        </w:tc>
        <w:tc>
          <w:tcPr>
            <w:tcW w:w="743" w:type="dxa"/>
            <w:shd w:val="clear" w:color="auto" w:fill="auto"/>
            <w:vAlign w:val="center"/>
            <w:hideMark/>
          </w:tcPr>
          <w:p w14:paraId="2C5082CA" w14:textId="77777777" w:rsidR="00DD0177" w:rsidRPr="00631CD4" w:rsidRDefault="00DD0177" w:rsidP="00D960CC">
            <w:pPr>
              <w:jc w:val="center"/>
              <w:rPr>
                <w:color w:val="00000A"/>
                <w:sz w:val="18"/>
                <w:szCs w:val="18"/>
              </w:rPr>
            </w:pPr>
            <w:r w:rsidRPr="00631CD4">
              <w:rPr>
                <w:color w:val="000000"/>
                <w:sz w:val="18"/>
                <w:szCs w:val="18"/>
              </w:rPr>
              <w:t>Износ, %</w:t>
            </w:r>
          </w:p>
        </w:tc>
        <w:tc>
          <w:tcPr>
            <w:tcW w:w="850" w:type="dxa"/>
            <w:shd w:val="clear" w:color="auto" w:fill="auto"/>
            <w:vAlign w:val="center"/>
            <w:hideMark/>
          </w:tcPr>
          <w:p w14:paraId="27B64F55" w14:textId="77777777" w:rsidR="00DD0177" w:rsidRPr="00631CD4" w:rsidRDefault="00DD0177" w:rsidP="00D960CC">
            <w:pPr>
              <w:jc w:val="center"/>
              <w:rPr>
                <w:color w:val="00000A"/>
                <w:sz w:val="18"/>
                <w:szCs w:val="18"/>
              </w:rPr>
            </w:pPr>
            <w:r w:rsidRPr="00631CD4">
              <w:rPr>
                <w:color w:val="000000"/>
                <w:sz w:val="18"/>
                <w:szCs w:val="18"/>
              </w:rPr>
              <w:t>Тип насоса</w:t>
            </w:r>
          </w:p>
        </w:tc>
        <w:tc>
          <w:tcPr>
            <w:tcW w:w="1618" w:type="dxa"/>
            <w:vAlign w:val="center"/>
          </w:tcPr>
          <w:p w14:paraId="180E4274" w14:textId="77777777" w:rsidR="00DD0177" w:rsidRPr="00631CD4" w:rsidRDefault="00DD0177" w:rsidP="00D960CC">
            <w:pPr>
              <w:jc w:val="center"/>
              <w:rPr>
                <w:color w:val="00000A"/>
                <w:sz w:val="18"/>
                <w:szCs w:val="18"/>
              </w:rPr>
            </w:pPr>
            <w:r w:rsidRPr="00631CD4">
              <w:rPr>
                <w:color w:val="000000"/>
                <w:sz w:val="18"/>
                <w:szCs w:val="18"/>
              </w:rPr>
              <w:t>Мощность водозабора, м</w:t>
            </w:r>
            <w:r w:rsidRPr="00631CD4">
              <w:rPr>
                <w:color w:val="000000"/>
                <w:sz w:val="18"/>
                <w:szCs w:val="18"/>
                <w:vertAlign w:val="superscript"/>
              </w:rPr>
              <w:t>3</w:t>
            </w:r>
            <w:r w:rsidRPr="00631CD4">
              <w:rPr>
                <w:color w:val="000000"/>
                <w:sz w:val="18"/>
                <w:szCs w:val="18"/>
              </w:rPr>
              <w:t>/ч (</w:t>
            </w:r>
            <w:proofErr w:type="spellStart"/>
            <w:r w:rsidRPr="00631CD4">
              <w:rPr>
                <w:color w:val="000000"/>
                <w:sz w:val="18"/>
                <w:szCs w:val="18"/>
              </w:rPr>
              <w:t>номин</w:t>
            </w:r>
            <w:proofErr w:type="spellEnd"/>
            <w:r w:rsidRPr="00631CD4">
              <w:rPr>
                <w:color w:val="000000"/>
                <w:sz w:val="18"/>
                <w:szCs w:val="18"/>
              </w:rPr>
              <w:t>/факт)</w:t>
            </w:r>
          </w:p>
        </w:tc>
        <w:tc>
          <w:tcPr>
            <w:tcW w:w="233" w:type="dxa"/>
            <w:shd w:val="clear" w:color="auto" w:fill="auto"/>
            <w:vAlign w:val="center"/>
            <w:hideMark/>
          </w:tcPr>
          <w:p w14:paraId="7618160F" w14:textId="77777777" w:rsidR="00DD0177" w:rsidRPr="00631CD4" w:rsidRDefault="00DD0177" w:rsidP="00D960CC">
            <w:pPr>
              <w:jc w:val="center"/>
              <w:rPr>
                <w:color w:val="00000A"/>
                <w:sz w:val="18"/>
                <w:szCs w:val="18"/>
              </w:rPr>
            </w:pPr>
          </w:p>
        </w:tc>
      </w:tr>
      <w:tr w:rsidR="00DD0177" w:rsidRPr="00631CD4" w14:paraId="0509FA6D" w14:textId="77777777" w:rsidTr="00D960CC">
        <w:trPr>
          <w:trHeight w:val="300"/>
          <w:jc w:val="center"/>
        </w:trPr>
        <w:tc>
          <w:tcPr>
            <w:tcW w:w="553" w:type="dxa"/>
            <w:shd w:val="clear" w:color="FFFF00" w:fill="FFFF00"/>
          </w:tcPr>
          <w:p w14:paraId="1ACA0887" w14:textId="77777777" w:rsidR="00DD0177" w:rsidRPr="00631CD4" w:rsidRDefault="00DD0177" w:rsidP="00D960CC">
            <w:pPr>
              <w:jc w:val="center"/>
              <w:rPr>
                <w:color w:val="00000A"/>
                <w:sz w:val="18"/>
                <w:szCs w:val="18"/>
              </w:rPr>
            </w:pPr>
          </w:p>
        </w:tc>
        <w:tc>
          <w:tcPr>
            <w:tcW w:w="9389" w:type="dxa"/>
            <w:gridSpan w:val="8"/>
            <w:shd w:val="clear" w:color="FFFF00" w:fill="FFFF00"/>
            <w:vAlign w:val="center"/>
            <w:hideMark/>
          </w:tcPr>
          <w:p w14:paraId="53B5EB20" w14:textId="77777777" w:rsidR="00DD0177" w:rsidRPr="00631CD4" w:rsidRDefault="00DD0177" w:rsidP="00D960CC">
            <w:pPr>
              <w:jc w:val="center"/>
              <w:rPr>
                <w:color w:val="00000A"/>
                <w:sz w:val="18"/>
                <w:szCs w:val="18"/>
              </w:rPr>
            </w:pPr>
            <w:r w:rsidRPr="00631CD4">
              <w:rPr>
                <w:color w:val="00000A"/>
                <w:sz w:val="18"/>
                <w:szCs w:val="18"/>
              </w:rPr>
              <w:t xml:space="preserve">Водозабор в </w:t>
            </w:r>
            <w:proofErr w:type="spellStart"/>
            <w:r>
              <w:rPr>
                <w:color w:val="00000A"/>
                <w:sz w:val="18"/>
                <w:szCs w:val="18"/>
              </w:rPr>
              <w:t>д.Егорьевка</w:t>
            </w:r>
            <w:proofErr w:type="spellEnd"/>
          </w:p>
        </w:tc>
      </w:tr>
      <w:tr w:rsidR="00DD0177" w:rsidRPr="00631CD4" w14:paraId="6DD32ABE" w14:textId="77777777" w:rsidTr="00D960CC">
        <w:trPr>
          <w:trHeight w:val="510"/>
          <w:jc w:val="center"/>
        </w:trPr>
        <w:tc>
          <w:tcPr>
            <w:tcW w:w="553" w:type="dxa"/>
            <w:shd w:val="clear" w:color="auto" w:fill="auto"/>
            <w:vAlign w:val="center"/>
          </w:tcPr>
          <w:p w14:paraId="6AD8EC3B" w14:textId="77777777" w:rsidR="00DD0177" w:rsidRPr="00631CD4" w:rsidRDefault="00DD0177" w:rsidP="00D960CC">
            <w:pPr>
              <w:jc w:val="center"/>
              <w:rPr>
                <w:color w:val="00000A"/>
                <w:sz w:val="18"/>
                <w:szCs w:val="18"/>
              </w:rPr>
            </w:pPr>
            <w:r w:rsidRPr="00FC1098">
              <w:rPr>
                <w:color w:val="00000A"/>
                <w:sz w:val="20"/>
              </w:rPr>
              <w:lastRenderedPageBreak/>
              <w:t> 1</w:t>
            </w:r>
          </w:p>
        </w:tc>
        <w:tc>
          <w:tcPr>
            <w:tcW w:w="1641" w:type="dxa"/>
            <w:shd w:val="clear" w:color="auto" w:fill="auto"/>
            <w:vAlign w:val="center"/>
          </w:tcPr>
          <w:p w14:paraId="1EEB7BF6" w14:textId="77777777" w:rsidR="00DD0177" w:rsidRPr="00631CD4" w:rsidRDefault="00DD0177" w:rsidP="00D960CC">
            <w:pPr>
              <w:jc w:val="center"/>
              <w:rPr>
                <w:color w:val="00000A"/>
                <w:sz w:val="18"/>
                <w:szCs w:val="18"/>
              </w:rPr>
            </w:pPr>
            <w:r w:rsidRPr="00FC1098">
              <w:rPr>
                <w:color w:val="00000A"/>
                <w:sz w:val="20"/>
              </w:rPr>
              <w:t>Водозаборная скважина</w:t>
            </w:r>
          </w:p>
        </w:tc>
        <w:tc>
          <w:tcPr>
            <w:tcW w:w="1843" w:type="dxa"/>
            <w:shd w:val="clear" w:color="auto" w:fill="auto"/>
            <w:vAlign w:val="center"/>
          </w:tcPr>
          <w:p w14:paraId="4AFF4ED4" w14:textId="77777777" w:rsidR="00DD0177" w:rsidRPr="00631CD4" w:rsidRDefault="00DD0177" w:rsidP="00D960CC">
            <w:pPr>
              <w:jc w:val="center"/>
              <w:rPr>
                <w:color w:val="00000A"/>
                <w:sz w:val="18"/>
                <w:szCs w:val="18"/>
              </w:rPr>
            </w:pPr>
            <w:r w:rsidRPr="00FC1098">
              <w:rPr>
                <w:color w:val="00000A"/>
                <w:sz w:val="20"/>
              </w:rPr>
              <w:t>42</w:t>
            </w:r>
          </w:p>
        </w:tc>
        <w:tc>
          <w:tcPr>
            <w:tcW w:w="1158" w:type="dxa"/>
            <w:shd w:val="clear" w:color="auto" w:fill="auto"/>
            <w:vAlign w:val="center"/>
          </w:tcPr>
          <w:p w14:paraId="3F7FF947" w14:textId="77777777" w:rsidR="00DD0177" w:rsidRPr="00631CD4" w:rsidRDefault="00DD0177" w:rsidP="00D960CC">
            <w:pPr>
              <w:jc w:val="center"/>
              <w:rPr>
                <w:sz w:val="18"/>
                <w:szCs w:val="18"/>
              </w:rPr>
            </w:pPr>
            <w:r w:rsidRPr="00FC1098">
              <w:rPr>
                <w:sz w:val="20"/>
              </w:rPr>
              <w:t>погружной</w:t>
            </w:r>
          </w:p>
        </w:tc>
        <w:tc>
          <w:tcPr>
            <w:tcW w:w="1303" w:type="dxa"/>
            <w:shd w:val="clear" w:color="auto" w:fill="auto"/>
            <w:vAlign w:val="center"/>
          </w:tcPr>
          <w:p w14:paraId="2B8ADF9A" w14:textId="77777777" w:rsidR="00DD0177" w:rsidRPr="00631CD4" w:rsidRDefault="00DD0177" w:rsidP="00D960CC">
            <w:pPr>
              <w:jc w:val="center"/>
              <w:rPr>
                <w:rFonts w:ascii="Calibri" w:hAnsi="Calibri" w:cs="Calibri"/>
                <w:color w:val="00000A"/>
                <w:sz w:val="18"/>
                <w:szCs w:val="18"/>
              </w:rPr>
            </w:pPr>
            <w:r w:rsidRPr="00FC1098">
              <w:rPr>
                <w:rFonts w:ascii="Calibri" w:hAnsi="Calibri" w:cs="Calibri"/>
                <w:color w:val="00000A"/>
                <w:sz w:val="20"/>
              </w:rPr>
              <w:t>19</w:t>
            </w:r>
            <w:r>
              <w:rPr>
                <w:rFonts w:ascii="Calibri" w:hAnsi="Calibri" w:cs="Calibri"/>
                <w:color w:val="00000A"/>
                <w:sz w:val="20"/>
              </w:rPr>
              <w:t>81</w:t>
            </w:r>
          </w:p>
        </w:tc>
        <w:tc>
          <w:tcPr>
            <w:tcW w:w="743" w:type="dxa"/>
            <w:shd w:val="clear" w:color="auto" w:fill="auto"/>
            <w:vAlign w:val="center"/>
          </w:tcPr>
          <w:p w14:paraId="09B0E360" w14:textId="77777777" w:rsidR="00DD0177" w:rsidRPr="00631CD4" w:rsidRDefault="00DD0177" w:rsidP="00D960CC">
            <w:pPr>
              <w:jc w:val="center"/>
              <w:rPr>
                <w:color w:val="00000A"/>
                <w:sz w:val="18"/>
                <w:szCs w:val="18"/>
              </w:rPr>
            </w:pPr>
            <w:r>
              <w:rPr>
                <w:color w:val="00000A"/>
                <w:sz w:val="20"/>
              </w:rPr>
              <w:t>До 80</w:t>
            </w:r>
            <w:r w:rsidRPr="00FC1098">
              <w:rPr>
                <w:color w:val="00000A"/>
                <w:sz w:val="20"/>
              </w:rPr>
              <w:t xml:space="preserve"> </w:t>
            </w:r>
          </w:p>
        </w:tc>
        <w:tc>
          <w:tcPr>
            <w:tcW w:w="850" w:type="dxa"/>
            <w:shd w:val="clear" w:color="auto" w:fill="auto"/>
            <w:vAlign w:val="center"/>
          </w:tcPr>
          <w:p w14:paraId="620F97D7" w14:textId="77777777" w:rsidR="00DD0177" w:rsidRPr="00631CD4" w:rsidRDefault="00DD0177" w:rsidP="00D960CC">
            <w:pPr>
              <w:jc w:val="center"/>
              <w:rPr>
                <w:sz w:val="18"/>
                <w:szCs w:val="18"/>
              </w:rPr>
            </w:pPr>
            <w:r w:rsidRPr="00FC1098">
              <w:rPr>
                <w:sz w:val="20"/>
              </w:rPr>
              <w:t>ЭЦ</w:t>
            </w:r>
            <w:r>
              <w:rPr>
                <w:sz w:val="20"/>
              </w:rPr>
              <w:t>ПЭ</w:t>
            </w:r>
            <w:r w:rsidRPr="00FC1098">
              <w:rPr>
                <w:sz w:val="20"/>
              </w:rPr>
              <w:t>-</w:t>
            </w:r>
            <w:r>
              <w:rPr>
                <w:sz w:val="20"/>
              </w:rPr>
              <w:t>1,2-80</w:t>
            </w:r>
          </w:p>
        </w:tc>
        <w:tc>
          <w:tcPr>
            <w:tcW w:w="1618" w:type="dxa"/>
            <w:vAlign w:val="center"/>
          </w:tcPr>
          <w:p w14:paraId="0B40F544" w14:textId="77777777" w:rsidR="00DD0177" w:rsidRPr="00631CD4" w:rsidRDefault="00DD0177" w:rsidP="00D960CC">
            <w:pPr>
              <w:jc w:val="center"/>
              <w:rPr>
                <w:color w:val="000000"/>
                <w:sz w:val="18"/>
                <w:szCs w:val="18"/>
              </w:rPr>
            </w:pPr>
            <w:r w:rsidRPr="00FC1098">
              <w:rPr>
                <w:color w:val="00000A"/>
                <w:sz w:val="20"/>
              </w:rPr>
              <w:t>25 м3</w:t>
            </w:r>
          </w:p>
        </w:tc>
        <w:tc>
          <w:tcPr>
            <w:tcW w:w="233" w:type="dxa"/>
            <w:shd w:val="clear" w:color="auto" w:fill="auto"/>
            <w:vAlign w:val="center"/>
          </w:tcPr>
          <w:p w14:paraId="560DE33B" w14:textId="77777777" w:rsidR="00DD0177" w:rsidRPr="00631CD4" w:rsidRDefault="00DD0177" w:rsidP="00D960CC">
            <w:pPr>
              <w:jc w:val="center"/>
              <w:rPr>
                <w:color w:val="00000A"/>
                <w:sz w:val="18"/>
                <w:szCs w:val="18"/>
              </w:rPr>
            </w:pPr>
          </w:p>
        </w:tc>
      </w:tr>
      <w:tr w:rsidR="00DD0177" w:rsidRPr="00631CD4" w14:paraId="594EEB87" w14:textId="77777777" w:rsidTr="00D960CC">
        <w:trPr>
          <w:trHeight w:val="300"/>
          <w:jc w:val="center"/>
        </w:trPr>
        <w:tc>
          <w:tcPr>
            <w:tcW w:w="553" w:type="dxa"/>
            <w:shd w:val="clear" w:color="FFFF00" w:fill="FFFF00"/>
          </w:tcPr>
          <w:p w14:paraId="591BB2D5" w14:textId="77777777" w:rsidR="00DD0177" w:rsidRPr="00631CD4" w:rsidRDefault="00DD0177" w:rsidP="00D960CC">
            <w:pPr>
              <w:jc w:val="center"/>
              <w:rPr>
                <w:color w:val="00000A"/>
                <w:sz w:val="18"/>
                <w:szCs w:val="18"/>
              </w:rPr>
            </w:pPr>
          </w:p>
        </w:tc>
        <w:tc>
          <w:tcPr>
            <w:tcW w:w="9389" w:type="dxa"/>
            <w:gridSpan w:val="8"/>
            <w:shd w:val="clear" w:color="FFFF00" w:fill="FFFF00"/>
            <w:vAlign w:val="center"/>
            <w:hideMark/>
          </w:tcPr>
          <w:p w14:paraId="16A8804E" w14:textId="77777777" w:rsidR="00DD0177" w:rsidRPr="00631CD4" w:rsidRDefault="00DD0177" w:rsidP="00D960CC">
            <w:pPr>
              <w:jc w:val="center"/>
              <w:rPr>
                <w:color w:val="00000A"/>
                <w:sz w:val="18"/>
                <w:szCs w:val="18"/>
              </w:rPr>
            </w:pPr>
            <w:r w:rsidRPr="00631CD4">
              <w:rPr>
                <w:color w:val="00000A"/>
                <w:sz w:val="18"/>
                <w:szCs w:val="18"/>
              </w:rPr>
              <w:t xml:space="preserve">Водозабор в </w:t>
            </w:r>
            <w:proofErr w:type="spellStart"/>
            <w:r>
              <w:rPr>
                <w:color w:val="00000A"/>
                <w:sz w:val="18"/>
                <w:szCs w:val="18"/>
              </w:rPr>
              <w:t>с.Вознесеновка</w:t>
            </w:r>
            <w:proofErr w:type="spellEnd"/>
          </w:p>
        </w:tc>
      </w:tr>
      <w:tr w:rsidR="00DD0177" w:rsidRPr="00631CD4" w14:paraId="196BBA87" w14:textId="77777777" w:rsidTr="00D960CC">
        <w:trPr>
          <w:trHeight w:val="510"/>
          <w:jc w:val="center"/>
        </w:trPr>
        <w:tc>
          <w:tcPr>
            <w:tcW w:w="553" w:type="dxa"/>
            <w:shd w:val="clear" w:color="auto" w:fill="auto"/>
            <w:vAlign w:val="center"/>
            <w:hideMark/>
          </w:tcPr>
          <w:p w14:paraId="43AE86EA" w14:textId="77777777" w:rsidR="00DD0177" w:rsidRPr="00631CD4" w:rsidRDefault="00DD0177" w:rsidP="00D960CC">
            <w:pPr>
              <w:jc w:val="center"/>
              <w:rPr>
                <w:color w:val="00000A"/>
                <w:sz w:val="18"/>
                <w:szCs w:val="18"/>
              </w:rPr>
            </w:pPr>
            <w:r>
              <w:rPr>
                <w:color w:val="00000A"/>
                <w:sz w:val="20"/>
              </w:rPr>
              <w:t>1</w:t>
            </w:r>
          </w:p>
        </w:tc>
        <w:tc>
          <w:tcPr>
            <w:tcW w:w="1641" w:type="dxa"/>
            <w:shd w:val="clear" w:color="auto" w:fill="auto"/>
            <w:vAlign w:val="center"/>
            <w:hideMark/>
          </w:tcPr>
          <w:p w14:paraId="197A95ED" w14:textId="77777777" w:rsidR="00DD0177" w:rsidRPr="00631CD4" w:rsidRDefault="00DD0177" w:rsidP="00D960CC">
            <w:pPr>
              <w:jc w:val="center"/>
              <w:rPr>
                <w:color w:val="00000A"/>
                <w:sz w:val="18"/>
                <w:szCs w:val="18"/>
              </w:rPr>
            </w:pPr>
            <w:r w:rsidRPr="00FC1098">
              <w:rPr>
                <w:color w:val="00000A"/>
                <w:sz w:val="20"/>
              </w:rPr>
              <w:t xml:space="preserve">Водозаборная скважина </w:t>
            </w:r>
          </w:p>
        </w:tc>
        <w:tc>
          <w:tcPr>
            <w:tcW w:w="1843" w:type="dxa"/>
            <w:shd w:val="clear" w:color="auto" w:fill="auto"/>
            <w:vAlign w:val="center"/>
            <w:hideMark/>
          </w:tcPr>
          <w:p w14:paraId="0ED6738D" w14:textId="77777777" w:rsidR="00DD0177" w:rsidRPr="00631CD4" w:rsidRDefault="00DD0177" w:rsidP="00D960CC">
            <w:pPr>
              <w:jc w:val="center"/>
              <w:rPr>
                <w:color w:val="00000A"/>
                <w:sz w:val="18"/>
                <w:szCs w:val="18"/>
              </w:rPr>
            </w:pPr>
            <w:r>
              <w:rPr>
                <w:color w:val="00000A"/>
                <w:sz w:val="20"/>
              </w:rPr>
              <w:t>85</w:t>
            </w:r>
          </w:p>
        </w:tc>
        <w:tc>
          <w:tcPr>
            <w:tcW w:w="1158" w:type="dxa"/>
            <w:shd w:val="clear" w:color="auto" w:fill="auto"/>
            <w:vAlign w:val="center"/>
            <w:hideMark/>
          </w:tcPr>
          <w:p w14:paraId="541BA284" w14:textId="77777777" w:rsidR="00DD0177" w:rsidRPr="00631CD4" w:rsidRDefault="00DD0177" w:rsidP="00D960CC">
            <w:pPr>
              <w:jc w:val="center"/>
              <w:rPr>
                <w:sz w:val="18"/>
                <w:szCs w:val="18"/>
              </w:rPr>
            </w:pPr>
            <w:r w:rsidRPr="00FC1098">
              <w:rPr>
                <w:sz w:val="20"/>
              </w:rPr>
              <w:t>погружной</w:t>
            </w:r>
          </w:p>
        </w:tc>
        <w:tc>
          <w:tcPr>
            <w:tcW w:w="1303" w:type="dxa"/>
            <w:shd w:val="clear" w:color="auto" w:fill="auto"/>
            <w:vAlign w:val="center"/>
            <w:hideMark/>
          </w:tcPr>
          <w:p w14:paraId="433687EE" w14:textId="77777777" w:rsidR="00DD0177" w:rsidRPr="00631CD4" w:rsidRDefault="00DD0177" w:rsidP="00D960CC">
            <w:pPr>
              <w:jc w:val="center"/>
              <w:rPr>
                <w:rFonts w:ascii="Calibri" w:hAnsi="Calibri" w:cs="Calibri"/>
                <w:color w:val="00000A"/>
                <w:sz w:val="18"/>
                <w:szCs w:val="18"/>
              </w:rPr>
            </w:pPr>
            <w:r w:rsidRPr="00FC1098">
              <w:rPr>
                <w:rFonts w:ascii="Calibri" w:hAnsi="Calibri" w:cs="Calibri"/>
                <w:color w:val="00000A"/>
                <w:sz w:val="20"/>
              </w:rPr>
              <w:t>197</w:t>
            </w:r>
            <w:r>
              <w:rPr>
                <w:rFonts w:ascii="Calibri" w:hAnsi="Calibri" w:cs="Calibri"/>
                <w:color w:val="00000A"/>
                <w:sz w:val="20"/>
              </w:rPr>
              <w:t>6</w:t>
            </w:r>
          </w:p>
        </w:tc>
        <w:tc>
          <w:tcPr>
            <w:tcW w:w="743" w:type="dxa"/>
            <w:shd w:val="clear" w:color="auto" w:fill="auto"/>
            <w:vAlign w:val="center"/>
            <w:hideMark/>
          </w:tcPr>
          <w:p w14:paraId="1E099778" w14:textId="77777777" w:rsidR="00DD0177" w:rsidRPr="00631CD4" w:rsidRDefault="00DD0177" w:rsidP="00D960CC">
            <w:pPr>
              <w:jc w:val="center"/>
              <w:rPr>
                <w:color w:val="00000A"/>
                <w:sz w:val="18"/>
                <w:szCs w:val="18"/>
              </w:rPr>
            </w:pPr>
            <w:r>
              <w:rPr>
                <w:color w:val="00000A"/>
                <w:sz w:val="20"/>
              </w:rPr>
              <w:t>До 100</w:t>
            </w:r>
            <w:r w:rsidRPr="00FC1098">
              <w:rPr>
                <w:color w:val="00000A"/>
                <w:sz w:val="20"/>
              </w:rPr>
              <w:t> </w:t>
            </w:r>
          </w:p>
        </w:tc>
        <w:tc>
          <w:tcPr>
            <w:tcW w:w="850" w:type="dxa"/>
            <w:shd w:val="clear" w:color="auto" w:fill="auto"/>
            <w:vAlign w:val="center"/>
            <w:hideMark/>
          </w:tcPr>
          <w:p w14:paraId="7104A08C" w14:textId="77777777" w:rsidR="00DD0177" w:rsidRPr="00631CD4" w:rsidRDefault="00DD0177" w:rsidP="00D960CC">
            <w:pPr>
              <w:jc w:val="center"/>
              <w:rPr>
                <w:sz w:val="18"/>
                <w:szCs w:val="18"/>
              </w:rPr>
            </w:pPr>
            <w:r w:rsidRPr="00FC1098">
              <w:rPr>
                <w:sz w:val="20"/>
              </w:rPr>
              <w:t>ЭЦ</w:t>
            </w:r>
            <w:r>
              <w:rPr>
                <w:sz w:val="20"/>
              </w:rPr>
              <w:t>ПЭ</w:t>
            </w:r>
            <w:r w:rsidRPr="00FC1098">
              <w:rPr>
                <w:sz w:val="20"/>
              </w:rPr>
              <w:t>-</w:t>
            </w:r>
            <w:r>
              <w:rPr>
                <w:sz w:val="20"/>
              </w:rPr>
              <w:t>1,2-80</w:t>
            </w:r>
          </w:p>
        </w:tc>
        <w:tc>
          <w:tcPr>
            <w:tcW w:w="1618" w:type="dxa"/>
            <w:vAlign w:val="center"/>
          </w:tcPr>
          <w:p w14:paraId="598FFF69" w14:textId="77777777" w:rsidR="00DD0177" w:rsidRPr="00631CD4" w:rsidRDefault="00DD0177" w:rsidP="00D960CC">
            <w:pPr>
              <w:jc w:val="center"/>
              <w:rPr>
                <w:color w:val="00000A"/>
                <w:sz w:val="18"/>
                <w:szCs w:val="18"/>
              </w:rPr>
            </w:pPr>
            <w:r w:rsidRPr="00FC1098">
              <w:rPr>
                <w:color w:val="00000A"/>
                <w:sz w:val="20"/>
              </w:rPr>
              <w:t>25 м3</w:t>
            </w:r>
          </w:p>
        </w:tc>
        <w:tc>
          <w:tcPr>
            <w:tcW w:w="233" w:type="dxa"/>
            <w:shd w:val="clear" w:color="auto" w:fill="auto"/>
            <w:vAlign w:val="center"/>
            <w:hideMark/>
          </w:tcPr>
          <w:p w14:paraId="0446565C" w14:textId="77777777" w:rsidR="00DD0177" w:rsidRPr="00631CD4" w:rsidRDefault="00DD0177" w:rsidP="00D960CC">
            <w:pPr>
              <w:jc w:val="center"/>
              <w:rPr>
                <w:color w:val="00000A"/>
                <w:sz w:val="18"/>
                <w:szCs w:val="18"/>
              </w:rPr>
            </w:pPr>
          </w:p>
        </w:tc>
      </w:tr>
    </w:tbl>
    <w:p w14:paraId="54DF7BDF" w14:textId="77777777" w:rsidR="00DD0177" w:rsidRPr="006B3B42" w:rsidRDefault="00DD0177" w:rsidP="00DD0177">
      <w:pPr>
        <w:suppressAutoHyphens/>
        <w:spacing w:before="120" w:line="276" w:lineRule="auto"/>
        <w:jc w:val="both"/>
        <w:rPr>
          <w:bCs/>
          <w:spacing w:val="-1"/>
        </w:rPr>
      </w:pPr>
      <w:r w:rsidRPr="00134B3A">
        <w:rPr>
          <w:bCs/>
          <w:spacing w:val="-1"/>
        </w:rPr>
        <w:t xml:space="preserve">Исходя из представленных в таблице </w:t>
      </w:r>
      <w:r>
        <w:rPr>
          <w:bCs/>
          <w:spacing w:val="-1"/>
        </w:rPr>
        <w:t>3.21</w:t>
      </w:r>
      <w:r w:rsidRPr="00134B3A">
        <w:rPr>
          <w:bCs/>
          <w:spacing w:val="-1"/>
        </w:rPr>
        <w:t xml:space="preserve"> данных, износ объектов системы водоснабжения </w:t>
      </w:r>
      <w:proofErr w:type="gramStart"/>
      <w:r w:rsidRPr="00134B3A">
        <w:rPr>
          <w:bCs/>
          <w:spacing w:val="-1"/>
        </w:rPr>
        <w:t>составляет  до</w:t>
      </w:r>
      <w:proofErr w:type="gramEnd"/>
      <w:r w:rsidRPr="00134B3A">
        <w:rPr>
          <w:bCs/>
          <w:spacing w:val="-1"/>
        </w:rPr>
        <w:t xml:space="preserve"> 100%.</w:t>
      </w:r>
    </w:p>
    <w:p w14:paraId="1CA00802" w14:textId="649CBC58" w:rsidR="00DD0177" w:rsidRPr="00614D39" w:rsidRDefault="00B753B8" w:rsidP="00DD0177">
      <w:pPr>
        <w:pStyle w:val="formattexttopleveltext"/>
        <w:spacing w:after="0" w:afterAutospacing="0"/>
        <w:jc w:val="both"/>
        <w:rPr>
          <w:b/>
        </w:rPr>
      </w:pPr>
      <w:r>
        <w:rPr>
          <w:b/>
        </w:rPr>
        <w:t>2</w:t>
      </w:r>
      <w:r w:rsidR="00DD0177">
        <w:rPr>
          <w:b/>
        </w:rPr>
        <w:t>.1.4.</w:t>
      </w:r>
      <w:r w:rsidR="00DD0177" w:rsidRPr="00614D39">
        <w:rPr>
          <w:b/>
        </w:rPr>
        <w:t>2.</w:t>
      </w:r>
      <w:r w:rsidR="00DD0177">
        <w:rPr>
          <w:b/>
        </w:rPr>
        <w:t xml:space="preserve"> </w:t>
      </w:r>
      <w:r w:rsidR="00DD0177" w:rsidRPr="00614D39">
        <w:rPr>
          <w:b/>
        </w:rPr>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42600114" w14:textId="77777777" w:rsidR="00DD0177" w:rsidRDefault="00DD0177" w:rsidP="00DD0177">
      <w:pPr>
        <w:pStyle w:val="formattexttopleveltext"/>
        <w:spacing w:after="0" w:afterAutospacing="0"/>
        <w:jc w:val="both"/>
      </w:pPr>
      <w:r>
        <w:t xml:space="preserve">   </w:t>
      </w:r>
      <w:r w:rsidRPr="00263C96">
        <w:t xml:space="preserve">Специализированных установок или оборудования для очистки питьевой воды в системе </w:t>
      </w:r>
      <w:r>
        <w:t xml:space="preserve">водоснабжения </w:t>
      </w:r>
      <w:proofErr w:type="gramStart"/>
      <w:r>
        <w:t>Егорьевского  сельсовета</w:t>
      </w:r>
      <w:proofErr w:type="gramEnd"/>
      <w:r>
        <w:t xml:space="preserve"> </w:t>
      </w:r>
      <w:r w:rsidRPr="00263C96">
        <w:t xml:space="preserve">  нет. Имеется водонапорные башни, которые частично </w:t>
      </w:r>
      <w:proofErr w:type="gramStart"/>
      <w:r w:rsidRPr="00263C96">
        <w:t>выполняют  роль</w:t>
      </w:r>
      <w:proofErr w:type="gramEnd"/>
      <w:r w:rsidRPr="00263C96">
        <w:t xml:space="preserve"> оборудования для очистки воды.</w:t>
      </w:r>
    </w:p>
    <w:p w14:paraId="781639A0" w14:textId="4D341C74" w:rsidR="00DD0177" w:rsidRDefault="00B753B8" w:rsidP="00DD0177">
      <w:pPr>
        <w:pStyle w:val="formattexttopleveltext"/>
        <w:spacing w:after="0" w:afterAutospacing="0"/>
        <w:jc w:val="both"/>
        <w:rPr>
          <w:b/>
        </w:rPr>
      </w:pPr>
      <w:r>
        <w:rPr>
          <w:b/>
        </w:rPr>
        <w:t>2</w:t>
      </w:r>
      <w:r w:rsidR="00DD0177">
        <w:rPr>
          <w:b/>
        </w:rPr>
        <w:t>.1.5</w:t>
      </w:r>
      <w:r w:rsidR="00DD0177" w:rsidRPr="00614D39">
        <w:rPr>
          <w:b/>
        </w:rPr>
        <w:t>.</w:t>
      </w:r>
      <w:r w:rsidR="00DD0177">
        <w:rPr>
          <w:b/>
        </w:rPr>
        <w:t xml:space="preserve"> </w:t>
      </w:r>
      <w:r w:rsidR="00DD0177" w:rsidRPr="00614D39">
        <w:rPr>
          <w:b/>
        </w:rPr>
        <w:t>Описание состояния и функционирования водопроводных сетей систем водоснабжения, включая оценку величины износа сетей</w:t>
      </w:r>
    </w:p>
    <w:tbl>
      <w:tblPr>
        <w:tblW w:w="10419" w:type="dxa"/>
        <w:jc w:val="center"/>
        <w:tblLook w:val="04A0" w:firstRow="1" w:lastRow="0" w:firstColumn="1" w:lastColumn="0" w:noHBand="0" w:noVBand="1"/>
      </w:tblPr>
      <w:tblGrid>
        <w:gridCol w:w="10419"/>
      </w:tblGrid>
      <w:tr w:rsidR="00DD0177" w:rsidRPr="00BD260D" w14:paraId="14ABB92B" w14:textId="77777777" w:rsidTr="00D960CC">
        <w:trPr>
          <w:trHeight w:val="750"/>
          <w:jc w:val="center"/>
        </w:trPr>
        <w:tc>
          <w:tcPr>
            <w:tcW w:w="10419" w:type="dxa"/>
            <w:tcBorders>
              <w:top w:val="nil"/>
              <w:left w:val="nil"/>
              <w:bottom w:val="single" w:sz="8" w:space="0" w:color="auto"/>
              <w:right w:val="nil"/>
            </w:tcBorders>
            <w:shd w:val="clear" w:color="auto" w:fill="auto"/>
            <w:vAlign w:val="bottom"/>
            <w:hideMark/>
          </w:tcPr>
          <w:p w14:paraId="07AD9568" w14:textId="77777777" w:rsidR="00DD0177" w:rsidRDefault="00DD0177" w:rsidP="00D960CC">
            <w:r>
              <w:t xml:space="preserve">                                                                                                                                                               </w:t>
            </w:r>
            <w:r w:rsidRPr="00BD260D">
              <w:t xml:space="preserve">Водопроводные сети, проложенные по </w:t>
            </w:r>
            <w:proofErr w:type="gramStart"/>
            <w:r w:rsidRPr="00BD260D">
              <w:t>двум  населённым</w:t>
            </w:r>
            <w:proofErr w:type="gramEnd"/>
            <w:r w:rsidRPr="00BD260D">
              <w:t xml:space="preserve"> пунктам, имеют срок службы  от 40 до </w:t>
            </w:r>
          </w:p>
          <w:p w14:paraId="29496803" w14:textId="2BAD948F" w:rsidR="00DD0177" w:rsidRPr="00BD260D" w:rsidRDefault="00DD0177" w:rsidP="00D960CC">
            <w:r w:rsidRPr="00BD260D">
              <w:t xml:space="preserve">52 лет. Все водоводы имеют износ </w:t>
            </w:r>
            <w:proofErr w:type="gramStart"/>
            <w:r w:rsidRPr="00BD260D">
              <w:t>до  100</w:t>
            </w:r>
            <w:proofErr w:type="gramEnd"/>
            <w:r w:rsidRPr="00BD260D">
              <w:t xml:space="preserve">%.  Все </w:t>
            </w:r>
            <w:proofErr w:type="gramStart"/>
            <w:r w:rsidRPr="00BD260D">
              <w:t>существующие  сети</w:t>
            </w:r>
            <w:proofErr w:type="gramEnd"/>
            <w:r w:rsidRPr="00BD260D">
              <w:t xml:space="preserve">   имеют материал из стали и чугуна. Более детальная </w:t>
            </w:r>
            <w:proofErr w:type="gramStart"/>
            <w:r w:rsidRPr="00BD260D">
              <w:t>характеристика  водопроводов</w:t>
            </w:r>
            <w:proofErr w:type="gramEnd"/>
            <w:r w:rsidRPr="00BD260D">
              <w:t xml:space="preserve">  представлена в таблицах </w:t>
            </w:r>
            <w:r w:rsidR="00B753B8">
              <w:t>2</w:t>
            </w:r>
            <w:r>
              <w:t>.22</w:t>
            </w:r>
            <w:r w:rsidRPr="00BD260D">
              <w:t>.</w:t>
            </w:r>
          </w:p>
          <w:p w14:paraId="0027FB88" w14:textId="77777777" w:rsidR="00DD0177" w:rsidRPr="00BD260D" w:rsidRDefault="00DD0177" w:rsidP="00D960CC">
            <w:pPr>
              <w:rPr>
                <w:b/>
                <w:bCs/>
              </w:rPr>
            </w:pPr>
          </w:p>
          <w:p w14:paraId="18E94BFA" w14:textId="00B82937" w:rsidR="00DD0177" w:rsidRPr="00BD260D" w:rsidRDefault="00DD0177" w:rsidP="00D960CC">
            <w:pPr>
              <w:rPr>
                <w:b/>
                <w:bCs/>
                <w:color w:val="000000"/>
                <w:sz w:val="22"/>
                <w:szCs w:val="22"/>
              </w:rPr>
            </w:pPr>
            <w:r w:rsidRPr="00BD260D">
              <w:rPr>
                <w:b/>
                <w:bCs/>
                <w:color w:val="000000"/>
                <w:sz w:val="22"/>
                <w:szCs w:val="22"/>
              </w:rPr>
              <w:t xml:space="preserve">Таблица </w:t>
            </w:r>
            <w:r w:rsidR="00B753B8">
              <w:rPr>
                <w:b/>
                <w:bCs/>
                <w:color w:val="000000"/>
                <w:sz w:val="22"/>
                <w:szCs w:val="22"/>
              </w:rPr>
              <w:t>2</w:t>
            </w:r>
            <w:r>
              <w:rPr>
                <w:b/>
                <w:bCs/>
                <w:color w:val="000000"/>
                <w:sz w:val="22"/>
                <w:szCs w:val="22"/>
              </w:rPr>
              <w:t>.</w:t>
            </w:r>
            <w:proofErr w:type="gramStart"/>
            <w:r>
              <w:rPr>
                <w:b/>
                <w:bCs/>
                <w:color w:val="000000"/>
                <w:sz w:val="22"/>
                <w:szCs w:val="22"/>
              </w:rPr>
              <w:t>22</w:t>
            </w:r>
            <w:r w:rsidRPr="00BD260D">
              <w:rPr>
                <w:b/>
                <w:bCs/>
                <w:color w:val="000000"/>
                <w:sz w:val="22"/>
                <w:szCs w:val="22"/>
              </w:rPr>
              <w:t>.</w:t>
            </w:r>
            <w:r w:rsidRPr="00BD260D">
              <w:rPr>
                <w:b/>
                <w:bCs/>
                <w:sz w:val="22"/>
                <w:szCs w:val="22"/>
              </w:rPr>
              <w:t>Характеристика</w:t>
            </w:r>
            <w:proofErr w:type="gramEnd"/>
            <w:r w:rsidRPr="00BD260D">
              <w:rPr>
                <w:b/>
                <w:bCs/>
                <w:sz w:val="22"/>
                <w:szCs w:val="22"/>
              </w:rPr>
              <w:t xml:space="preserve"> водопроводных сетей системы водоснабжения по протяженности и материалу стен</w:t>
            </w:r>
            <w:r w:rsidRPr="00BD260D">
              <w:rPr>
                <w:b/>
                <w:bCs/>
                <w:color w:val="000000"/>
                <w:sz w:val="22"/>
                <w:szCs w:val="22"/>
              </w:rPr>
              <w:t xml:space="preserve"> </w:t>
            </w:r>
          </w:p>
          <w:tbl>
            <w:tblPr>
              <w:tblW w:w="100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3"/>
              <w:gridCol w:w="102"/>
              <w:gridCol w:w="1807"/>
              <w:gridCol w:w="174"/>
              <w:gridCol w:w="1464"/>
              <w:gridCol w:w="127"/>
              <w:gridCol w:w="1551"/>
              <w:gridCol w:w="78"/>
              <w:gridCol w:w="2038"/>
            </w:tblGrid>
            <w:tr w:rsidR="00DD0177" w:rsidRPr="00BD260D" w14:paraId="42B9CA84" w14:textId="77777777" w:rsidTr="00D960CC">
              <w:trPr>
                <w:trHeight w:val="577"/>
                <w:jc w:val="center"/>
              </w:trPr>
              <w:tc>
                <w:tcPr>
                  <w:tcW w:w="2805" w:type="dxa"/>
                  <w:gridSpan w:val="2"/>
                  <w:shd w:val="clear" w:color="auto" w:fill="auto"/>
                  <w:vAlign w:val="center"/>
                  <w:hideMark/>
                </w:tcPr>
                <w:p w14:paraId="491478CF" w14:textId="77777777" w:rsidR="00DD0177" w:rsidRPr="00BD260D" w:rsidRDefault="00DD0177" w:rsidP="00D960CC">
                  <w:pPr>
                    <w:jc w:val="center"/>
                    <w:rPr>
                      <w:sz w:val="22"/>
                      <w:szCs w:val="22"/>
                    </w:rPr>
                  </w:pPr>
                  <w:r w:rsidRPr="00BD260D">
                    <w:rPr>
                      <w:sz w:val="22"/>
                      <w:szCs w:val="22"/>
                    </w:rPr>
                    <w:t>Диаметр сети ВС,</w:t>
                  </w:r>
                  <w:r>
                    <w:rPr>
                      <w:sz w:val="22"/>
                      <w:szCs w:val="22"/>
                    </w:rPr>
                    <w:t xml:space="preserve"> </w:t>
                  </w:r>
                  <w:r w:rsidRPr="00BD260D">
                    <w:rPr>
                      <w:sz w:val="22"/>
                      <w:szCs w:val="22"/>
                    </w:rPr>
                    <w:t>мм</w:t>
                  </w:r>
                </w:p>
              </w:tc>
              <w:tc>
                <w:tcPr>
                  <w:tcW w:w="1981" w:type="dxa"/>
                  <w:gridSpan w:val="2"/>
                  <w:shd w:val="clear" w:color="auto" w:fill="auto"/>
                  <w:vAlign w:val="center"/>
                  <w:hideMark/>
                </w:tcPr>
                <w:p w14:paraId="316B6DE1" w14:textId="77777777" w:rsidR="00DD0177" w:rsidRPr="00BD260D" w:rsidRDefault="00DD0177" w:rsidP="00D960CC">
                  <w:pPr>
                    <w:jc w:val="center"/>
                    <w:rPr>
                      <w:sz w:val="22"/>
                      <w:szCs w:val="22"/>
                    </w:rPr>
                  </w:pPr>
                  <w:r w:rsidRPr="00BD260D">
                    <w:rPr>
                      <w:sz w:val="22"/>
                      <w:szCs w:val="22"/>
                    </w:rPr>
                    <w:t xml:space="preserve">Протяженность, </w:t>
                  </w:r>
                  <w:proofErr w:type="spellStart"/>
                  <w:r w:rsidRPr="00BD260D">
                    <w:rPr>
                      <w:sz w:val="22"/>
                      <w:szCs w:val="22"/>
                    </w:rPr>
                    <w:t>п.м</w:t>
                  </w:r>
                  <w:proofErr w:type="spellEnd"/>
                  <w:r w:rsidRPr="00BD260D">
                    <w:rPr>
                      <w:sz w:val="22"/>
                      <w:szCs w:val="22"/>
                    </w:rPr>
                    <w:t>.</w:t>
                  </w:r>
                </w:p>
              </w:tc>
              <w:tc>
                <w:tcPr>
                  <w:tcW w:w="1464" w:type="dxa"/>
                  <w:shd w:val="clear" w:color="auto" w:fill="auto"/>
                  <w:vAlign w:val="center"/>
                  <w:hideMark/>
                </w:tcPr>
                <w:p w14:paraId="01632423" w14:textId="77777777" w:rsidR="00DD0177" w:rsidRPr="00BD260D" w:rsidRDefault="00DD0177" w:rsidP="00D960CC">
                  <w:pPr>
                    <w:jc w:val="center"/>
                    <w:rPr>
                      <w:sz w:val="22"/>
                      <w:szCs w:val="22"/>
                    </w:rPr>
                  </w:pPr>
                  <w:r w:rsidRPr="00BD260D">
                    <w:rPr>
                      <w:sz w:val="22"/>
                      <w:szCs w:val="22"/>
                    </w:rPr>
                    <w:t> Материал труб</w:t>
                  </w:r>
                </w:p>
              </w:tc>
              <w:tc>
                <w:tcPr>
                  <w:tcW w:w="1678" w:type="dxa"/>
                  <w:gridSpan w:val="2"/>
                  <w:shd w:val="clear" w:color="auto" w:fill="auto"/>
                  <w:vAlign w:val="center"/>
                  <w:hideMark/>
                </w:tcPr>
                <w:p w14:paraId="536E0C8F" w14:textId="77777777" w:rsidR="00DD0177" w:rsidRPr="00BD260D" w:rsidRDefault="00DD0177" w:rsidP="00D960CC">
                  <w:pPr>
                    <w:jc w:val="center"/>
                    <w:rPr>
                      <w:sz w:val="22"/>
                      <w:szCs w:val="22"/>
                    </w:rPr>
                  </w:pPr>
                  <w:r w:rsidRPr="00BD260D">
                    <w:rPr>
                      <w:sz w:val="22"/>
                      <w:szCs w:val="22"/>
                    </w:rPr>
                    <w:t>Период строительства</w:t>
                  </w:r>
                </w:p>
              </w:tc>
              <w:tc>
                <w:tcPr>
                  <w:tcW w:w="2116" w:type="dxa"/>
                  <w:gridSpan w:val="2"/>
                  <w:shd w:val="clear" w:color="auto" w:fill="auto"/>
                  <w:vAlign w:val="center"/>
                  <w:hideMark/>
                </w:tcPr>
                <w:p w14:paraId="3FE4AC7B" w14:textId="77777777" w:rsidR="00DD0177" w:rsidRPr="00BD260D" w:rsidRDefault="00DD0177" w:rsidP="00D960CC">
                  <w:pPr>
                    <w:rPr>
                      <w:sz w:val="22"/>
                      <w:szCs w:val="22"/>
                    </w:rPr>
                  </w:pPr>
                  <w:r w:rsidRPr="00BD260D">
                    <w:rPr>
                      <w:sz w:val="22"/>
                      <w:szCs w:val="22"/>
                    </w:rPr>
                    <w:t xml:space="preserve">Требуется замена по причине полного износа, </w:t>
                  </w:r>
                  <w:proofErr w:type="spellStart"/>
                  <w:r w:rsidRPr="00BD260D">
                    <w:rPr>
                      <w:sz w:val="22"/>
                      <w:szCs w:val="22"/>
                    </w:rPr>
                    <w:t>п.м</w:t>
                  </w:r>
                  <w:proofErr w:type="spellEnd"/>
                  <w:r w:rsidRPr="00BD260D">
                    <w:rPr>
                      <w:sz w:val="22"/>
                      <w:szCs w:val="22"/>
                    </w:rPr>
                    <w:t>.</w:t>
                  </w:r>
                </w:p>
              </w:tc>
            </w:tr>
            <w:tr w:rsidR="00DD0177" w:rsidRPr="00BD260D" w14:paraId="13C1DF57" w14:textId="77777777" w:rsidTr="00D960CC">
              <w:trPr>
                <w:trHeight w:val="415"/>
                <w:jc w:val="center"/>
              </w:trPr>
              <w:tc>
                <w:tcPr>
                  <w:tcW w:w="10044" w:type="dxa"/>
                  <w:gridSpan w:val="9"/>
                  <w:shd w:val="clear" w:color="000000" w:fill="FFFF00"/>
                  <w:vAlign w:val="center"/>
                  <w:hideMark/>
                </w:tcPr>
                <w:p w14:paraId="6C9B1001" w14:textId="77777777" w:rsidR="00DD0177" w:rsidRPr="00BD260D" w:rsidRDefault="00DD0177" w:rsidP="00D960CC">
                  <w:pPr>
                    <w:jc w:val="center"/>
                    <w:rPr>
                      <w:color w:val="000000"/>
                      <w:sz w:val="22"/>
                      <w:szCs w:val="22"/>
                    </w:rPr>
                  </w:pPr>
                  <w:proofErr w:type="gramStart"/>
                  <w:r w:rsidRPr="00BD260D">
                    <w:rPr>
                      <w:color w:val="000000"/>
                      <w:sz w:val="22"/>
                      <w:szCs w:val="22"/>
                    </w:rPr>
                    <w:t>Село  Вознесеновка</w:t>
                  </w:r>
                  <w:proofErr w:type="gramEnd"/>
                  <w:r w:rsidRPr="00BD260D">
                    <w:rPr>
                      <w:color w:val="000000"/>
                      <w:sz w:val="22"/>
                      <w:szCs w:val="22"/>
                    </w:rPr>
                    <w:t xml:space="preserve"> </w:t>
                  </w:r>
                </w:p>
              </w:tc>
            </w:tr>
            <w:tr w:rsidR="00DD0177" w:rsidRPr="00BD260D" w14:paraId="14B47F82" w14:textId="77777777" w:rsidTr="00D960CC">
              <w:trPr>
                <w:trHeight w:val="690"/>
                <w:jc w:val="center"/>
              </w:trPr>
              <w:tc>
                <w:tcPr>
                  <w:tcW w:w="2805" w:type="dxa"/>
                  <w:gridSpan w:val="2"/>
                  <w:shd w:val="clear" w:color="auto" w:fill="auto"/>
                  <w:vAlign w:val="center"/>
                  <w:hideMark/>
                </w:tcPr>
                <w:p w14:paraId="0FA1D284" w14:textId="77777777" w:rsidR="00DD0177" w:rsidRPr="00BD260D" w:rsidRDefault="00DD0177" w:rsidP="00D960CC">
                  <w:pPr>
                    <w:jc w:val="center"/>
                    <w:rPr>
                      <w:sz w:val="22"/>
                      <w:szCs w:val="22"/>
                    </w:rPr>
                  </w:pPr>
                  <w:proofErr w:type="gramStart"/>
                  <w:r w:rsidRPr="00BD260D">
                    <w:rPr>
                      <w:sz w:val="22"/>
                      <w:szCs w:val="22"/>
                    </w:rPr>
                    <w:t>Ø  от</w:t>
                  </w:r>
                  <w:proofErr w:type="gramEnd"/>
                  <w:r w:rsidRPr="00BD260D">
                    <w:rPr>
                      <w:sz w:val="22"/>
                      <w:szCs w:val="22"/>
                    </w:rPr>
                    <w:t xml:space="preserve"> 50  до 108 мм</w:t>
                  </w:r>
                </w:p>
              </w:tc>
              <w:tc>
                <w:tcPr>
                  <w:tcW w:w="1981" w:type="dxa"/>
                  <w:gridSpan w:val="2"/>
                  <w:shd w:val="clear" w:color="auto" w:fill="auto"/>
                  <w:vAlign w:val="center"/>
                  <w:hideMark/>
                </w:tcPr>
                <w:p w14:paraId="4E15D77C" w14:textId="77777777" w:rsidR="00DD0177" w:rsidRPr="00BD260D" w:rsidRDefault="00DD0177" w:rsidP="00D960CC">
                  <w:pPr>
                    <w:jc w:val="center"/>
                    <w:rPr>
                      <w:sz w:val="22"/>
                      <w:szCs w:val="22"/>
                    </w:rPr>
                  </w:pPr>
                  <w:r w:rsidRPr="00BD260D">
                    <w:rPr>
                      <w:sz w:val="22"/>
                      <w:szCs w:val="22"/>
                    </w:rPr>
                    <w:t>4,2</w:t>
                  </w:r>
                </w:p>
              </w:tc>
              <w:tc>
                <w:tcPr>
                  <w:tcW w:w="1464" w:type="dxa"/>
                  <w:shd w:val="clear" w:color="auto" w:fill="auto"/>
                  <w:vAlign w:val="center"/>
                  <w:hideMark/>
                </w:tcPr>
                <w:p w14:paraId="36F89F77" w14:textId="77777777" w:rsidR="00DD0177" w:rsidRPr="00BD260D" w:rsidRDefault="00DD0177" w:rsidP="00D960CC">
                  <w:pPr>
                    <w:jc w:val="center"/>
                    <w:rPr>
                      <w:sz w:val="22"/>
                      <w:szCs w:val="22"/>
                    </w:rPr>
                  </w:pPr>
                  <w:r w:rsidRPr="00BD260D">
                    <w:rPr>
                      <w:sz w:val="22"/>
                      <w:szCs w:val="22"/>
                    </w:rPr>
                    <w:t>асбест железо, чугун</w:t>
                  </w:r>
                  <w:r>
                    <w:rPr>
                      <w:sz w:val="22"/>
                      <w:szCs w:val="22"/>
                    </w:rPr>
                    <w:t>, полиэтилен</w:t>
                  </w:r>
                </w:p>
              </w:tc>
              <w:tc>
                <w:tcPr>
                  <w:tcW w:w="1678" w:type="dxa"/>
                  <w:gridSpan w:val="2"/>
                  <w:shd w:val="clear" w:color="auto" w:fill="auto"/>
                  <w:vAlign w:val="center"/>
                  <w:hideMark/>
                </w:tcPr>
                <w:p w14:paraId="7B0A75E3" w14:textId="77777777" w:rsidR="00DD0177" w:rsidRPr="00BD260D" w:rsidRDefault="00DD0177" w:rsidP="00D960CC">
                  <w:pPr>
                    <w:jc w:val="center"/>
                    <w:rPr>
                      <w:sz w:val="22"/>
                      <w:szCs w:val="22"/>
                    </w:rPr>
                  </w:pPr>
                  <w:r w:rsidRPr="00BD260D">
                    <w:rPr>
                      <w:sz w:val="22"/>
                      <w:szCs w:val="22"/>
                    </w:rPr>
                    <w:t>1969-1973</w:t>
                  </w:r>
                </w:p>
              </w:tc>
              <w:tc>
                <w:tcPr>
                  <w:tcW w:w="2116" w:type="dxa"/>
                  <w:gridSpan w:val="2"/>
                  <w:shd w:val="clear" w:color="auto" w:fill="auto"/>
                  <w:vAlign w:val="center"/>
                  <w:hideMark/>
                </w:tcPr>
                <w:p w14:paraId="5B59879D" w14:textId="77777777" w:rsidR="00DD0177" w:rsidRPr="00BD260D" w:rsidRDefault="00DD0177" w:rsidP="00D960CC">
                  <w:pPr>
                    <w:jc w:val="center"/>
                    <w:rPr>
                      <w:sz w:val="22"/>
                      <w:szCs w:val="22"/>
                    </w:rPr>
                  </w:pPr>
                  <w:r w:rsidRPr="00BD260D">
                    <w:rPr>
                      <w:sz w:val="22"/>
                      <w:szCs w:val="22"/>
                    </w:rPr>
                    <w:t>3,8</w:t>
                  </w:r>
                </w:p>
              </w:tc>
            </w:tr>
            <w:tr w:rsidR="00DD0177" w:rsidRPr="00BD260D" w14:paraId="0351FF1B" w14:textId="77777777" w:rsidTr="00D960CC">
              <w:trPr>
                <w:trHeight w:val="283"/>
                <w:jc w:val="center"/>
              </w:trPr>
              <w:tc>
                <w:tcPr>
                  <w:tcW w:w="10044" w:type="dxa"/>
                  <w:gridSpan w:val="9"/>
                  <w:shd w:val="clear" w:color="000000" w:fill="FFFF00"/>
                  <w:vAlign w:val="center"/>
                  <w:hideMark/>
                </w:tcPr>
                <w:p w14:paraId="6B8C6029" w14:textId="77777777" w:rsidR="00DD0177" w:rsidRPr="00BD260D" w:rsidRDefault="00DD0177" w:rsidP="00D960CC">
                  <w:pPr>
                    <w:jc w:val="center"/>
                    <w:rPr>
                      <w:color w:val="000000"/>
                      <w:sz w:val="22"/>
                      <w:szCs w:val="22"/>
                    </w:rPr>
                  </w:pPr>
                  <w:proofErr w:type="spellStart"/>
                  <w:r w:rsidRPr="00BD260D">
                    <w:rPr>
                      <w:color w:val="000000"/>
                      <w:sz w:val="22"/>
                      <w:szCs w:val="22"/>
                    </w:rPr>
                    <w:t>д.Егорьевка</w:t>
                  </w:r>
                  <w:proofErr w:type="spellEnd"/>
                  <w:r w:rsidRPr="00BD260D">
                    <w:rPr>
                      <w:sz w:val="22"/>
                      <w:szCs w:val="22"/>
                    </w:rPr>
                    <w:t xml:space="preserve">   </w:t>
                  </w:r>
                  <w:r w:rsidRPr="00BD260D">
                    <w:rPr>
                      <w:color w:val="000000"/>
                      <w:sz w:val="22"/>
                      <w:szCs w:val="22"/>
                    </w:rPr>
                    <w:t xml:space="preserve"> </w:t>
                  </w:r>
                </w:p>
              </w:tc>
            </w:tr>
            <w:tr w:rsidR="00DD0177" w:rsidRPr="00BD260D" w14:paraId="7EB18CAF" w14:textId="77777777" w:rsidTr="00D960CC">
              <w:trPr>
                <w:trHeight w:val="690"/>
                <w:jc w:val="center"/>
              </w:trPr>
              <w:tc>
                <w:tcPr>
                  <w:tcW w:w="2703" w:type="dxa"/>
                  <w:shd w:val="clear" w:color="auto" w:fill="auto"/>
                  <w:vAlign w:val="center"/>
                  <w:hideMark/>
                </w:tcPr>
                <w:p w14:paraId="7BB46C2C" w14:textId="77777777" w:rsidR="00DD0177" w:rsidRPr="00BD260D" w:rsidRDefault="00DD0177" w:rsidP="00D960CC">
                  <w:pPr>
                    <w:jc w:val="center"/>
                    <w:rPr>
                      <w:sz w:val="22"/>
                      <w:szCs w:val="22"/>
                    </w:rPr>
                  </w:pPr>
                  <w:proofErr w:type="gramStart"/>
                  <w:r w:rsidRPr="00BD260D">
                    <w:rPr>
                      <w:sz w:val="22"/>
                      <w:szCs w:val="22"/>
                    </w:rPr>
                    <w:t>Ø  от</w:t>
                  </w:r>
                  <w:proofErr w:type="gramEnd"/>
                  <w:r w:rsidRPr="00BD260D">
                    <w:rPr>
                      <w:sz w:val="22"/>
                      <w:szCs w:val="22"/>
                    </w:rPr>
                    <w:t xml:space="preserve"> 50  до 108 мм</w:t>
                  </w:r>
                </w:p>
              </w:tc>
              <w:tc>
                <w:tcPr>
                  <w:tcW w:w="1909" w:type="dxa"/>
                  <w:gridSpan w:val="2"/>
                  <w:shd w:val="clear" w:color="auto" w:fill="auto"/>
                  <w:vAlign w:val="center"/>
                  <w:hideMark/>
                </w:tcPr>
                <w:p w14:paraId="53A6CB1F" w14:textId="77777777" w:rsidR="00DD0177" w:rsidRPr="00BD260D" w:rsidRDefault="00DD0177" w:rsidP="00D960CC">
                  <w:pPr>
                    <w:jc w:val="center"/>
                    <w:rPr>
                      <w:sz w:val="22"/>
                      <w:szCs w:val="22"/>
                    </w:rPr>
                  </w:pPr>
                  <w:r w:rsidRPr="00BD260D">
                    <w:rPr>
                      <w:sz w:val="22"/>
                      <w:szCs w:val="22"/>
                    </w:rPr>
                    <w:t>1,2</w:t>
                  </w:r>
                </w:p>
              </w:tc>
              <w:tc>
                <w:tcPr>
                  <w:tcW w:w="1765" w:type="dxa"/>
                  <w:gridSpan w:val="3"/>
                  <w:shd w:val="clear" w:color="auto" w:fill="auto"/>
                  <w:vAlign w:val="center"/>
                  <w:hideMark/>
                </w:tcPr>
                <w:p w14:paraId="40CB4DD6" w14:textId="77777777" w:rsidR="00DD0177" w:rsidRPr="00BD260D" w:rsidRDefault="00DD0177" w:rsidP="00D960CC">
                  <w:pPr>
                    <w:jc w:val="center"/>
                    <w:rPr>
                      <w:sz w:val="22"/>
                      <w:szCs w:val="22"/>
                    </w:rPr>
                  </w:pPr>
                  <w:r w:rsidRPr="00BD260D">
                    <w:rPr>
                      <w:sz w:val="22"/>
                      <w:szCs w:val="22"/>
                    </w:rPr>
                    <w:t>Стальные, полиэтиленовые</w:t>
                  </w:r>
                </w:p>
              </w:tc>
              <w:tc>
                <w:tcPr>
                  <w:tcW w:w="1629" w:type="dxa"/>
                  <w:gridSpan w:val="2"/>
                  <w:shd w:val="clear" w:color="auto" w:fill="auto"/>
                  <w:vAlign w:val="center"/>
                  <w:hideMark/>
                </w:tcPr>
                <w:p w14:paraId="5275E1F5" w14:textId="77777777" w:rsidR="00DD0177" w:rsidRPr="00BD260D" w:rsidRDefault="00DD0177" w:rsidP="00D960CC">
                  <w:pPr>
                    <w:jc w:val="center"/>
                    <w:rPr>
                      <w:sz w:val="22"/>
                      <w:szCs w:val="22"/>
                    </w:rPr>
                  </w:pPr>
                  <w:r w:rsidRPr="00BD260D">
                    <w:rPr>
                      <w:sz w:val="22"/>
                      <w:szCs w:val="22"/>
                    </w:rPr>
                    <w:t>1981</w:t>
                  </w:r>
                </w:p>
              </w:tc>
              <w:tc>
                <w:tcPr>
                  <w:tcW w:w="2038" w:type="dxa"/>
                  <w:shd w:val="clear" w:color="auto" w:fill="auto"/>
                  <w:vAlign w:val="center"/>
                  <w:hideMark/>
                </w:tcPr>
                <w:p w14:paraId="0F6A5E55" w14:textId="77777777" w:rsidR="00DD0177" w:rsidRPr="00BD260D" w:rsidRDefault="00DD0177" w:rsidP="00D960CC">
                  <w:pPr>
                    <w:jc w:val="center"/>
                    <w:rPr>
                      <w:sz w:val="22"/>
                      <w:szCs w:val="22"/>
                    </w:rPr>
                  </w:pPr>
                  <w:r w:rsidRPr="00BD260D">
                    <w:rPr>
                      <w:sz w:val="22"/>
                      <w:szCs w:val="22"/>
                    </w:rPr>
                    <w:t>0,3</w:t>
                  </w:r>
                </w:p>
              </w:tc>
            </w:tr>
          </w:tbl>
          <w:p w14:paraId="7C6F2369" w14:textId="77777777" w:rsidR="00DD0177" w:rsidRPr="00BD260D" w:rsidRDefault="00DD0177" w:rsidP="00D960CC">
            <w:pPr>
              <w:rPr>
                <w:b/>
                <w:bCs/>
                <w:color w:val="000000"/>
                <w:sz w:val="22"/>
                <w:szCs w:val="22"/>
              </w:rPr>
            </w:pPr>
          </w:p>
          <w:p w14:paraId="4EAE6D80" w14:textId="77777777" w:rsidR="00DD0177" w:rsidRPr="00BD260D" w:rsidRDefault="00DD0177" w:rsidP="00D960CC">
            <w:pPr>
              <w:rPr>
                <w:b/>
                <w:bCs/>
                <w:color w:val="000000"/>
                <w:sz w:val="22"/>
                <w:szCs w:val="22"/>
              </w:rPr>
            </w:pPr>
          </w:p>
        </w:tc>
      </w:tr>
    </w:tbl>
    <w:p w14:paraId="1AEB6F27" w14:textId="6DC7CB5E" w:rsidR="00DD0177" w:rsidRPr="00981D18" w:rsidRDefault="00B753B8" w:rsidP="00DD0177">
      <w:pPr>
        <w:pStyle w:val="formattexttopleveltext"/>
        <w:spacing w:before="0" w:beforeAutospacing="0" w:after="0"/>
        <w:jc w:val="both"/>
        <w:rPr>
          <w:b/>
        </w:rPr>
      </w:pPr>
      <w:r>
        <w:rPr>
          <w:b/>
        </w:rPr>
        <w:t>2</w:t>
      </w:r>
      <w:r w:rsidR="00DD0177">
        <w:rPr>
          <w:b/>
        </w:rPr>
        <w:t>.1.</w:t>
      </w:r>
      <w:proofErr w:type="gramStart"/>
      <w:r w:rsidR="00DD0177">
        <w:rPr>
          <w:b/>
        </w:rPr>
        <w:t>6.</w:t>
      </w:r>
      <w:r w:rsidR="00DD0177" w:rsidRPr="00981D18">
        <w:rPr>
          <w:b/>
        </w:rPr>
        <w:t>Описание</w:t>
      </w:r>
      <w:proofErr w:type="gramEnd"/>
      <w:r w:rsidR="00DD0177" w:rsidRPr="00981D18">
        <w:rPr>
          <w:b/>
        </w:rPr>
        <w:t xml:space="preserve"> существующих технических и технологических проблем, возникающих при водоснабжении МО, анализ исполнения предписаний органов, осуществляющих государственный надзор и  муниципальный контроль</w:t>
      </w:r>
    </w:p>
    <w:p w14:paraId="5513FE6A" w14:textId="77777777" w:rsidR="00DD0177" w:rsidRPr="00263C96" w:rsidRDefault="00DD0177" w:rsidP="00DD0177">
      <w:pPr>
        <w:pStyle w:val="formattexttopleveltext"/>
        <w:spacing w:before="0" w:beforeAutospacing="0" w:after="0"/>
        <w:jc w:val="both"/>
      </w:pPr>
      <w:r w:rsidRPr="00263C96">
        <w:t xml:space="preserve">К существующим техническим и технологическим проблемам, возникающих при </w:t>
      </w:r>
      <w:proofErr w:type="gramStart"/>
      <w:r w:rsidRPr="00263C96">
        <w:t>водоснабжении  МО</w:t>
      </w:r>
      <w:proofErr w:type="gramEnd"/>
      <w:r w:rsidRPr="00263C96">
        <w:t xml:space="preserve"> следует отнести:</w:t>
      </w:r>
    </w:p>
    <w:p w14:paraId="7B13FAC7" w14:textId="77777777" w:rsidR="00DD0177" w:rsidRPr="00263C96" w:rsidRDefault="00DD0177" w:rsidP="00DD0177">
      <w:pPr>
        <w:numPr>
          <w:ilvl w:val="0"/>
          <w:numId w:val="27"/>
        </w:numPr>
        <w:suppressAutoHyphens/>
        <w:ind w:left="0" w:firstLine="0"/>
        <w:jc w:val="both"/>
      </w:pPr>
      <w:r w:rsidRPr="00263C96">
        <w:rPr>
          <w:color w:val="292929"/>
        </w:rPr>
        <w:t xml:space="preserve">Низкие темпы </w:t>
      </w:r>
      <w:r w:rsidRPr="00263C96">
        <w:t>реконструкция водопроводных сетей и систем водозабора;</w:t>
      </w:r>
    </w:p>
    <w:p w14:paraId="48888F11" w14:textId="77777777" w:rsidR="00DD0177" w:rsidRPr="00263C96" w:rsidRDefault="00DD0177" w:rsidP="00DD0177">
      <w:pPr>
        <w:numPr>
          <w:ilvl w:val="0"/>
          <w:numId w:val="27"/>
        </w:numPr>
        <w:suppressAutoHyphens/>
        <w:ind w:left="0" w:firstLine="0"/>
        <w:jc w:val="both"/>
      </w:pPr>
      <w:r w:rsidRPr="00263C96">
        <w:t>Повышенное содержание в питьевой воде железа и марганца;</w:t>
      </w:r>
    </w:p>
    <w:p w14:paraId="39E552DF" w14:textId="77777777" w:rsidR="00DD0177" w:rsidRPr="00263C96" w:rsidRDefault="00DD0177" w:rsidP="00DD0177">
      <w:pPr>
        <w:numPr>
          <w:ilvl w:val="0"/>
          <w:numId w:val="27"/>
        </w:numPr>
        <w:suppressAutoHyphens/>
        <w:ind w:left="0" w:firstLine="0"/>
        <w:jc w:val="both"/>
      </w:pPr>
      <w:r w:rsidRPr="00263C96">
        <w:t>Подбор мест водозаборов не обеспечивает оптимальную себестоимость добычи и транспортировки питьевой воды;</w:t>
      </w:r>
    </w:p>
    <w:p w14:paraId="2DA90ABB" w14:textId="77777777" w:rsidR="00DD0177" w:rsidRDefault="00DD0177" w:rsidP="00DD0177">
      <w:pPr>
        <w:numPr>
          <w:ilvl w:val="0"/>
          <w:numId w:val="27"/>
        </w:numPr>
        <w:suppressAutoHyphens/>
        <w:ind w:left="0" w:firstLine="0"/>
        <w:jc w:val="both"/>
      </w:pPr>
      <w:r w:rsidRPr="00263C96">
        <w:t xml:space="preserve">Высокая потребность в строительстве уличных водопроводных сетей на жилых территориях </w:t>
      </w:r>
      <w:r>
        <w:t>населённых пунктов</w:t>
      </w:r>
      <w:r w:rsidRPr="00263C96">
        <w:t xml:space="preserve">, необорудованных уличным водопроводом </w:t>
      </w:r>
    </w:p>
    <w:p w14:paraId="490D79FB" w14:textId="77777777" w:rsidR="00DD0177" w:rsidRPr="00263C96" w:rsidRDefault="00DD0177" w:rsidP="00DD0177">
      <w:pPr>
        <w:numPr>
          <w:ilvl w:val="0"/>
          <w:numId w:val="27"/>
        </w:numPr>
        <w:suppressAutoHyphens/>
        <w:ind w:left="0" w:firstLine="0"/>
        <w:jc w:val="both"/>
      </w:pPr>
      <w:r>
        <w:rPr>
          <w:rFonts w:eastAsia="Arial"/>
        </w:rPr>
        <w:lastRenderedPageBreak/>
        <w:t>Ф</w:t>
      </w:r>
      <w:r w:rsidRPr="00194CE3">
        <w:rPr>
          <w:rFonts w:eastAsia="Arial"/>
        </w:rPr>
        <w:t>актический износ основных фондов объектов ВКХ по состоянию на 01.01.20</w:t>
      </w:r>
      <w:r>
        <w:rPr>
          <w:rFonts w:eastAsia="Arial"/>
        </w:rPr>
        <w:t>24</w:t>
      </w:r>
      <w:r w:rsidRPr="00194CE3">
        <w:rPr>
          <w:rFonts w:eastAsia="Arial"/>
        </w:rPr>
        <w:t xml:space="preserve">г составляет </w:t>
      </w:r>
      <w:proofErr w:type="gramStart"/>
      <w:r w:rsidRPr="00194CE3">
        <w:rPr>
          <w:rFonts w:eastAsia="Arial"/>
        </w:rPr>
        <w:t>более  70</w:t>
      </w:r>
      <w:proofErr w:type="gramEnd"/>
      <w:r w:rsidRPr="00194CE3">
        <w:rPr>
          <w:rFonts w:eastAsia="Arial"/>
        </w:rPr>
        <w:t>%.;</w:t>
      </w:r>
    </w:p>
    <w:p w14:paraId="250D680E" w14:textId="77777777" w:rsidR="00DD0177" w:rsidRPr="00134B3A" w:rsidRDefault="00DD0177" w:rsidP="00DD0177">
      <w:pPr>
        <w:numPr>
          <w:ilvl w:val="0"/>
          <w:numId w:val="27"/>
        </w:numPr>
        <w:suppressAutoHyphens/>
        <w:ind w:left="0" w:firstLine="0"/>
        <w:jc w:val="both"/>
      </w:pPr>
      <w:r w:rsidRPr="00134B3A">
        <w:rPr>
          <w:rFonts w:eastAsia="Arial"/>
        </w:rPr>
        <w:t xml:space="preserve">85% труб имеют </w:t>
      </w:r>
      <w:proofErr w:type="gramStart"/>
      <w:r w:rsidRPr="00134B3A">
        <w:rPr>
          <w:rFonts w:eastAsia="Arial"/>
        </w:rPr>
        <w:t>износ  100</w:t>
      </w:r>
      <w:proofErr w:type="gramEnd"/>
      <w:r w:rsidRPr="00134B3A">
        <w:rPr>
          <w:rFonts w:eastAsia="Arial"/>
        </w:rPr>
        <w:t>%;</w:t>
      </w:r>
    </w:p>
    <w:p w14:paraId="0E5D9AB6" w14:textId="77777777" w:rsidR="00DD0177" w:rsidRPr="002145F3" w:rsidRDefault="00DD0177" w:rsidP="00DD0177">
      <w:pPr>
        <w:numPr>
          <w:ilvl w:val="0"/>
          <w:numId w:val="27"/>
        </w:numPr>
        <w:suppressAutoHyphens/>
        <w:ind w:left="0" w:firstLine="0"/>
        <w:jc w:val="both"/>
      </w:pPr>
      <w:r w:rsidRPr="002145F3">
        <w:rPr>
          <w:rFonts w:eastAsia="Arial"/>
        </w:rPr>
        <w:t xml:space="preserve">Аварийность на сетях ВКХ </w:t>
      </w:r>
      <w:r w:rsidRPr="002145F3">
        <w:t>поселка</w:t>
      </w:r>
      <w:r w:rsidRPr="002145F3">
        <w:rPr>
          <w:rFonts w:eastAsia="Arial"/>
        </w:rPr>
        <w:t xml:space="preserve"> на </w:t>
      </w:r>
      <w:smartTag w:uri="urn:schemas-microsoft-com:office:smarttags" w:element="metricconverter">
        <w:smartTagPr>
          <w:attr w:name="ProductID" w:val="1 км"/>
        </w:smartTagPr>
        <w:r w:rsidRPr="002145F3">
          <w:rPr>
            <w:rFonts w:eastAsia="Arial"/>
          </w:rPr>
          <w:t>1 км</w:t>
        </w:r>
      </w:smartTag>
      <w:r w:rsidRPr="002145F3">
        <w:rPr>
          <w:rFonts w:eastAsia="Arial"/>
        </w:rPr>
        <w:t xml:space="preserve"> сети составляет </w:t>
      </w:r>
      <w:r>
        <w:rPr>
          <w:rFonts w:eastAsia="Arial"/>
        </w:rPr>
        <w:t>21,6</w:t>
      </w:r>
      <w:r w:rsidRPr="002145F3">
        <w:rPr>
          <w:rFonts w:eastAsia="Arial"/>
        </w:rPr>
        <w:t xml:space="preserve"> случаев в год;</w:t>
      </w:r>
    </w:p>
    <w:p w14:paraId="3804DF61" w14:textId="77777777" w:rsidR="00DD0177" w:rsidRDefault="00DD0177" w:rsidP="00DD0177">
      <w:pPr>
        <w:numPr>
          <w:ilvl w:val="0"/>
          <w:numId w:val="27"/>
        </w:numPr>
        <w:ind w:left="0" w:firstLine="0"/>
        <w:jc w:val="both"/>
        <w:rPr>
          <w:rFonts w:eastAsia="Arial"/>
          <w:shd w:val="clear" w:color="auto" w:fill="FFFFFF"/>
        </w:rPr>
      </w:pPr>
      <w:r w:rsidRPr="00263C96">
        <w:rPr>
          <w:rFonts w:eastAsia="Arial"/>
        </w:rPr>
        <w:t xml:space="preserve">Доля проб питьевой воды, соответствующих требованиям САН </w:t>
      </w:r>
      <w:proofErr w:type="spellStart"/>
      <w:r w:rsidRPr="00263C96">
        <w:rPr>
          <w:rFonts w:eastAsia="Arial"/>
        </w:rPr>
        <w:t>ПиН</w:t>
      </w:r>
      <w:proofErr w:type="spellEnd"/>
      <w:r w:rsidRPr="00263C96">
        <w:rPr>
          <w:rFonts w:eastAsia="Arial"/>
        </w:rPr>
        <w:t xml:space="preserve"> 2.1.1074-01, к общему количеству проб, отобранных в распределительной сети МО, составляет 97%. </w:t>
      </w:r>
      <w:r w:rsidRPr="00263C96">
        <w:rPr>
          <w:rFonts w:eastAsia="Arial"/>
          <w:shd w:val="clear" w:color="auto" w:fill="FFFFFF"/>
        </w:rPr>
        <w:t>Доля анализов сбрасываемых сточных вод, соответствующих требованиям нормативов, составляет более 90%.</w:t>
      </w:r>
    </w:p>
    <w:p w14:paraId="2DFA6CF9" w14:textId="77777777" w:rsidR="00DD0177" w:rsidRDefault="00DD0177" w:rsidP="00DD0177">
      <w:pPr>
        <w:rPr>
          <w:b/>
          <w:sz w:val="28"/>
          <w:szCs w:val="28"/>
        </w:rPr>
      </w:pPr>
    </w:p>
    <w:p w14:paraId="7B335309" w14:textId="6692D5B6" w:rsidR="00DD0177" w:rsidRPr="00B753B8" w:rsidRDefault="00B753B8" w:rsidP="00DD0177">
      <w:pPr>
        <w:pStyle w:val="2"/>
        <w:jc w:val="both"/>
        <w:rPr>
          <w:rFonts w:ascii="Times New Roman" w:hAnsi="Times New Roman"/>
          <w:i w:val="0"/>
          <w:iCs/>
          <w:szCs w:val="28"/>
        </w:rPr>
      </w:pPr>
      <w:bookmarkStart w:id="9" w:name="_Toc164711073"/>
      <w:bookmarkStart w:id="10" w:name="_Toc170246341"/>
      <w:r w:rsidRPr="00B753B8">
        <w:rPr>
          <w:rFonts w:ascii="Times New Roman" w:hAnsi="Times New Roman"/>
          <w:i w:val="0"/>
          <w:iCs/>
          <w:szCs w:val="28"/>
        </w:rPr>
        <w:t>2</w:t>
      </w:r>
      <w:r w:rsidR="00DD0177" w:rsidRPr="00B753B8">
        <w:rPr>
          <w:rFonts w:ascii="Times New Roman" w:hAnsi="Times New Roman"/>
          <w:i w:val="0"/>
          <w:iCs/>
          <w:szCs w:val="28"/>
        </w:rPr>
        <w:t>.2. Характеристика состояния и проблем  в системе электроснабжения</w:t>
      </w:r>
      <w:bookmarkEnd w:id="9"/>
      <w:bookmarkEnd w:id="10"/>
    </w:p>
    <w:p w14:paraId="7B058484" w14:textId="57ADEF5C" w:rsidR="00DD0177" w:rsidRDefault="00B753B8" w:rsidP="00DD0177">
      <w:pPr>
        <w:pStyle w:val="3"/>
        <w:rPr>
          <w:b w:val="0"/>
        </w:rPr>
      </w:pPr>
      <w:bookmarkStart w:id="11" w:name="_Toc170246342"/>
      <w:r>
        <w:t>2</w:t>
      </w:r>
      <w:r w:rsidR="00DD0177">
        <w:t>.2.1. Общие сведения</w:t>
      </w:r>
      <w:bookmarkEnd w:id="11"/>
      <w:r w:rsidR="00DD0177">
        <w:t xml:space="preserve"> </w:t>
      </w:r>
    </w:p>
    <w:p w14:paraId="1DB9ACB9" w14:textId="77777777" w:rsidR="00DD0177" w:rsidRDefault="00DD0177" w:rsidP="00DD0177">
      <w:pPr>
        <w:rPr>
          <w:b/>
          <w:sz w:val="22"/>
          <w:szCs w:val="22"/>
        </w:rPr>
      </w:pPr>
    </w:p>
    <w:p w14:paraId="7723F6EB" w14:textId="77777777" w:rsidR="00DD0177" w:rsidRPr="00A37A8B" w:rsidRDefault="00DD0177" w:rsidP="00DD0177">
      <w:pPr>
        <w:tabs>
          <w:tab w:val="num" w:pos="0"/>
        </w:tabs>
        <w:jc w:val="both"/>
        <w:rPr>
          <w:szCs w:val="24"/>
        </w:rPr>
      </w:pPr>
      <w:r>
        <w:rPr>
          <w:szCs w:val="24"/>
        </w:rPr>
        <w:t xml:space="preserve">Объекты электроэнергетики, расположенные на территории МО «Егорьевский сельсовет», относятся к энергосистеме Касторенского района Курской области, которая в свою очередь входит в состав </w:t>
      </w:r>
      <w:r w:rsidRPr="00A37A8B">
        <w:rPr>
          <w:szCs w:val="24"/>
        </w:rPr>
        <w:t>филиала АО МРСК Центра «</w:t>
      </w:r>
      <w:proofErr w:type="spellStart"/>
      <w:r w:rsidRPr="00A37A8B">
        <w:rPr>
          <w:szCs w:val="24"/>
        </w:rPr>
        <w:t>Курсэнерго</w:t>
      </w:r>
      <w:proofErr w:type="spellEnd"/>
      <w:r w:rsidRPr="00A37A8B">
        <w:rPr>
          <w:szCs w:val="24"/>
        </w:rPr>
        <w:t>»</w:t>
      </w:r>
      <w:r>
        <w:rPr>
          <w:szCs w:val="24"/>
        </w:rPr>
        <w:t xml:space="preserve"> и обслуживается </w:t>
      </w:r>
      <w:r w:rsidRPr="00354E2E">
        <w:rPr>
          <w:rFonts w:eastAsia="SimSun"/>
          <w:color w:val="000000"/>
          <w:szCs w:val="24"/>
          <w:lang w:eastAsia="zh-CN" w:bidi="ar"/>
        </w:rPr>
        <w:t xml:space="preserve"> Касторенски</w:t>
      </w:r>
      <w:r>
        <w:rPr>
          <w:rFonts w:eastAsia="SimSun"/>
          <w:color w:val="000000"/>
          <w:szCs w:val="24"/>
          <w:lang w:eastAsia="zh-CN" w:bidi="ar"/>
        </w:rPr>
        <w:t>ми</w:t>
      </w:r>
      <w:r w:rsidRPr="00354E2E">
        <w:rPr>
          <w:rFonts w:eastAsia="SimSun"/>
          <w:color w:val="000000"/>
          <w:szCs w:val="24"/>
          <w:lang w:eastAsia="zh-CN" w:bidi="ar"/>
        </w:rPr>
        <w:t xml:space="preserve"> районны</w:t>
      </w:r>
      <w:r>
        <w:rPr>
          <w:rFonts w:eastAsia="SimSun"/>
          <w:color w:val="000000"/>
          <w:szCs w:val="24"/>
          <w:lang w:eastAsia="zh-CN" w:bidi="ar"/>
        </w:rPr>
        <w:t>ми</w:t>
      </w:r>
      <w:r w:rsidRPr="00354E2E">
        <w:rPr>
          <w:rFonts w:eastAsia="SimSun"/>
          <w:color w:val="000000"/>
          <w:szCs w:val="24"/>
          <w:lang w:eastAsia="zh-CN" w:bidi="ar"/>
        </w:rPr>
        <w:t xml:space="preserve"> электрически</w:t>
      </w:r>
      <w:r>
        <w:rPr>
          <w:rFonts w:eastAsia="SimSun"/>
          <w:color w:val="000000"/>
          <w:szCs w:val="24"/>
          <w:lang w:eastAsia="zh-CN" w:bidi="ar"/>
        </w:rPr>
        <w:t>ми</w:t>
      </w:r>
      <w:r w:rsidRPr="00354E2E">
        <w:rPr>
          <w:rFonts w:eastAsia="SimSun"/>
          <w:color w:val="000000"/>
          <w:szCs w:val="24"/>
          <w:lang w:eastAsia="zh-CN" w:bidi="ar"/>
        </w:rPr>
        <w:t xml:space="preserve"> сет</w:t>
      </w:r>
      <w:r>
        <w:rPr>
          <w:rFonts w:eastAsia="SimSun"/>
          <w:color w:val="000000"/>
          <w:szCs w:val="24"/>
          <w:lang w:eastAsia="zh-CN" w:bidi="ar"/>
        </w:rPr>
        <w:t>ями.</w:t>
      </w:r>
    </w:p>
    <w:p w14:paraId="39C47AAD" w14:textId="77777777" w:rsidR="00DD0177" w:rsidRDefault="00DD0177" w:rsidP="00DD0177">
      <w:pPr>
        <w:jc w:val="both"/>
        <w:rPr>
          <w:szCs w:val="24"/>
        </w:rPr>
      </w:pPr>
      <w:r>
        <w:rPr>
          <w:b/>
          <w:bCs/>
          <w:szCs w:val="24"/>
        </w:rPr>
        <w:t xml:space="preserve">Правовая основа оптового </w:t>
      </w:r>
      <w:r>
        <w:rPr>
          <w:szCs w:val="24"/>
        </w:rPr>
        <w:t>рынка регламентирована постановлением Правительства РФ от 27.12.2010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Реализация электроэнергии потребителю производится на розничном рынке электроэнергии.</w:t>
      </w:r>
    </w:p>
    <w:p w14:paraId="41A30881" w14:textId="77777777" w:rsidR="00DD0177" w:rsidRDefault="00DD0177" w:rsidP="00DD0177">
      <w:pPr>
        <w:jc w:val="both"/>
      </w:pPr>
      <w:r>
        <w:t xml:space="preserve">     Правила функционирования розничного рынка электроэнергии регламентированы постановлением Правительства РФ №442 от 04.05.2012г. «О функционировании розничных рынков электрической энергии, полном и (или) частичном ограничении режима потребления электрической энергии». </w:t>
      </w:r>
    </w:p>
    <w:p w14:paraId="268A058C" w14:textId="77777777" w:rsidR="00DD0177" w:rsidRDefault="00DD0177" w:rsidP="00DD0177">
      <w:pPr>
        <w:ind w:firstLine="720"/>
        <w:jc w:val="both"/>
        <w:rPr>
          <w:szCs w:val="24"/>
        </w:rPr>
      </w:pPr>
      <w:r>
        <w:rPr>
          <w:szCs w:val="24"/>
        </w:rPr>
        <w:t>Техническое состояние электросетей - удовлетворительное. Сети 6кВ  кабельные и воздушные только за пределами жилой зоны.</w:t>
      </w:r>
    </w:p>
    <w:p w14:paraId="180386AE" w14:textId="77777777" w:rsidR="00DD0177" w:rsidRDefault="00DD0177" w:rsidP="00DD0177">
      <w:pPr>
        <w:ind w:firstLine="720"/>
        <w:jc w:val="both"/>
        <w:rPr>
          <w:szCs w:val="24"/>
        </w:rPr>
      </w:pPr>
      <w:r>
        <w:rPr>
          <w:szCs w:val="24"/>
        </w:rPr>
        <w:t>Техническое состояние электросетей - удовлетворительное. Подстанция имеет свободные мощности.</w:t>
      </w:r>
    </w:p>
    <w:p w14:paraId="5A528B3D" w14:textId="77777777" w:rsidR="00DD0177" w:rsidRDefault="00DD0177" w:rsidP="00DD0177">
      <w:pPr>
        <w:autoSpaceDE w:val="0"/>
        <w:autoSpaceDN w:val="0"/>
        <w:adjustRightInd w:val="0"/>
        <w:ind w:firstLine="540"/>
        <w:jc w:val="both"/>
      </w:pPr>
      <w:r>
        <w:t xml:space="preserve">  Передача электроэнергии осуществляется от энергосистемы ОАО «МРСК Центра» - «Курскэнерго» через ряд подстанций.</w:t>
      </w:r>
    </w:p>
    <w:p w14:paraId="2BB48EAF" w14:textId="77777777" w:rsidR="00DD0177" w:rsidRPr="00427C76" w:rsidRDefault="00DD0177" w:rsidP="00DD0177">
      <w:pPr>
        <w:autoSpaceDE w:val="0"/>
        <w:autoSpaceDN w:val="0"/>
        <w:adjustRightInd w:val="0"/>
        <w:rPr>
          <w:rFonts w:eastAsia="SimSun"/>
          <w:color w:val="000000"/>
          <w:sz w:val="23"/>
          <w:szCs w:val="23"/>
        </w:rPr>
      </w:pPr>
      <w:r>
        <w:rPr>
          <w:rFonts w:eastAsia="SimSun"/>
          <w:color w:val="000000"/>
          <w:sz w:val="23"/>
          <w:szCs w:val="23"/>
        </w:rPr>
        <w:t xml:space="preserve">     </w:t>
      </w:r>
      <w:r w:rsidRPr="00427C76">
        <w:rPr>
          <w:rFonts w:eastAsia="SimSun"/>
          <w:color w:val="000000"/>
          <w:sz w:val="23"/>
          <w:szCs w:val="23"/>
        </w:rPr>
        <w:t xml:space="preserve">Распределение электроэнергии производится по воздушным линиям 10 </w:t>
      </w:r>
      <w:proofErr w:type="spellStart"/>
      <w:r w:rsidRPr="00427C76">
        <w:rPr>
          <w:rFonts w:eastAsia="SimSun"/>
          <w:color w:val="000000"/>
          <w:sz w:val="23"/>
          <w:szCs w:val="23"/>
        </w:rPr>
        <w:t>кВ</w:t>
      </w:r>
      <w:proofErr w:type="spellEnd"/>
      <w:r w:rsidRPr="00427C76">
        <w:rPr>
          <w:rFonts w:eastAsia="SimSun"/>
          <w:color w:val="000000"/>
          <w:sz w:val="23"/>
          <w:szCs w:val="23"/>
        </w:rPr>
        <w:t xml:space="preserve"> до распределительных подстанций 10/0,4 </w:t>
      </w:r>
      <w:proofErr w:type="spellStart"/>
      <w:r w:rsidRPr="00427C76">
        <w:rPr>
          <w:rFonts w:eastAsia="SimSun"/>
          <w:color w:val="000000"/>
          <w:sz w:val="23"/>
          <w:szCs w:val="23"/>
        </w:rPr>
        <w:t>кВ</w:t>
      </w:r>
      <w:proofErr w:type="spellEnd"/>
      <w:r w:rsidRPr="00427C76">
        <w:rPr>
          <w:rFonts w:eastAsia="SimSun"/>
          <w:color w:val="000000"/>
          <w:sz w:val="23"/>
          <w:szCs w:val="23"/>
        </w:rPr>
        <w:t xml:space="preserve">, расположенных в населенных пунктах муниципального образования, от них по воздушным и кабельным сетям 0,4 </w:t>
      </w:r>
      <w:proofErr w:type="spellStart"/>
      <w:r w:rsidRPr="00427C76">
        <w:rPr>
          <w:rFonts w:eastAsia="SimSun"/>
          <w:color w:val="000000"/>
          <w:sz w:val="23"/>
          <w:szCs w:val="23"/>
        </w:rPr>
        <w:t>кВ</w:t>
      </w:r>
      <w:proofErr w:type="spellEnd"/>
      <w:r w:rsidRPr="00427C76">
        <w:rPr>
          <w:rFonts w:eastAsia="SimSun"/>
          <w:color w:val="000000"/>
          <w:sz w:val="23"/>
          <w:szCs w:val="23"/>
        </w:rPr>
        <w:t xml:space="preserve"> до объектов потребления. </w:t>
      </w:r>
    </w:p>
    <w:p w14:paraId="48D29C27" w14:textId="77777777" w:rsidR="00DD0177" w:rsidRDefault="00DD0177" w:rsidP="00DD0177">
      <w:pPr>
        <w:autoSpaceDE w:val="0"/>
        <w:autoSpaceDN w:val="0"/>
        <w:adjustRightInd w:val="0"/>
        <w:rPr>
          <w:rFonts w:eastAsia="SimSun"/>
          <w:color w:val="000000"/>
          <w:sz w:val="23"/>
          <w:szCs w:val="23"/>
        </w:rPr>
      </w:pPr>
      <w:r>
        <w:rPr>
          <w:rFonts w:eastAsia="SimSun"/>
          <w:color w:val="000000"/>
          <w:sz w:val="23"/>
          <w:szCs w:val="23"/>
        </w:rPr>
        <w:t xml:space="preserve">       </w:t>
      </w:r>
    </w:p>
    <w:p w14:paraId="52BD5012" w14:textId="77777777" w:rsidR="00DD0177" w:rsidRPr="00427C76" w:rsidRDefault="00DD0177" w:rsidP="00DD0177">
      <w:pPr>
        <w:autoSpaceDE w:val="0"/>
        <w:autoSpaceDN w:val="0"/>
        <w:adjustRightInd w:val="0"/>
        <w:jc w:val="both"/>
        <w:rPr>
          <w:rFonts w:eastAsia="SimSun"/>
          <w:color w:val="000000"/>
          <w:sz w:val="23"/>
          <w:szCs w:val="23"/>
        </w:rPr>
      </w:pPr>
      <w:r>
        <w:rPr>
          <w:rFonts w:eastAsia="SimSun"/>
          <w:color w:val="000000"/>
          <w:sz w:val="23"/>
          <w:szCs w:val="23"/>
        </w:rPr>
        <w:t xml:space="preserve">       </w:t>
      </w:r>
      <w:r w:rsidRPr="00427C76">
        <w:rPr>
          <w:rFonts w:eastAsia="SimSun"/>
          <w:color w:val="000000"/>
          <w:sz w:val="23"/>
          <w:szCs w:val="23"/>
        </w:rPr>
        <w:t xml:space="preserve">Протяженность ЛЭП-10 </w:t>
      </w:r>
      <w:proofErr w:type="spellStart"/>
      <w:r w:rsidRPr="00427C76">
        <w:rPr>
          <w:rFonts w:eastAsia="SimSun"/>
          <w:color w:val="000000"/>
          <w:sz w:val="23"/>
          <w:szCs w:val="23"/>
        </w:rPr>
        <w:t>кВ</w:t>
      </w:r>
      <w:proofErr w:type="spellEnd"/>
      <w:r w:rsidRPr="00427C76">
        <w:rPr>
          <w:rFonts w:eastAsia="SimSun"/>
          <w:color w:val="000000"/>
          <w:sz w:val="23"/>
          <w:szCs w:val="23"/>
        </w:rPr>
        <w:t xml:space="preserve"> составляет 32,25 км, ЛЭП-0,4 </w:t>
      </w:r>
      <w:proofErr w:type="spellStart"/>
      <w:r w:rsidRPr="00427C76">
        <w:rPr>
          <w:rFonts w:eastAsia="SimSun"/>
          <w:color w:val="000000"/>
          <w:sz w:val="23"/>
          <w:szCs w:val="23"/>
        </w:rPr>
        <w:t>кВ</w:t>
      </w:r>
      <w:proofErr w:type="spellEnd"/>
      <w:r w:rsidRPr="00427C76">
        <w:rPr>
          <w:rFonts w:eastAsia="SimSun"/>
          <w:color w:val="000000"/>
          <w:sz w:val="23"/>
          <w:szCs w:val="23"/>
        </w:rPr>
        <w:t xml:space="preserve"> –29,73 км.</w:t>
      </w:r>
      <w:r>
        <w:rPr>
          <w:rFonts w:eastAsia="SimSun"/>
          <w:color w:val="000000"/>
          <w:sz w:val="23"/>
          <w:szCs w:val="23"/>
        </w:rPr>
        <w:t xml:space="preserve"> </w:t>
      </w:r>
      <w:r w:rsidRPr="00427C76">
        <w:rPr>
          <w:rFonts w:eastAsia="SimSun"/>
          <w:color w:val="000000"/>
          <w:sz w:val="23"/>
          <w:szCs w:val="23"/>
        </w:rPr>
        <w:t xml:space="preserve">Количество действующих трансформаторных подстанций 35 единиц, общей мощностью 3162 </w:t>
      </w:r>
      <w:proofErr w:type="spellStart"/>
      <w:r w:rsidRPr="00427C76">
        <w:rPr>
          <w:rFonts w:eastAsia="SimSun"/>
          <w:color w:val="000000"/>
          <w:sz w:val="23"/>
          <w:szCs w:val="23"/>
        </w:rPr>
        <w:t>кВА</w:t>
      </w:r>
      <w:proofErr w:type="spellEnd"/>
      <w:r w:rsidRPr="00427C76">
        <w:rPr>
          <w:rFonts w:eastAsia="SimSun"/>
          <w:color w:val="000000"/>
          <w:sz w:val="23"/>
          <w:szCs w:val="23"/>
        </w:rPr>
        <w:t xml:space="preserve">. Мощности действующих трансформаторных подстанций для обеспечения электрической энергией жилищного фонда и объектов социальной и производственной сферы поселения на текущий момент достаточно. </w:t>
      </w:r>
    </w:p>
    <w:p w14:paraId="43B59C74" w14:textId="77777777" w:rsidR="00DD0177" w:rsidRDefault="00DD0177" w:rsidP="00DD0177">
      <w:pPr>
        <w:autoSpaceDE w:val="0"/>
        <w:autoSpaceDN w:val="0"/>
        <w:adjustRightInd w:val="0"/>
        <w:rPr>
          <w:rFonts w:eastAsia="SimSun"/>
          <w:color w:val="000000"/>
          <w:sz w:val="23"/>
          <w:szCs w:val="23"/>
        </w:rPr>
      </w:pPr>
    </w:p>
    <w:p w14:paraId="293FE6C8" w14:textId="77777777" w:rsidR="00DD0177" w:rsidRPr="00427C76" w:rsidRDefault="00DD0177" w:rsidP="00DD0177">
      <w:pPr>
        <w:autoSpaceDE w:val="0"/>
        <w:autoSpaceDN w:val="0"/>
        <w:adjustRightInd w:val="0"/>
        <w:rPr>
          <w:rFonts w:eastAsia="SimSun"/>
          <w:color w:val="000000"/>
          <w:sz w:val="23"/>
          <w:szCs w:val="23"/>
        </w:rPr>
      </w:pPr>
      <w:r w:rsidRPr="00427C76">
        <w:rPr>
          <w:rFonts w:eastAsia="SimSun"/>
          <w:color w:val="000000"/>
          <w:sz w:val="23"/>
          <w:szCs w:val="23"/>
        </w:rPr>
        <w:t>Все объекты потребления электроэнергии обеспечены приборами учета. Расчетная номинальная электрическая нагрузка в целом по муниципальному образованию составляет  около 600 кВт, в том числе на жилищно-коммунальные нужды 300  кВт.</w:t>
      </w:r>
    </w:p>
    <w:p w14:paraId="13855BED" w14:textId="77777777" w:rsidR="00DD0177" w:rsidRPr="00427C76" w:rsidRDefault="00DD0177" w:rsidP="00DD0177">
      <w:pPr>
        <w:autoSpaceDE w:val="0"/>
        <w:autoSpaceDN w:val="0"/>
        <w:adjustRightInd w:val="0"/>
        <w:jc w:val="both"/>
        <w:rPr>
          <w:rFonts w:eastAsia="SimSun"/>
          <w:color w:val="000000"/>
          <w:sz w:val="23"/>
          <w:szCs w:val="23"/>
        </w:rPr>
      </w:pPr>
      <w:r w:rsidRPr="00427C76">
        <w:rPr>
          <w:rFonts w:eastAsia="SimSun"/>
          <w:color w:val="000000"/>
          <w:sz w:val="23"/>
          <w:szCs w:val="23"/>
        </w:rPr>
        <w:t>По состоянию на конец 2011 года удельная номинальная мощность потребления электроэнергии в расчете на 1 жителя составляет 0,35 кВт, с учетом нагрузки по наружному освещению и электроснабжению объектов социальной сферы.</w:t>
      </w:r>
    </w:p>
    <w:p w14:paraId="7E2461B2" w14:textId="77777777" w:rsidR="00DD0177" w:rsidRDefault="00DD0177" w:rsidP="00DD0177">
      <w:pPr>
        <w:rPr>
          <w:b/>
          <w:bCs/>
          <w:iCs/>
          <w:szCs w:val="28"/>
        </w:rPr>
      </w:pPr>
      <w:r w:rsidRPr="00427C76">
        <w:rPr>
          <w:rFonts w:eastAsia="SimSun"/>
          <w:color w:val="000000"/>
          <w:sz w:val="23"/>
          <w:szCs w:val="23"/>
        </w:rPr>
        <w:t>В муниципальной собственности объектов электроснабжения</w:t>
      </w:r>
      <w:r>
        <w:rPr>
          <w:rFonts w:eastAsia="SimSun"/>
          <w:color w:val="000000"/>
          <w:sz w:val="23"/>
          <w:szCs w:val="23"/>
        </w:rPr>
        <w:t xml:space="preserve">, кроме  сетей уличного освещения, </w:t>
      </w:r>
      <w:r w:rsidRPr="00427C76">
        <w:rPr>
          <w:rFonts w:eastAsia="SimSun"/>
          <w:color w:val="000000"/>
          <w:sz w:val="23"/>
          <w:szCs w:val="23"/>
        </w:rPr>
        <w:t xml:space="preserve"> не имеется.</w:t>
      </w:r>
    </w:p>
    <w:p w14:paraId="54C4D842" w14:textId="77777777" w:rsidR="00DD0177" w:rsidRDefault="00DD0177" w:rsidP="00DD0177">
      <w:pPr>
        <w:autoSpaceDE w:val="0"/>
        <w:autoSpaceDN w:val="0"/>
        <w:adjustRightInd w:val="0"/>
        <w:ind w:firstLine="540"/>
        <w:jc w:val="both"/>
      </w:pPr>
    </w:p>
    <w:p w14:paraId="1EA939B7" w14:textId="364B265A" w:rsidR="00DD0177" w:rsidRPr="003036A5" w:rsidRDefault="00DD0177" w:rsidP="00DD0177">
      <w:pPr>
        <w:autoSpaceDE w:val="0"/>
        <w:autoSpaceDN w:val="0"/>
        <w:adjustRightInd w:val="0"/>
        <w:jc w:val="both"/>
        <w:rPr>
          <w:b/>
          <w:color w:val="000000" w:themeColor="text1"/>
          <w:sz w:val="22"/>
          <w:szCs w:val="22"/>
        </w:rPr>
      </w:pPr>
      <w:r w:rsidRPr="003036A5">
        <w:rPr>
          <w:b/>
          <w:color w:val="000000" w:themeColor="text1"/>
          <w:sz w:val="22"/>
          <w:szCs w:val="22"/>
        </w:rPr>
        <w:t xml:space="preserve">Таблица </w:t>
      </w:r>
      <w:r w:rsidR="00B753B8">
        <w:rPr>
          <w:b/>
          <w:color w:val="000000" w:themeColor="text1"/>
          <w:sz w:val="22"/>
          <w:szCs w:val="22"/>
        </w:rPr>
        <w:t>2</w:t>
      </w:r>
      <w:r>
        <w:rPr>
          <w:b/>
          <w:color w:val="000000" w:themeColor="text1"/>
          <w:sz w:val="22"/>
          <w:szCs w:val="22"/>
        </w:rPr>
        <w:t>.23.</w:t>
      </w:r>
      <w:r w:rsidRPr="003036A5">
        <w:rPr>
          <w:b/>
          <w:color w:val="000000" w:themeColor="text1"/>
          <w:sz w:val="22"/>
          <w:szCs w:val="22"/>
        </w:rPr>
        <w:t xml:space="preserve"> Фактическое потребление  электроэнергии  крупными потребителями за 2023 год</w:t>
      </w:r>
    </w:p>
    <w:tbl>
      <w:tblPr>
        <w:tblW w:w="9918" w:type="dxa"/>
        <w:jc w:val="center"/>
        <w:tblLook w:val="04A0" w:firstRow="1" w:lastRow="0" w:firstColumn="1" w:lastColumn="0" w:noHBand="0" w:noVBand="1"/>
      </w:tblPr>
      <w:tblGrid>
        <w:gridCol w:w="527"/>
        <w:gridCol w:w="5404"/>
        <w:gridCol w:w="1839"/>
        <w:gridCol w:w="2148"/>
      </w:tblGrid>
      <w:tr w:rsidR="00DD0177" w:rsidRPr="003036A5" w14:paraId="5D5BDAB4" w14:textId="77777777" w:rsidTr="00D960CC">
        <w:trPr>
          <w:trHeight w:val="414"/>
          <w:jc w:val="center"/>
        </w:trPr>
        <w:tc>
          <w:tcPr>
            <w:tcW w:w="527" w:type="dxa"/>
            <w:tcBorders>
              <w:top w:val="single" w:sz="4" w:space="0" w:color="auto"/>
              <w:left w:val="single" w:sz="4" w:space="0" w:color="auto"/>
              <w:bottom w:val="single" w:sz="4" w:space="0" w:color="auto"/>
              <w:right w:val="single" w:sz="4" w:space="0" w:color="auto"/>
            </w:tcBorders>
            <w:noWrap/>
            <w:vAlign w:val="bottom"/>
          </w:tcPr>
          <w:p w14:paraId="5D17DDDF" w14:textId="77777777" w:rsidR="00DD0177" w:rsidRPr="003036A5" w:rsidRDefault="00DD0177" w:rsidP="00D960CC">
            <w:pPr>
              <w:rPr>
                <w:color w:val="000000" w:themeColor="text1"/>
                <w:szCs w:val="22"/>
              </w:rPr>
            </w:pPr>
            <w:r w:rsidRPr="003036A5">
              <w:rPr>
                <w:color w:val="000000" w:themeColor="text1"/>
                <w:sz w:val="22"/>
                <w:szCs w:val="22"/>
              </w:rPr>
              <w:lastRenderedPageBreak/>
              <w:t>№</w:t>
            </w:r>
          </w:p>
        </w:tc>
        <w:tc>
          <w:tcPr>
            <w:tcW w:w="5404" w:type="dxa"/>
            <w:tcBorders>
              <w:top w:val="single" w:sz="4" w:space="0" w:color="auto"/>
              <w:left w:val="nil"/>
              <w:bottom w:val="single" w:sz="4" w:space="0" w:color="auto"/>
              <w:right w:val="single" w:sz="4" w:space="0" w:color="auto"/>
            </w:tcBorders>
            <w:vAlign w:val="bottom"/>
          </w:tcPr>
          <w:p w14:paraId="77A79D48" w14:textId="77777777" w:rsidR="00DD0177" w:rsidRPr="003036A5" w:rsidRDefault="00DD0177" w:rsidP="00D960CC">
            <w:pPr>
              <w:jc w:val="center"/>
              <w:rPr>
                <w:color w:val="000000" w:themeColor="text1"/>
                <w:szCs w:val="22"/>
              </w:rPr>
            </w:pPr>
            <w:r w:rsidRPr="003036A5">
              <w:rPr>
                <w:color w:val="000000" w:themeColor="text1"/>
                <w:sz w:val="22"/>
                <w:szCs w:val="22"/>
              </w:rPr>
              <w:t>Наименование потребителей</w:t>
            </w:r>
          </w:p>
        </w:tc>
        <w:tc>
          <w:tcPr>
            <w:tcW w:w="1839" w:type="dxa"/>
            <w:tcBorders>
              <w:top w:val="single" w:sz="4" w:space="0" w:color="auto"/>
              <w:left w:val="nil"/>
              <w:bottom w:val="single" w:sz="4" w:space="0" w:color="auto"/>
              <w:right w:val="single" w:sz="4" w:space="0" w:color="auto"/>
            </w:tcBorders>
            <w:vAlign w:val="bottom"/>
          </w:tcPr>
          <w:p w14:paraId="7449DB39" w14:textId="77777777" w:rsidR="00DD0177" w:rsidRPr="003036A5" w:rsidRDefault="00DD0177" w:rsidP="00D960CC">
            <w:pPr>
              <w:jc w:val="center"/>
              <w:rPr>
                <w:color w:val="000000" w:themeColor="text1"/>
                <w:szCs w:val="22"/>
              </w:rPr>
            </w:pPr>
            <w:proofErr w:type="spellStart"/>
            <w:r w:rsidRPr="003036A5">
              <w:rPr>
                <w:color w:val="000000" w:themeColor="text1"/>
                <w:sz w:val="22"/>
                <w:szCs w:val="22"/>
              </w:rPr>
              <w:t>ед.изм</w:t>
            </w:r>
            <w:proofErr w:type="spellEnd"/>
          </w:p>
        </w:tc>
        <w:tc>
          <w:tcPr>
            <w:tcW w:w="2148" w:type="dxa"/>
            <w:tcBorders>
              <w:top w:val="single" w:sz="4" w:space="0" w:color="auto"/>
              <w:left w:val="nil"/>
              <w:bottom w:val="single" w:sz="4" w:space="0" w:color="auto"/>
              <w:right w:val="single" w:sz="4" w:space="0" w:color="auto"/>
            </w:tcBorders>
            <w:vAlign w:val="bottom"/>
          </w:tcPr>
          <w:p w14:paraId="506C1484" w14:textId="77777777" w:rsidR="00DD0177" w:rsidRPr="003036A5" w:rsidRDefault="00DD0177" w:rsidP="00D960CC">
            <w:pPr>
              <w:jc w:val="center"/>
              <w:rPr>
                <w:color w:val="000000" w:themeColor="text1"/>
                <w:szCs w:val="22"/>
              </w:rPr>
            </w:pPr>
            <w:r w:rsidRPr="003036A5">
              <w:rPr>
                <w:color w:val="000000" w:themeColor="text1"/>
                <w:sz w:val="22"/>
                <w:szCs w:val="22"/>
              </w:rPr>
              <w:t xml:space="preserve">Энергопотребление </w:t>
            </w:r>
          </w:p>
        </w:tc>
      </w:tr>
      <w:tr w:rsidR="00DD0177" w:rsidRPr="003036A5" w14:paraId="280C17DD" w14:textId="77777777" w:rsidTr="00D960CC">
        <w:trPr>
          <w:trHeight w:val="414"/>
          <w:jc w:val="center"/>
        </w:trPr>
        <w:tc>
          <w:tcPr>
            <w:tcW w:w="527" w:type="dxa"/>
            <w:tcBorders>
              <w:top w:val="single" w:sz="4" w:space="0" w:color="auto"/>
              <w:left w:val="single" w:sz="4" w:space="0" w:color="auto"/>
              <w:bottom w:val="single" w:sz="4" w:space="0" w:color="auto"/>
              <w:right w:val="single" w:sz="4" w:space="0" w:color="auto"/>
            </w:tcBorders>
            <w:noWrap/>
            <w:vAlign w:val="bottom"/>
          </w:tcPr>
          <w:p w14:paraId="27E2018F" w14:textId="77777777" w:rsidR="00DD0177" w:rsidRPr="003036A5" w:rsidRDefault="00DD0177" w:rsidP="00D960CC">
            <w:pPr>
              <w:jc w:val="center"/>
              <w:rPr>
                <w:color w:val="000000" w:themeColor="text1"/>
                <w:sz w:val="22"/>
                <w:szCs w:val="22"/>
              </w:rPr>
            </w:pPr>
            <w:r w:rsidRPr="003036A5">
              <w:rPr>
                <w:color w:val="000000" w:themeColor="text1"/>
                <w:sz w:val="22"/>
                <w:szCs w:val="22"/>
              </w:rPr>
              <w:t>1</w:t>
            </w:r>
          </w:p>
        </w:tc>
        <w:tc>
          <w:tcPr>
            <w:tcW w:w="5404" w:type="dxa"/>
            <w:tcBorders>
              <w:top w:val="single" w:sz="4" w:space="0" w:color="auto"/>
              <w:left w:val="nil"/>
              <w:bottom w:val="single" w:sz="4" w:space="0" w:color="auto"/>
              <w:right w:val="single" w:sz="4" w:space="0" w:color="auto"/>
            </w:tcBorders>
            <w:vAlign w:val="bottom"/>
          </w:tcPr>
          <w:p w14:paraId="2462A072" w14:textId="77777777" w:rsidR="00DD0177" w:rsidRPr="003036A5" w:rsidRDefault="00DD0177" w:rsidP="00D960CC">
            <w:pPr>
              <w:rPr>
                <w:color w:val="000000" w:themeColor="text1"/>
                <w:sz w:val="22"/>
                <w:szCs w:val="22"/>
              </w:rPr>
            </w:pPr>
            <w:r w:rsidRPr="003036A5">
              <w:rPr>
                <w:color w:val="000000" w:themeColor="text1"/>
                <w:sz w:val="22"/>
                <w:szCs w:val="22"/>
              </w:rPr>
              <w:t xml:space="preserve">Население </w:t>
            </w:r>
          </w:p>
        </w:tc>
        <w:tc>
          <w:tcPr>
            <w:tcW w:w="1839" w:type="dxa"/>
            <w:tcBorders>
              <w:top w:val="single" w:sz="4" w:space="0" w:color="auto"/>
              <w:left w:val="nil"/>
              <w:bottom w:val="single" w:sz="4" w:space="0" w:color="auto"/>
              <w:right w:val="single" w:sz="4" w:space="0" w:color="auto"/>
            </w:tcBorders>
            <w:vAlign w:val="bottom"/>
          </w:tcPr>
          <w:p w14:paraId="76B1F28D" w14:textId="77777777" w:rsidR="00DD0177" w:rsidRPr="003036A5" w:rsidRDefault="00DD0177" w:rsidP="00D960CC">
            <w:pPr>
              <w:jc w:val="center"/>
              <w:rPr>
                <w:color w:val="000000" w:themeColor="text1"/>
                <w:sz w:val="22"/>
                <w:szCs w:val="22"/>
              </w:rPr>
            </w:pPr>
            <w:proofErr w:type="spellStart"/>
            <w:r w:rsidRPr="003036A5">
              <w:rPr>
                <w:color w:val="000000" w:themeColor="text1"/>
                <w:sz w:val="22"/>
                <w:szCs w:val="22"/>
              </w:rPr>
              <w:t>Тыс.кВт</w:t>
            </w:r>
            <w:proofErr w:type="spellEnd"/>
            <w:r w:rsidRPr="003036A5">
              <w:rPr>
                <w:color w:val="000000" w:themeColor="text1"/>
                <w:sz w:val="22"/>
                <w:szCs w:val="22"/>
              </w:rPr>
              <w:t>*час</w:t>
            </w:r>
          </w:p>
        </w:tc>
        <w:tc>
          <w:tcPr>
            <w:tcW w:w="2148" w:type="dxa"/>
            <w:tcBorders>
              <w:top w:val="single" w:sz="4" w:space="0" w:color="auto"/>
              <w:left w:val="nil"/>
              <w:bottom w:val="single" w:sz="4" w:space="0" w:color="auto"/>
              <w:right w:val="single" w:sz="4" w:space="0" w:color="auto"/>
            </w:tcBorders>
            <w:vAlign w:val="center"/>
          </w:tcPr>
          <w:p w14:paraId="23B313D2" w14:textId="77777777" w:rsidR="00DD0177" w:rsidRPr="003036A5" w:rsidRDefault="00DD0177" w:rsidP="00D960CC">
            <w:pPr>
              <w:jc w:val="center"/>
              <w:rPr>
                <w:color w:val="000000" w:themeColor="text1"/>
                <w:sz w:val="22"/>
                <w:szCs w:val="22"/>
              </w:rPr>
            </w:pPr>
            <w:r>
              <w:rPr>
                <w:color w:val="000000"/>
                <w:sz w:val="22"/>
                <w:szCs w:val="22"/>
              </w:rPr>
              <w:t>441677</w:t>
            </w:r>
          </w:p>
        </w:tc>
      </w:tr>
      <w:tr w:rsidR="00DD0177" w:rsidRPr="003036A5" w14:paraId="7CF973FC" w14:textId="77777777" w:rsidTr="00D960CC">
        <w:trPr>
          <w:trHeight w:val="288"/>
          <w:jc w:val="center"/>
        </w:trPr>
        <w:tc>
          <w:tcPr>
            <w:tcW w:w="527" w:type="dxa"/>
            <w:tcBorders>
              <w:top w:val="nil"/>
              <w:left w:val="single" w:sz="4" w:space="0" w:color="auto"/>
              <w:bottom w:val="single" w:sz="4" w:space="0" w:color="auto"/>
              <w:right w:val="single" w:sz="4" w:space="0" w:color="auto"/>
            </w:tcBorders>
            <w:noWrap/>
            <w:vAlign w:val="center"/>
          </w:tcPr>
          <w:p w14:paraId="72FC3214" w14:textId="77777777" w:rsidR="00DD0177" w:rsidRPr="003036A5" w:rsidRDefault="00DD0177" w:rsidP="00D960CC">
            <w:pPr>
              <w:jc w:val="center"/>
              <w:rPr>
                <w:color w:val="000000" w:themeColor="text1"/>
                <w:szCs w:val="22"/>
              </w:rPr>
            </w:pPr>
            <w:r w:rsidRPr="003036A5">
              <w:rPr>
                <w:color w:val="000000" w:themeColor="text1"/>
                <w:sz w:val="22"/>
                <w:szCs w:val="22"/>
              </w:rPr>
              <w:t>2</w:t>
            </w:r>
          </w:p>
        </w:tc>
        <w:tc>
          <w:tcPr>
            <w:tcW w:w="5404" w:type="dxa"/>
            <w:tcBorders>
              <w:top w:val="nil"/>
              <w:left w:val="nil"/>
              <w:bottom w:val="single" w:sz="4" w:space="0" w:color="auto"/>
              <w:right w:val="single" w:sz="4" w:space="0" w:color="auto"/>
            </w:tcBorders>
            <w:vAlign w:val="center"/>
          </w:tcPr>
          <w:p w14:paraId="501A1D54" w14:textId="77777777" w:rsidR="00DD0177" w:rsidRPr="003036A5" w:rsidRDefault="00DD0177" w:rsidP="00D960CC">
            <w:pPr>
              <w:rPr>
                <w:color w:val="000000" w:themeColor="text1"/>
                <w:szCs w:val="22"/>
              </w:rPr>
            </w:pPr>
            <w:r w:rsidRPr="003036A5">
              <w:rPr>
                <w:color w:val="000000" w:themeColor="text1"/>
                <w:sz w:val="22"/>
                <w:szCs w:val="22"/>
              </w:rPr>
              <w:t>Бюджетные  учреждения</w:t>
            </w:r>
          </w:p>
        </w:tc>
        <w:tc>
          <w:tcPr>
            <w:tcW w:w="1839" w:type="dxa"/>
            <w:tcBorders>
              <w:top w:val="nil"/>
              <w:left w:val="nil"/>
              <w:bottom w:val="single" w:sz="4" w:space="0" w:color="auto"/>
              <w:right w:val="single" w:sz="4" w:space="0" w:color="auto"/>
            </w:tcBorders>
          </w:tcPr>
          <w:p w14:paraId="14E4074B" w14:textId="77777777" w:rsidR="00DD0177" w:rsidRPr="003036A5" w:rsidRDefault="00DD0177" w:rsidP="00D960CC">
            <w:pPr>
              <w:jc w:val="center"/>
              <w:rPr>
                <w:color w:val="000000" w:themeColor="text1"/>
                <w:szCs w:val="22"/>
              </w:rPr>
            </w:pPr>
            <w:proofErr w:type="spellStart"/>
            <w:r w:rsidRPr="003036A5">
              <w:rPr>
                <w:color w:val="000000" w:themeColor="text1"/>
                <w:sz w:val="22"/>
                <w:szCs w:val="22"/>
              </w:rPr>
              <w:t>Тыс.кВт</w:t>
            </w:r>
            <w:proofErr w:type="spellEnd"/>
            <w:r w:rsidRPr="003036A5">
              <w:rPr>
                <w:color w:val="000000" w:themeColor="text1"/>
                <w:sz w:val="22"/>
                <w:szCs w:val="22"/>
              </w:rPr>
              <w:t>*час</w:t>
            </w:r>
          </w:p>
        </w:tc>
        <w:tc>
          <w:tcPr>
            <w:tcW w:w="2148" w:type="dxa"/>
            <w:tcBorders>
              <w:top w:val="nil"/>
              <w:left w:val="nil"/>
              <w:bottom w:val="single" w:sz="4" w:space="0" w:color="auto"/>
              <w:right w:val="single" w:sz="4" w:space="0" w:color="auto"/>
            </w:tcBorders>
            <w:vAlign w:val="center"/>
          </w:tcPr>
          <w:p w14:paraId="0AF891AE" w14:textId="77777777" w:rsidR="00DD0177" w:rsidRPr="003036A5" w:rsidRDefault="00DD0177" w:rsidP="00D960CC">
            <w:pPr>
              <w:jc w:val="center"/>
              <w:rPr>
                <w:color w:val="000000" w:themeColor="text1"/>
                <w:szCs w:val="22"/>
              </w:rPr>
            </w:pPr>
            <w:r>
              <w:rPr>
                <w:color w:val="000000"/>
                <w:sz w:val="22"/>
                <w:szCs w:val="22"/>
              </w:rPr>
              <w:t>25731</w:t>
            </w:r>
          </w:p>
        </w:tc>
      </w:tr>
      <w:tr w:rsidR="00DD0177" w:rsidRPr="003036A5" w14:paraId="3B12FAF9" w14:textId="77777777" w:rsidTr="00D960CC">
        <w:trPr>
          <w:trHeight w:val="288"/>
          <w:jc w:val="center"/>
        </w:trPr>
        <w:tc>
          <w:tcPr>
            <w:tcW w:w="527" w:type="dxa"/>
            <w:tcBorders>
              <w:top w:val="nil"/>
              <w:left w:val="single" w:sz="4" w:space="0" w:color="auto"/>
              <w:bottom w:val="single" w:sz="4" w:space="0" w:color="auto"/>
              <w:right w:val="single" w:sz="4" w:space="0" w:color="auto"/>
            </w:tcBorders>
            <w:noWrap/>
            <w:vAlign w:val="center"/>
          </w:tcPr>
          <w:p w14:paraId="08E37819" w14:textId="77777777" w:rsidR="00DD0177" w:rsidRPr="003036A5" w:rsidRDefault="00DD0177" w:rsidP="00D960CC">
            <w:pPr>
              <w:jc w:val="center"/>
              <w:rPr>
                <w:color w:val="000000" w:themeColor="text1"/>
                <w:szCs w:val="22"/>
              </w:rPr>
            </w:pPr>
            <w:r w:rsidRPr="003036A5">
              <w:rPr>
                <w:color w:val="000000" w:themeColor="text1"/>
                <w:szCs w:val="22"/>
              </w:rPr>
              <w:t>3</w:t>
            </w:r>
          </w:p>
        </w:tc>
        <w:tc>
          <w:tcPr>
            <w:tcW w:w="5404" w:type="dxa"/>
            <w:tcBorders>
              <w:top w:val="nil"/>
              <w:left w:val="nil"/>
              <w:bottom w:val="single" w:sz="4" w:space="0" w:color="auto"/>
              <w:right w:val="single" w:sz="4" w:space="0" w:color="auto"/>
            </w:tcBorders>
            <w:vAlign w:val="center"/>
          </w:tcPr>
          <w:p w14:paraId="1982F9C7" w14:textId="77777777" w:rsidR="00DD0177" w:rsidRPr="003036A5" w:rsidRDefault="00DD0177" w:rsidP="00D960CC">
            <w:pPr>
              <w:rPr>
                <w:color w:val="000000" w:themeColor="text1"/>
                <w:szCs w:val="22"/>
              </w:rPr>
            </w:pPr>
            <w:r w:rsidRPr="003036A5">
              <w:rPr>
                <w:color w:val="000000" w:themeColor="text1"/>
                <w:sz w:val="22"/>
                <w:szCs w:val="22"/>
              </w:rPr>
              <w:t>Прочими потребителями</w:t>
            </w:r>
          </w:p>
        </w:tc>
        <w:tc>
          <w:tcPr>
            <w:tcW w:w="1839" w:type="dxa"/>
            <w:tcBorders>
              <w:top w:val="nil"/>
              <w:left w:val="nil"/>
              <w:bottom w:val="single" w:sz="4" w:space="0" w:color="auto"/>
              <w:right w:val="single" w:sz="4" w:space="0" w:color="auto"/>
            </w:tcBorders>
          </w:tcPr>
          <w:p w14:paraId="50B4FE97" w14:textId="77777777" w:rsidR="00DD0177" w:rsidRPr="003036A5" w:rsidRDefault="00DD0177" w:rsidP="00D960CC">
            <w:pPr>
              <w:jc w:val="center"/>
              <w:rPr>
                <w:color w:val="000000" w:themeColor="text1"/>
                <w:szCs w:val="22"/>
              </w:rPr>
            </w:pPr>
            <w:proofErr w:type="spellStart"/>
            <w:r w:rsidRPr="003036A5">
              <w:rPr>
                <w:color w:val="000000" w:themeColor="text1"/>
                <w:sz w:val="22"/>
                <w:szCs w:val="22"/>
              </w:rPr>
              <w:t>Тыс.кВт</w:t>
            </w:r>
            <w:proofErr w:type="spellEnd"/>
            <w:r w:rsidRPr="003036A5">
              <w:rPr>
                <w:color w:val="000000" w:themeColor="text1"/>
                <w:sz w:val="22"/>
                <w:szCs w:val="22"/>
              </w:rPr>
              <w:t>*час</w:t>
            </w:r>
          </w:p>
        </w:tc>
        <w:tc>
          <w:tcPr>
            <w:tcW w:w="2148" w:type="dxa"/>
            <w:tcBorders>
              <w:top w:val="nil"/>
              <w:left w:val="nil"/>
              <w:bottom w:val="single" w:sz="4" w:space="0" w:color="auto"/>
              <w:right w:val="single" w:sz="4" w:space="0" w:color="auto"/>
            </w:tcBorders>
            <w:vAlign w:val="center"/>
          </w:tcPr>
          <w:p w14:paraId="4A97C2A4" w14:textId="77777777" w:rsidR="00DD0177" w:rsidRPr="003036A5" w:rsidRDefault="00DD0177" w:rsidP="00D960CC">
            <w:pPr>
              <w:jc w:val="center"/>
              <w:rPr>
                <w:color w:val="000000" w:themeColor="text1"/>
                <w:szCs w:val="22"/>
              </w:rPr>
            </w:pPr>
            <w:r>
              <w:rPr>
                <w:color w:val="000000"/>
                <w:sz w:val="22"/>
                <w:szCs w:val="22"/>
              </w:rPr>
              <w:t>274655</w:t>
            </w:r>
          </w:p>
        </w:tc>
      </w:tr>
      <w:tr w:rsidR="00DD0177" w:rsidRPr="003036A5" w14:paraId="35CAFDA5" w14:textId="77777777" w:rsidTr="00D960CC">
        <w:trPr>
          <w:trHeight w:val="288"/>
          <w:jc w:val="center"/>
        </w:trPr>
        <w:tc>
          <w:tcPr>
            <w:tcW w:w="527" w:type="dxa"/>
            <w:tcBorders>
              <w:top w:val="nil"/>
              <w:left w:val="single" w:sz="4" w:space="0" w:color="auto"/>
              <w:bottom w:val="single" w:sz="4" w:space="0" w:color="auto"/>
              <w:right w:val="single" w:sz="4" w:space="0" w:color="auto"/>
            </w:tcBorders>
            <w:noWrap/>
            <w:vAlign w:val="center"/>
          </w:tcPr>
          <w:p w14:paraId="623303CA" w14:textId="77777777" w:rsidR="00DD0177" w:rsidRPr="003036A5" w:rsidRDefault="00DD0177" w:rsidP="00D960CC">
            <w:pPr>
              <w:jc w:val="center"/>
              <w:rPr>
                <w:color w:val="000000" w:themeColor="text1"/>
                <w:szCs w:val="22"/>
              </w:rPr>
            </w:pPr>
            <w:r w:rsidRPr="003036A5">
              <w:rPr>
                <w:color w:val="000000" w:themeColor="text1"/>
                <w:szCs w:val="22"/>
              </w:rPr>
              <w:t>4</w:t>
            </w:r>
          </w:p>
        </w:tc>
        <w:tc>
          <w:tcPr>
            <w:tcW w:w="5404" w:type="dxa"/>
            <w:tcBorders>
              <w:top w:val="nil"/>
              <w:left w:val="nil"/>
              <w:bottom w:val="single" w:sz="4" w:space="0" w:color="auto"/>
              <w:right w:val="single" w:sz="4" w:space="0" w:color="auto"/>
            </w:tcBorders>
            <w:vAlign w:val="center"/>
          </w:tcPr>
          <w:p w14:paraId="5A253459" w14:textId="77777777" w:rsidR="00DD0177" w:rsidRPr="003036A5" w:rsidRDefault="00DD0177" w:rsidP="00D960CC">
            <w:pPr>
              <w:rPr>
                <w:color w:val="000000" w:themeColor="text1"/>
                <w:szCs w:val="22"/>
              </w:rPr>
            </w:pPr>
            <w:r w:rsidRPr="003036A5">
              <w:rPr>
                <w:color w:val="000000" w:themeColor="text1"/>
                <w:sz w:val="22"/>
                <w:szCs w:val="22"/>
              </w:rPr>
              <w:t>Потери</w:t>
            </w:r>
          </w:p>
        </w:tc>
        <w:tc>
          <w:tcPr>
            <w:tcW w:w="1839" w:type="dxa"/>
            <w:tcBorders>
              <w:top w:val="nil"/>
              <w:left w:val="nil"/>
              <w:bottom w:val="single" w:sz="4" w:space="0" w:color="auto"/>
              <w:right w:val="single" w:sz="4" w:space="0" w:color="auto"/>
            </w:tcBorders>
            <w:vAlign w:val="center"/>
          </w:tcPr>
          <w:p w14:paraId="60561D9C" w14:textId="77777777" w:rsidR="00DD0177" w:rsidRPr="003036A5" w:rsidRDefault="00DD0177" w:rsidP="00D960CC">
            <w:pPr>
              <w:jc w:val="center"/>
              <w:rPr>
                <w:color w:val="000000" w:themeColor="text1"/>
                <w:szCs w:val="22"/>
              </w:rPr>
            </w:pPr>
            <w:proofErr w:type="spellStart"/>
            <w:r>
              <w:rPr>
                <w:color w:val="000000" w:themeColor="text1"/>
                <w:sz w:val="22"/>
                <w:szCs w:val="22"/>
              </w:rPr>
              <w:t>Тыс.</w:t>
            </w:r>
            <w:r w:rsidRPr="003036A5">
              <w:rPr>
                <w:color w:val="000000" w:themeColor="text1"/>
                <w:sz w:val="22"/>
                <w:szCs w:val="22"/>
              </w:rPr>
              <w:t>кВт</w:t>
            </w:r>
            <w:proofErr w:type="spellEnd"/>
            <w:r w:rsidRPr="003036A5">
              <w:rPr>
                <w:color w:val="000000" w:themeColor="text1"/>
                <w:sz w:val="22"/>
                <w:szCs w:val="22"/>
              </w:rPr>
              <w:t>*час</w:t>
            </w:r>
          </w:p>
        </w:tc>
        <w:tc>
          <w:tcPr>
            <w:tcW w:w="2148" w:type="dxa"/>
            <w:tcBorders>
              <w:top w:val="nil"/>
              <w:left w:val="nil"/>
              <w:bottom w:val="single" w:sz="4" w:space="0" w:color="auto"/>
              <w:right w:val="single" w:sz="4" w:space="0" w:color="auto"/>
            </w:tcBorders>
            <w:noWrap/>
            <w:vAlign w:val="center"/>
          </w:tcPr>
          <w:p w14:paraId="62BADD5C" w14:textId="77777777" w:rsidR="00DD0177" w:rsidRPr="003036A5" w:rsidRDefault="00DD0177" w:rsidP="00D960CC">
            <w:pPr>
              <w:jc w:val="center"/>
              <w:rPr>
                <w:color w:val="000000" w:themeColor="text1"/>
                <w:szCs w:val="22"/>
              </w:rPr>
            </w:pPr>
            <w:r>
              <w:rPr>
                <w:color w:val="000000" w:themeColor="text1"/>
                <w:szCs w:val="22"/>
              </w:rPr>
              <w:t>74200</w:t>
            </w:r>
          </w:p>
        </w:tc>
      </w:tr>
      <w:tr w:rsidR="00DD0177" w14:paraId="64F08553" w14:textId="77777777" w:rsidTr="00D960CC">
        <w:trPr>
          <w:trHeight w:val="288"/>
          <w:jc w:val="center"/>
        </w:trPr>
        <w:tc>
          <w:tcPr>
            <w:tcW w:w="527" w:type="dxa"/>
            <w:tcBorders>
              <w:top w:val="nil"/>
              <w:left w:val="single" w:sz="4" w:space="0" w:color="auto"/>
              <w:bottom w:val="single" w:sz="4" w:space="0" w:color="auto"/>
              <w:right w:val="single" w:sz="4" w:space="0" w:color="auto"/>
            </w:tcBorders>
            <w:noWrap/>
            <w:vAlign w:val="center"/>
          </w:tcPr>
          <w:p w14:paraId="47717A02" w14:textId="77777777" w:rsidR="00DD0177" w:rsidRDefault="00DD0177" w:rsidP="00D960CC">
            <w:pPr>
              <w:rPr>
                <w:color w:val="000000"/>
                <w:szCs w:val="22"/>
              </w:rPr>
            </w:pPr>
            <w:r>
              <w:rPr>
                <w:color w:val="000000"/>
                <w:sz w:val="22"/>
                <w:szCs w:val="22"/>
              </w:rPr>
              <w:t> </w:t>
            </w:r>
          </w:p>
        </w:tc>
        <w:tc>
          <w:tcPr>
            <w:tcW w:w="5404" w:type="dxa"/>
            <w:tcBorders>
              <w:top w:val="nil"/>
              <w:left w:val="nil"/>
              <w:bottom w:val="single" w:sz="4" w:space="0" w:color="auto"/>
              <w:right w:val="single" w:sz="4" w:space="0" w:color="auto"/>
            </w:tcBorders>
            <w:noWrap/>
            <w:vAlign w:val="center"/>
          </w:tcPr>
          <w:p w14:paraId="67627B1C" w14:textId="77777777" w:rsidR="00DD0177" w:rsidRDefault="00DD0177" w:rsidP="00D960CC">
            <w:pPr>
              <w:rPr>
                <w:color w:val="000000"/>
                <w:szCs w:val="22"/>
              </w:rPr>
            </w:pPr>
            <w:r>
              <w:rPr>
                <w:color w:val="000000"/>
                <w:sz w:val="22"/>
                <w:szCs w:val="22"/>
              </w:rPr>
              <w:t>ИТОГО</w:t>
            </w:r>
          </w:p>
        </w:tc>
        <w:tc>
          <w:tcPr>
            <w:tcW w:w="1839" w:type="dxa"/>
            <w:tcBorders>
              <w:top w:val="nil"/>
              <w:left w:val="nil"/>
              <w:bottom w:val="single" w:sz="4" w:space="0" w:color="auto"/>
              <w:right w:val="single" w:sz="4" w:space="0" w:color="auto"/>
            </w:tcBorders>
            <w:noWrap/>
            <w:vAlign w:val="center"/>
          </w:tcPr>
          <w:p w14:paraId="4819DFF3" w14:textId="77777777" w:rsidR="00DD0177" w:rsidRDefault="00DD0177" w:rsidP="00D960CC">
            <w:pPr>
              <w:rPr>
                <w:color w:val="000000"/>
                <w:szCs w:val="22"/>
              </w:rPr>
            </w:pPr>
            <w:r>
              <w:rPr>
                <w:color w:val="000000"/>
                <w:sz w:val="22"/>
                <w:szCs w:val="22"/>
              </w:rPr>
              <w:t xml:space="preserve">    </w:t>
            </w:r>
            <w:proofErr w:type="spellStart"/>
            <w:r>
              <w:rPr>
                <w:color w:val="000000" w:themeColor="text1"/>
                <w:sz w:val="22"/>
                <w:szCs w:val="22"/>
              </w:rPr>
              <w:t>Тыс.</w:t>
            </w:r>
            <w:r w:rsidRPr="003036A5">
              <w:rPr>
                <w:color w:val="000000" w:themeColor="text1"/>
                <w:sz w:val="22"/>
                <w:szCs w:val="22"/>
              </w:rPr>
              <w:t>кВт</w:t>
            </w:r>
            <w:proofErr w:type="spellEnd"/>
            <w:r w:rsidRPr="003036A5">
              <w:rPr>
                <w:color w:val="000000" w:themeColor="text1"/>
                <w:sz w:val="22"/>
                <w:szCs w:val="22"/>
              </w:rPr>
              <w:t>*час</w:t>
            </w:r>
          </w:p>
        </w:tc>
        <w:tc>
          <w:tcPr>
            <w:tcW w:w="2148" w:type="dxa"/>
            <w:tcBorders>
              <w:top w:val="nil"/>
              <w:left w:val="nil"/>
              <w:bottom w:val="single" w:sz="4" w:space="0" w:color="auto"/>
              <w:right w:val="single" w:sz="4" w:space="0" w:color="auto"/>
            </w:tcBorders>
            <w:noWrap/>
            <w:vAlign w:val="center"/>
          </w:tcPr>
          <w:p w14:paraId="23B15402" w14:textId="77777777" w:rsidR="00DD0177" w:rsidRDefault="00DD0177" w:rsidP="00D960CC">
            <w:pPr>
              <w:jc w:val="center"/>
              <w:rPr>
                <w:color w:val="000000"/>
                <w:szCs w:val="22"/>
              </w:rPr>
            </w:pPr>
            <w:r>
              <w:rPr>
                <w:rFonts w:ascii="Calibri" w:hAnsi="Calibri"/>
                <w:color w:val="000000"/>
                <w:sz w:val="22"/>
                <w:szCs w:val="22"/>
              </w:rPr>
              <w:t>816263</w:t>
            </w:r>
          </w:p>
        </w:tc>
      </w:tr>
    </w:tbl>
    <w:p w14:paraId="7A37AE9F" w14:textId="77777777" w:rsidR="00DD0177" w:rsidRDefault="00DD0177" w:rsidP="00DD0177">
      <w:pPr>
        <w:autoSpaceDE w:val="0"/>
        <w:autoSpaceDN w:val="0"/>
        <w:adjustRightInd w:val="0"/>
        <w:ind w:firstLine="540"/>
        <w:jc w:val="both"/>
      </w:pPr>
    </w:p>
    <w:p w14:paraId="4532F210" w14:textId="77777777" w:rsidR="00DD0177" w:rsidRPr="0015139F" w:rsidRDefault="00DD0177" w:rsidP="00DD0177">
      <w:pPr>
        <w:rPr>
          <w:b/>
          <w:color w:val="FF0000"/>
          <w:sz w:val="28"/>
          <w:szCs w:val="28"/>
        </w:rPr>
      </w:pPr>
    </w:p>
    <w:p w14:paraId="4E7D23A8" w14:textId="61A74A58" w:rsidR="00DD0177" w:rsidRPr="00A5426C" w:rsidRDefault="00DD0177" w:rsidP="00DD0177">
      <w:pPr>
        <w:rPr>
          <w:b/>
          <w:color w:val="000000" w:themeColor="text1"/>
          <w:sz w:val="22"/>
          <w:szCs w:val="22"/>
        </w:rPr>
      </w:pPr>
      <w:r w:rsidRPr="00A5426C">
        <w:rPr>
          <w:b/>
          <w:color w:val="000000" w:themeColor="text1"/>
          <w:sz w:val="22"/>
          <w:szCs w:val="22"/>
        </w:rPr>
        <w:t xml:space="preserve">Таблица </w:t>
      </w:r>
      <w:r w:rsidR="00B753B8">
        <w:rPr>
          <w:b/>
          <w:color w:val="000000" w:themeColor="text1"/>
          <w:sz w:val="22"/>
          <w:szCs w:val="22"/>
        </w:rPr>
        <w:t>2</w:t>
      </w:r>
      <w:r>
        <w:rPr>
          <w:b/>
          <w:color w:val="000000" w:themeColor="text1"/>
          <w:sz w:val="22"/>
          <w:szCs w:val="22"/>
        </w:rPr>
        <w:t>.24</w:t>
      </w:r>
      <w:r w:rsidRPr="00A5426C">
        <w:rPr>
          <w:b/>
          <w:color w:val="000000" w:themeColor="text1"/>
          <w:sz w:val="22"/>
          <w:szCs w:val="22"/>
        </w:rPr>
        <w:t>. Основные технические характеристики оборудования и электросетей</w:t>
      </w:r>
    </w:p>
    <w:tbl>
      <w:tblPr>
        <w:tblW w:w="9918" w:type="dxa"/>
        <w:jc w:val="center"/>
        <w:tblLook w:val="04A0" w:firstRow="1" w:lastRow="0" w:firstColumn="1" w:lastColumn="0" w:noHBand="0" w:noVBand="1"/>
      </w:tblPr>
      <w:tblGrid>
        <w:gridCol w:w="736"/>
        <w:gridCol w:w="6205"/>
        <w:gridCol w:w="1733"/>
        <w:gridCol w:w="1244"/>
      </w:tblGrid>
      <w:tr w:rsidR="00DD0177" w:rsidRPr="00A5426C" w14:paraId="085F4019" w14:textId="77777777" w:rsidTr="00D960CC">
        <w:trPr>
          <w:trHeight w:val="312"/>
          <w:jc w:val="center"/>
        </w:trPr>
        <w:tc>
          <w:tcPr>
            <w:tcW w:w="736" w:type="dxa"/>
            <w:tcBorders>
              <w:top w:val="single" w:sz="4" w:space="0" w:color="auto"/>
              <w:left w:val="single" w:sz="4" w:space="0" w:color="auto"/>
              <w:bottom w:val="single" w:sz="4" w:space="0" w:color="auto"/>
              <w:right w:val="single" w:sz="4" w:space="0" w:color="auto"/>
            </w:tcBorders>
            <w:noWrap/>
            <w:vAlign w:val="center"/>
          </w:tcPr>
          <w:p w14:paraId="31CDC7B0" w14:textId="77777777" w:rsidR="00DD0177" w:rsidRPr="00A5426C" w:rsidRDefault="00DD0177" w:rsidP="00D960CC">
            <w:pPr>
              <w:jc w:val="center"/>
              <w:rPr>
                <w:color w:val="000000" w:themeColor="text1"/>
                <w:szCs w:val="22"/>
              </w:rPr>
            </w:pPr>
            <w:r w:rsidRPr="00A5426C">
              <w:rPr>
                <w:color w:val="000000" w:themeColor="text1"/>
                <w:sz w:val="22"/>
                <w:szCs w:val="22"/>
              </w:rPr>
              <w:t>№</w:t>
            </w:r>
          </w:p>
        </w:tc>
        <w:tc>
          <w:tcPr>
            <w:tcW w:w="6205" w:type="dxa"/>
            <w:tcBorders>
              <w:top w:val="single" w:sz="4" w:space="0" w:color="auto"/>
              <w:left w:val="nil"/>
              <w:bottom w:val="single" w:sz="4" w:space="0" w:color="auto"/>
              <w:right w:val="single" w:sz="4" w:space="0" w:color="auto"/>
            </w:tcBorders>
            <w:noWrap/>
            <w:vAlign w:val="center"/>
          </w:tcPr>
          <w:p w14:paraId="3E7274BE" w14:textId="77777777" w:rsidR="00DD0177" w:rsidRPr="00A5426C" w:rsidRDefault="00DD0177" w:rsidP="00D960CC">
            <w:pPr>
              <w:jc w:val="center"/>
              <w:rPr>
                <w:color w:val="000000" w:themeColor="text1"/>
                <w:szCs w:val="22"/>
              </w:rPr>
            </w:pPr>
            <w:r w:rsidRPr="00A5426C">
              <w:rPr>
                <w:color w:val="000000" w:themeColor="text1"/>
                <w:sz w:val="22"/>
                <w:szCs w:val="22"/>
              </w:rPr>
              <w:t>Наименование</w:t>
            </w:r>
          </w:p>
        </w:tc>
        <w:tc>
          <w:tcPr>
            <w:tcW w:w="1733" w:type="dxa"/>
            <w:tcBorders>
              <w:top w:val="single" w:sz="4" w:space="0" w:color="auto"/>
              <w:left w:val="nil"/>
              <w:bottom w:val="single" w:sz="4" w:space="0" w:color="auto"/>
              <w:right w:val="single" w:sz="4" w:space="0" w:color="auto"/>
            </w:tcBorders>
            <w:noWrap/>
            <w:vAlign w:val="center"/>
          </w:tcPr>
          <w:p w14:paraId="47F573A4" w14:textId="77777777" w:rsidR="00DD0177" w:rsidRPr="00A5426C" w:rsidRDefault="00DD0177" w:rsidP="00D960CC">
            <w:pPr>
              <w:jc w:val="center"/>
              <w:rPr>
                <w:color w:val="000000" w:themeColor="text1"/>
                <w:szCs w:val="22"/>
              </w:rPr>
            </w:pPr>
            <w:proofErr w:type="spellStart"/>
            <w:r w:rsidRPr="00A5426C">
              <w:rPr>
                <w:color w:val="000000" w:themeColor="text1"/>
                <w:sz w:val="22"/>
                <w:szCs w:val="22"/>
              </w:rPr>
              <w:t>ед.изм</w:t>
            </w:r>
            <w:proofErr w:type="spellEnd"/>
          </w:p>
        </w:tc>
        <w:tc>
          <w:tcPr>
            <w:tcW w:w="1244" w:type="dxa"/>
            <w:tcBorders>
              <w:top w:val="single" w:sz="4" w:space="0" w:color="auto"/>
              <w:left w:val="nil"/>
              <w:bottom w:val="single" w:sz="4" w:space="0" w:color="auto"/>
              <w:right w:val="single" w:sz="4" w:space="0" w:color="auto"/>
            </w:tcBorders>
            <w:noWrap/>
            <w:vAlign w:val="center"/>
          </w:tcPr>
          <w:p w14:paraId="2E623385" w14:textId="77777777" w:rsidR="00DD0177" w:rsidRPr="00A5426C" w:rsidRDefault="00DD0177" w:rsidP="00D960CC">
            <w:pPr>
              <w:jc w:val="center"/>
              <w:rPr>
                <w:color w:val="000000" w:themeColor="text1"/>
                <w:szCs w:val="22"/>
              </w:rPr>
            </w:pPr>
            <w:r w:rsidRPr="00A5426C">
              <w:rPr>
                <w:color w:val="000000" w:themeColor="text1"/>
                <w:sz w:val="22"/>
                <w:szCs w:val="22"/>
              </w:rPr>
              <w:t>Значение</w:t>
            </w:r>
          </w:p>
        </w:tc>
      </w:tr>
      <w:tr w:rsidR="00DD0177" w:rsidRPr="00A5426C" w14:paraId="07A91743" w14:textId="77777777" w:rsidTr="00D960CC">
        <w:trPr>
          <w:trHeight w:val="312"/>
          <w:jc w:val="center"/>
        </w:trPr>
        <w:tc>
          <w:tcPr>
            <w:tcW w:w="9918" w:type="dxa"/>
            <w:gridSpan w:val="4"/>
            <w:tcBorders>
              <w:top w:val="single" w:sz="4" w:space="0" w:color="auto"/>
              <w:left w:val="single" w:sz="4" w:space="0" w:color="auto"/>
              <w:bottom w:val="single" w:sz="4" w:space="0" w:color="auto"/>
              <w:right w:val="single" w:sz="4" w:space="0" w:color="auto"/>
            </w:tcBorders>
            <w:noWrap/>
            <w:vAlign w:val="center"/>
          </w:tcPr>
          <w:p w14:paraId="492ABD33" w14:textId="77777777" w:rsidR="00DD0177" w:rsidRPr="00A5426C" w:rsidRDefault="00DD0177" w:rsidP="00D960CC">
            <w:pPr>
              <w:jc w:val="center"/>
              <w:rPr>
                <w:b/>
                <w:color w:val="000000" w:themeColor="text1"/>
                <w:szCs w:val="22"/>
              </w:rPr>
            </w:pPr>
            <w:r w:rsidRPr="00A5426C">
              <w:rPr>
                <w:b/>
                <w:color w:val="000000" w:themeColor="text1"/>
                <w:sz w:val="22"/>
                <w:szCs w:val="22"/>
              </w:rPr>
              <w:t>Внешние и внутренние  сети</w:t>
            </w:r>
          </w:p>
        </w:tc>
      </w:tr>
      <w:tr w:rsidR="00DD0177" w:rsidRPr="00A5426C" w14:paraId="5C6D11EC" w14:textId="77777777" w:rsidTr="00D960CC">
        <w:trPr>
          <w:trHeight w:val="312"/>
          <w:jc w:val="center"/>
        </w:trPr>
        <w:tc>
          <w:tcPr>
            <w:tcW w:w="736" w:type="dxa"/>
            <w:tcBorders>
              <w:top w:val="nil"/>
              <w:left w:val="single" w:sz="4" w:space="0" w:color="auto"/>
              <w:bottom w:val="single" w:sz="4" w:space="0" w:color="auto"/>
              <w:right w:val="single" w:sz="4" w:space="0" w:color="auto"/>
            </w:tcBorders>
            <w:noWrap/>
            <w:vAlign w:val="center"/>
          </w:tcPr>
          <w:p w14:paraId="7CEE0E9F" w14:textId="77777777" w:rsidR="00DD0177" w:rsidRPr="00A5426C" w:rsidRDefault="00DD0177" w:rsidP="00D960CC">
            <w:pPr>
              <w:jc w:val="center"/>
              <w:rPr>
                <w:color w:val="000000" w:themeColor="text1"/>
                <w:sz w:val="22"/>
                <w:szCs w:val="22"/>
              </w:rPr>
            </w:pPr>
            <w:r w:rsidRPr="00A5426C">
              <w:rPr>
                <w:color w:val="000000" w:themeColor="text1"/>
                <w:sz w:val="22"/>
                <w:szCs w:val="22"/>
              </w:rPr>
              <w:t>1</w:t>
            </w:r>
          </w:p>
        </w:tc>
        <w:tc>
          <w:tcPr>
            <w:tcW w:w="6205" w:type="dxa"/>
            <w:tcBorders>
              <w:top w:val="nil"/>
              <w:left w:val="nil"/>
              <w:bottom w:val="single" w:sz="4" w:space="0" w:color="auto"/>
              <w:right w:val="single" w:sz="4" w:space="0" w:color="auto"/>
            </w:tcBorders>
            <w:noWrap/>
            <w:vAlign w:val="center"/>
          </w:tcPr>
          <w:p w14:paraId="53B3ED2F" w14:textId="77777777" w:rsidR="00DD0177" w:rsidRPr="00A5426C" w:rsidRDefault="00DD0177" w:rsidP="00D960CC">
            <w:pPr>
              <w:rPr>
                <w:color w:val="000000" w:themeColor="text1"/>
                <w:sz w:val="22"/>
                <w:szCs w:val="22"/>
              </w:rPr>
            </w:pPr>
            <w:r w:rsidRPr="00A5426C">
              <w:rPr>
                <w:color w:val="000000" w:themeColor="text1"/>
                <w:sz w:val="22"/>
                <w:szCs w:val="22"/>
              </w:rPr>
              <w:t xml:space="preserve">Количество силовых трансформаторов 35 </w:t>
            </w:r>
            <w:proofErr w:type="spellStart"/>
            <w:r w:rsidRPr="00A5426C">
              <w:rPr>
                <w:color w:val="000000" w:themeColor="text1"/>
                <w:sz w:val="22"/>
                <w:szCs w:val="22"/>
              </w:rPr>
              <w:t>кВ</w:t>
            </w:r>
            <w:proofErr w:type="spellEnd"/>
            <w:r w:rsidRPr="00A5426C">
              <w:rPr>
                <w:color w:val="000000" w:themeColor="text1"/>
                <w:sz w:val="22"/>
                <w:szCs w:val="22"/>
              </w:rPr>
              <w:t>, 0,4кВ</w:t>
            </w:r>
          </w:p>
        </w:tc>
        <w:tc>
          <w:tcPr>
            <w:tcW w:w="1733" w:type="dxa"/>
            <w:tcBorders>
              <w:top w:val="nil"/>
              <w:left w:val="nil"/>
              <w:bottom w:val="single" w:sz="4" w:space="0" w:color="auto"/>
              <w:right w:val="single" w:sz="4" w:space="0" w:color="auto"/>
            </w:tcBorders>
            <w:noWrap/>
            <w:vAlign w:val="center"/>
          </w:tcPr>
          <w:p w14:paraId="389F14FE" w14:textId="77777777" w:rsidR="00DD0177" w:rsidRPr="00A5426C" w:rsidRDefault="00DD0177" w:rsidP="00D960CC">
            <w:pPr>
              <w:jc w:val="center"/>
              <w:rPr>
                <w:color w:val="000000" w:themeColor="text1"/>
                <w:sz w:val="22"/>
                <w:szCs w:val="22"/>
              </w:rPr>
            </w:pPr>
            <w:r w:rsidRPr="00A5426C">
              <w:rPr>
                <w:color w:val="000000" w:themeColor="text1"/>
                <w:sz w:val="22"/>
                <w:szCs w:val="22"/>
              </w:rPr>
              <w:t xml:space="preserve"> </w:t>
            </w:r>
            <w:proofErr w:type="spellStart"/>
            <w:r w:rsidRPr="00A5426C">
              <w:rPr>
                <w:color w:val="000000" w:themeColor="text1"/>
                <w:sz w:val="22"/>
                <w:szCs w:val="22"/>
              </w:rPr>
              <w:t>шт</w:t>
            </w:r>
            <w:proofErr w:type="spellEnd"/>
          </w:p>
        </w:tc>
        <w:tc>
          <w:tcPr>
            <w:tcW w:w="1244" w:type="dxa"/>
            <w:tcBorders>
              <w:top w:val="nil"/>
              <w:left w:val="nil"/>
              <w:bottom w:val="single" w:sz="4" w:space="0" w:color="auto"/>
              <w:right w:val="single" w:sz="4" w:space="0" w:color="auto"/>
            </w:tcBorders>
            <w:noWrap/>
            <w:vAlign w:val="center"/>
          </w:tcPr>
          <w:p w14:paraId="49F523D9" w14:textId="77777777" w:rsidR="00DD0177" w:rsidRPr="00A5426C" w:rsidRDefault="00DD0177" w:rsidP="00D960CC">
            <w:pPr>
              <w:jc w:val="center"/>
              <w:rPr>
                <w:color w:val="000000" w:themeColor="text1"/>
                <w:sz w:val="22"/>
                <w:szCs w:val="22"/>
              </w:rPr>
            </w:pPr>
            <w:r w:rsidRPr="00A5426C">
              <w:rPr>
                <w:color w:val="000000" w:themeColor="text1"/>
                <w:sz w:val="22"/>
                <w:szCs w:val="22"/>
              </w:rPr>
              <w:t>3</w:t>
            </w:r>
            <w:r>
              <w:rPr>
                <w:color w:val="000000" w:themeColor="text1"/>
                <w:sz w:val="22"/>
                <w:szCs w:val="22"/>
              </w:rPr>
              <w:t>5</w:t>
            </w:r>
          </w:p>
        </w:tc>
      </w:tr>
      <w:tr w:rsidR="00DD0177" w:rsidRPr="00A5426C" w14:paraId="4D3803A8" w14:textId="77777777" w:rsidTr="00D960CC">
        <w:trPr>
          <w:trHeight w:val="312"/>
          <w:jc w:val="center"/>
        </w:trPr>
        <w:tc>
          <w:tcPr>
            <w:tcW w:w="736" w:type="dxa"/>
            <w:tcBorders>
              <w:top w:val="nil"/>
              <w:left w:val="single" w:sz="4" w:space="0" w:color="auto"/>
              <w:bottom w:val="single" w:sz="4" w:space="0" w:color="auto"/>
              <w:right w:val="single" w:sz="4" w:space="0" w:color="auto"/>
            </w:tcBorders>
            <w:noWrap/>
            <w:vAlign w:val="center"/>
          </w:tcPr>
          <w:p w14:paraId="5F557F9F" w14:textId="77777777" w:rsidR="00DD0177" w:rsidRPr="00A5426C" w:rsidRDefault="00DD0177" w:rsidP="00D960CC">
            <w:pPr>
              <w:jc w:val="center"/>
              <w:rPr>
                <w:color w:val="000000" w:themeColor="text1"/>
                <w:sz w:val="22"/>
                <w:szCs w:val="22"/>
              </w:rPr>
            </w:pPr>
            <w:r w:rsidRPr="00A5426C">
              <w:rPr>
                <w:color w:val="000000" w:themeColor="text1"/>
                <w:sz w:val="22"/>
                <w:szCs w:val="22"/>
              </w:rPr>
              <w:t>2</w:t>
            </w:r>
          </w:p>
        </w:tc>
        <w:tc>
          <w:tcPr>
            <w:tcW w:w="6205" w:type="dxa"/>
            <w:tcBorders>
              <w:top w:val="nil"/>
              <w:left w:val="nil"/>
              <w:bottom w:val="single" w:sz="4" w:space="0" w:color="auto"/>
              <w:right w:val="single" w:sz="4" w:space="0" w:color="auto"/>
            </w:tcBorders>
            <w:noWrap/>
            <w:vAlign w:val="center"/>
          </w:tcPr>
          <w:p w14:paraId="6E0DDE63" w14:textId="77777777" w:rsidR="00DD0177" w:rsidRPr="00A5426C" w:rsidRDefault="00DD0177" w:rsidP="00D960CC">
            <w:pPr>
              <w:rPr>
                <w:color w:val="000000" w:themeColor="text1"/>
                <w:sz w:val="22"/>
                <w:szCs w:val="22"/>
              </w:rPr>
            </w:pPr>
            <w:r w:rsidRPr="00A5426C">
              <w:rPr>
                <w:color w:val="000000" w:themeColor="text1"/>
                <w:sz w:val="22"/>
                <w:szCs w:val="22"/>
              </w:rPr>
              <w:t xml:space="preserve">Мощность трансформаторов, </w:t>
            </w:r>
            <w:proofErr w:type="spellStart"/>
            <w:r w:rsidRPr="00A5426C">
              <w:rPr>
                <w:color w:val="000000" w:themeColor="text1"/>
                <w:sz w:val="22"/>
                <w:szCs w:val="22"/>
              </w:rPr>
              <w:t>кВА</w:t>
            </w:r>
            <w:proofErr w:type="spellEnd"/>
          </w:p>
        </w:tc>
        <w:tc>
          <w:tcPr>
            <w:tcW w:w="1733" w:type="dxa"/>
            <w:tcBorders>
              <w:top w:val="nil"/>
              <w:left w:val="nil"/>
              <w:bottom w:val="single" w:sz="4" w:space="0" w:color="auto"/>
              <w:right w:val="single" w:sz="4" w:space="0" w:color="auto"/>
            </w:tcBorders>
            <w:noWrap/>
            <w:vAlign w:val="center"/>
          </w:tcPr>
          <w:p w14:paraId="25195DD3" w14:textId="77777777" w:rsidR="00DD0177" w:rsidRPr="00A5426C" w:rsidRDefault="00DD0177" w:rsidP="00D960CC">
            <w:pPr>
              <w:jc w:val="center"/>
              <w:rPr>
                <w:color w:val="000000" w:themeColor="text1"/>
                <w:sz w:val="22"/>
                <w:szCs w:val="22"/>
              </w:rPr>
            </w:pPr>
            <w:proofErr w:type="spellStart"/>
            <w:r w:rsidRPr="00A5426C">
              <w:rPr>
                <w:color w:val="000000" w:themeColor="text1"/>
                <w:sz w:val="22"/>
                <w:szCs w:val="22"/>
              </w:rPr>
              <w:t>кВА</w:t>
            </w:r>
            <w:proofErr w:type="spellEnd"/>
          </w:p>
        </w:tc>
        <w:tc>
          <w:tcPr>
            <w:tcW w:w="1244" w:type="dxa"/>
            <w:tcBorders>
              <w:top w:val="nil"/>
              <w:left w:val="nil"/>
              <w:bottom w:val="single" w:sz="4" w:space="0" w:color="auto"/>
              <w:right w:val="single" w:sz="4" w:space="0" w:color="auto"/>
            </w:tcBorders>
            <w:noWrap/>
            <w:vAlign w:val="center"/>
          </w:tcPr>
          <w:p w14:paraId="593123D2" w14:textId="77777777" w:rsidR="00DD0177" w:rsidRPr="00A5426C" w:rsidRDefault="00DD0177" w:rsidP="00D960CC">
            <w:pPr>
              <w:jc w:val="center"/>
              <w:rPr>
                <w:color w:val="000000" w:themeColor="text1"/>
                <w:sz w:val="22"/>
                <w:szCs w:val="22"/>
              </w:rPr>
            </w:pPr>
            <w:r w:rsidRPr="00A5426C">
              <w:rPr>
                <w:color w:val="000000" w:themeColor="text1"/>
                <w:sz w:val="22"/>
                <w:szCs w:val="22"/>
              </w:rPr>
              <w:t>3</w:t>
            </w:r>
            <w:r>
              <w:rPr>
                <w:color w:val="000000" w:themeColor="text1"/>
                <w:sz w:val="22"/>
                <w:szCs w:val="22"/>
              </w:rPr>
              <w:t>162</w:t>
            </w:r>
          </w:p>
        </w:tc>
      </w:tr>
      <w:tr w:rsidR="00DD0177" w:rsidRPr="00A5426C" w14:paraId="71359062" w14:textId="77777777" w:rsidTr="00D960CC">
        <w:trPr>
          <w:trHeight w:val="312"/>
          <w:jc w:val="center"/>
        </w:trPr>
        <w:tc>
          <w:tcPr>
            <w:tcW w:w="736" w:type="dxa"/>
            <w:tcBorders>
              <w:top w:val="nil"/>
              <w:left w:val="single" w:sz="4" w:space="0" w:color="auto"/>
              <w:bottom w:val="single" w:sz="4" w:space="0" w:color="auto"/>
              <w:right w:val="single" w:sz="4" w:space="0" w:color="auto"/>
            </w:tcBorders>
            <w:noWrap/>
            <w:vAlign w:val="center"/>
          </w:tcPr>
          <w:p w14:paraId="78F13219" w14:textId="77777777" w:rsidR="00DD0177" w:rsidRPr="00A5426C" w:rsidRDefault="00DD0177" w:rsidP="00D960CC">
            <w:pPr>
              <w:jc w:val="center"/>
              <w:rPr>
                <w:sz w:val="22"/>
                <w:szCs w:val="22"/>
              </w:rPr>
            </w:pPr>
            <w:r w:rsidRPr="00A5426C">
              <w:rPr>
                <w:sz w:val="22"/>
                <w:szCs w:val="22"/>
              </w:rPr>
              <w:t>3</w:t>
            </w:r>
          </w:p>
        </w:tc>
        <w:tc>
          <w:tcPr>
            <w:tcW w:w="6205" w:type="dxa"/>
            <w:tcBorders>
              <w:top w:val="nil"/>
              <w:left w:val="nil"/>
              <w:bottom w:val="single" w:sz="4" w:space="0" w:color="auto"/>
              <w:right w:val="single" w:sz="4" w:space="0" w:color="auto"/>
            </w:tcBorders>
            <w:noWrap/>
            <w:vAlign w:val="center"/>
          </w:tcPr>
          <w:p w14:paraId="581BE2C4" w14:textId="77777777" w:rsidR="00DD0177" w:rsidRPr="00A5426C" w:rsidRDefault="00DD0177" w:rsidP="00D960CC">
            <w:pPr>
              <w:rPr>
                <w:sz w:val="22"/>
                <w:szCs w:val="22"/>
              </w:rPr>
            </w:pPr>
            <w:r w:rsidRPr="00A5426C">
              <w:rPr>
                <w:sz w:val="22"/>
                <w:szCs w:val="22"/>
              </w:rPr>
              <w:t>Протяженность линий электропередач, в том числе:</w:t>
            </w:r>
          </w:p>
        </w:tc>
        <w:tc>
          <w:tcPr>
            <w:tcW w:w="1733" w:type="dxa"/>
            <w:tcBorders>
              <w:top w:val="nil"/>
              <w:left w:val="nil"/>
              <w:bottom w:val="single" w:sz="4" w:space="0" w:color="auto"/>
              <w:right w:val="single" w:sz="4" w:space="0" w:color="auto"/>
            </w:tcBorders>
            <w:noWrap/>
            <w:vAlign w:val="center"/>
          </w:tcPr>
          <w:p w14:paraId="40D75271" w14:textId="77777777" w:rsidR="00DD0177" w:rsidRPr="00A5426C" w:rsidRDefault="00DD0177" w:rsidP="00D960CC">
            <w:pPr>
              <w:jc w:val="center"/>
              <w:rPr>
                <w:sz w:val="22"/>
                <w:szCs w:val="22"/>
              </w:rPr>
            </w:pPr>
            <w:r w:rsidRPr="00A5426C">
              <w:rPr>
                <w:sz w:val="22"/>
                <w:szCs w:val="22"/>
              </w:rPr>
              <w:t>км</w:t>
            </w:r>
          </w:p>
        </w:tc>
        <w:tc>
          <w:tcPr>
            <w:tcW w:w="1244" w:type="dxa"/>
            <w:tcBorders>
              <w:top w:val="nil"/>
              <w:left w:val="nil"/>
              <w:bottom w:val="single" w:sz="4" w:space="0" w:color="auto"/>
              <w:right w:val="single" w:sz="4" w:space="0" w:color="auto"/>
            </w:tcBorders>
            <w:noWrap/>
            <w:vAlign w:val="center"/>
          </w:tcPr>
          <w:p w14:paraId="1F829FB4" w14:textId="77777777" w:rsidR="00DD0177" w:rsidRPr="00A5426C" w:rsidRDefault="00DD0177" w:rsidP="00D960CC">
            <w:pPr>
              <w:jc w:val="center"/>
              <w:rPr>
                <w:sz w:val="22"/>
                <w:szCs w:val="22"/>
              </w:rPr>
            </w:pPr>
            <w:r>
              <w:rPr>
                <w:sz w:val="22"/>
                <w:szCs w:val="22"/>
              </w:rPr>
              <w:t>61,98</w:t>
            </w:r>
          </w:p>
        </w:tc>
      </w:tr>
      <w:tr w:rsidR="00DD0177" w:rsidRPr="00A5426C" w14:paraId="0E42BABE" w14:textId="77777777" w:rsidTr="00D960CC">
        <w:trPr>
          <w:trHeight w:val="312"/>
          <w:jc w:val="center"/>
        </w:trPr>
        <w:tc>
          <w:tcPr>
            <w:tcW w:w="736" w:type="dxa"/>
            <w:tcBorders>
              <w:top w:val="nil"/>
              <w:left w:val="single" w:sz="4" w:space="0" w:color="auto"/>
              <w:bottom w:val="single" w:sz="4" w:space="0" w:color="auto"/>
              <w:right w:val="single" w:sz="4" w:space="0" w:color="auto"/>
            </w:tcBorders>
            <w:noWrap/>
            <w:vAlign w:val="center"/>
          </w:tcPr>
          <w:p w14:paraId="2EF0F132" w14:textId="77777777" w:rsidR="00DD0177" w:rsidRPr="00A5426C" w:rsidRDefault="00DD0177" w:rsidP="00D960CC">
            <w:pPr>
              <w:jc w:val="center"/>
              <w:rPr>
                <w:sz w:val="22"/>
                <w:szCs w:val="22"/>
              </w:rPr>
            </w:pPr>
            <w:r w:rsidRPr="00A5426C">
              <w:rPr>
                <w:sz w:val="22"/>
                <w:szCs w:val="22"/>
              </w:rPr>
              <w:t>3.1</w:t>
            </w:r>
          </w:p>
        </w:tc>
        <w:tc>
          <w:tcPr>
            <w:tcW w:w="6205" w:type="dxa"/>
            <w:tcBorders>
              <w:top w:val="nil"/>
              <w:left w:val="nil"/>
              <w:bottom w:val="single" w:sz="4" w:space="0" w:color="auto"/>
              <w:right w:val="single" w:sz="4" w:space="0" w:color="auto"/>
            </w:tcBorders>
            <w:noWrap/>
            <w:vAlign w:val="center"/>
          </w:tcPr>
          <w:p w14:paraId="6C61CCB9" w14:textId="77777777" w:rsidR="00DD0177" w:rsidRPr="00A5426C" w:rsidRDefault="00DD0177" w:rsidP="00D960CC">
            <w:pPr>
              <w:rPr>
                <w:sz w:val="22"/>
                <w:szCs w:val="22"/>
              </w:rPr>
            </w:pPr>
            <w:r w:rsidRPr="00A5426C">
              <w:rPr>
                <w:sz w:val="22"/>
                <w:szCs w:val="22"/>
              </w:rPr>
              <w:t xml:space="preserve">Протяженность ЛЭП-10 </w:t>
            </w:r>
            <w:proofErr w:type="spellStart"/>
            <w:r w:rsidRPr="00A5426C">
              <w:rPr>
                <w:sz w:val="22"/>
                <w:szCs w:val="22"/>
              </w:rPr>
              <w:t>кВ</w:t>
            </w:r>
            <w:proofErr w:type="spellEnd"/>
          </w:p>
        </w:tc>
        <w:tc>
          <w:tcPr>
            <w:tcW w:w="1733" w:type="dxa"/>
            <w:tcBorders>
              <w:top w:val="nil"/>
              <w:left w:val="nil"/>
              <w:bottom w:val="single" w:sz="4" w:space="0" w:color="auto"/>
              <w:right w:val="single" w:sz="4" w:space="0" w:color="auto"/>
            </w:tcBorders>
            <w:noWrap/>
          </w:tcPr>
          <w:p w14:paraId="7EF7D2EF" w14:textId="77777777" w:rsidR="00DD0177" w:rsidRPr="00A5426C" w:rsidRDefault="00DD0177" w:rsidP="00D960CC">
            <w:pPr>
              <w:jc w:val="center"/>
              <w:rPr>
                <w:sz w:val="22"/>
                <w:szCs w:val="22"/>
              </w:rPr>
            </w:pPr>
            <w:r w:rsidRPr="00A5426C">
              <w:rPr>
                <w:sz w:val="22"/>
                <w:szCs w:val="22"/>
              </w:rPr>
              <w:t>км</w:t>
            </w:r>
          </w:p>
        </w:tc>
        <w:tc>
          <w:tcPr>
            <w:tcW w:w="1244" w:type="dxa"/>
            <w:tcBorders>
              <w:top w:val="nil"/>
              <w:left w:val="nil"/>
              <w:bottom w:val="single" w:sz="4" w:space="0" w:color="auto"/>
              <w:right w:val="single" w:sz="4" w:space="0" w:color="auto"/>
            </w:tcBorders>
            <w:noWrap/>
            <w:vAlign w:val="center"/>
          </w:tcPr>
          <w:p w14:paraId="0464133D" w14:textId="77777777" w:rsidR="00DD0177" w:rsidRPr="00A5426C" w:rsidRDefault="00DD0177" w:rsidP="00D960CC">
            <w:pPr>
              <w:jc w:val="center"/>
              <w:rPr>
                <w:sz w:val="22"/>
                <w:szCs w:val="22"/>
              </w:rPr>
            </w:pPr>
            <w:r w:rsidRPr="00A5426C">
              <w:rPr>
                <w:sz w:val="22"/>
                <w:szCs w:val="22"/>
              </w:rPr>
              <w:t>3</w:t>
            </w:r>
            <w:r>
              <w:rPr>
                <w:sz w:val="22"/>
                <w:szCs w:val="22"/>
              </w:rPr>
              <w:t>2,25</w:t>
            </w:r>
          </w:p>
        </w:tc>
      </w:tr>
      <w:tr w:rsidR="00DD0177" w:rsidRPr="00A5426C" w14:paraId="562A8EC5" w14:textId="77777777" w:rsidTr="00D960CC">
        <w:trPr>
          <w:trHeight w:val="312"/>
          <w:jc w:val="center"/>
        </w:trPr>
        <w:tc>
          <w:tcPr>
            <w:tcW w:w="736" w:type="dxa"/>
            <w:tcBorders>
              <w:top w:val="nil"/>
              <w:left w:val="single" w:sz="4" w:space="0" w:color="auto"/>
              <w:bottom w:val="single" w:sz="4" w:space="0" w:color="auto"/>
              <w:right w:val="single" w:sz="4" w:space="0" w:color="auto"/>
            </w:tcBorders>
            <w:noWrap/>
            <w:vAlign w:val="center"/>
          </w:tcPr>
          <w:p w14:paraId="3102CB9D" w14:textId="77777777" w:rsidR="00DD0177" w:rsidRPr="00A5426C" w:rsidRDefault="00DD0177" w:rsidP="00D960CC">
            <w:pPr>
              <w:jc w:val="center"/>
              <w:rPr>
                <w:sz w:val="22"/>
                <w:szCs w:val="22"/>
              </w:rPr>
            </w:pPr>
            <w:r w:rsidRPr="00A5426C">
              <w:rPr>
                <w:sz w:val="22"/>
                <w:szCs w:val="22"/>
              </w:rPr>
              <w:t>3.2</w:t>
            </w:r>
          </w:p>
        </w:tc>
        <w:tc>
          <w:tcPr>
            <w:tcW w:w="6205" w:type="dxa"/>
            <w:tcBorders>
              <w:top w:val="nil"/>
              <w:left w:val="nil"/>
              <w:bottom w:val="single" w:sz="4" w:space="0" w:color="auto"/>
              <w:right w:val="single" w:sz="4" w:space="0" w:color="auto"/>
            </w:tcBorders>
            <w:noWrap/>
            <w:vAlign w:val="center"/>
          </w:tcPr>
          <w:p w14:paraId="534A0F8A" w14:textId="77777777" w:rsidR="00DD0177" w:rsidRPr="00A5426C" w:rsidRDefault="00DD0177" w:rsidP="00D960CC">
            <w:pPr>
              <w:rPr>
                <w:sz w:val="22"/>
                <w:szCs w:val="22"/>
              </w:rPr>
            </w:pPr>
            <w:r w:rsidRPr="00A5426C">
              <w:rPr>
                <w:sz w:val="22"/>
                <w:szCs w:val="22"/>
              </w:rPr>
              <w:t xml:space="preserve">Протяженность ЛЭП-0,4 </w:t>
            </w:r>
            <w:proofErr w:type="spellStart"/>
            <w:r w:rsidRPr="00A5426C">
              <w:rPr>
                <w:sz w:val="22"/>
                <w:szCs w:val="22"/>
              </w:rPr>
              <w:t>кВ</w:t>
            </w:r>
            <w:proofErr w:type="spellEnd"/>
          </w:p>
        </w:tc>
        <w:tc>
          <w:tcPr>
            <w:tcW w:w="1733" w:type="dxa"/>
            <w:tcBorders>
              <w:top w:val="nil"/>
              <w:left w:val="nil"/>
              <w:bottom w:val="single" w:sz="4" w:space="0" w:color="auto"/>
              <w:right w:val="single" w:sz="4" w:space="0" w:color="auto"/>
            </w:tcBorders>
            <w:noWrap/>
          </w:tcPr>
          <w:p w14:paraId="5B43023D" w14:textId="77777777" w:rsidR="00DD0177" w:rsidRPr="00A5426C" w:rsidRDefault="00DD0177" w:rsidP="00D960CC">
            <w:pPr>
              <w:jc w:val="center"/>
              <w:rPr>
                <w:sz w:val="22"/>
                <w:szCs w:val="22"/>
              </w:rPr>
            </w:pPr>
            <w:r w:rsidRPr="00A5426C">
              <w:rPr>
                <w:sz w:val="22"/>
                <w:szCs w:val="22"/>
              </w:rPr>
              <w:t>км</w:t>
            </w:r>
          </w:p>
        </w:tc>
        <w:tc>
          <w:tcPr>
            <w:tcW w:w="1244" w:type="dxa"/>
            <w:tcBorders>
              <w:top w:val="nil"/>
              <w:left w:val="nil"/>
              <w:bottom w:val="single" w:sz="4" w:space="0" w:color="auto"/>
              <w:right w:val="single" w:sz="4" w:space="0" w:color="auto"/>
            </w:tcBorders>
            <w:noWrap/>
            <w:vAlign w:val="center"/>
          </w:tcPr>
          <w:p w14:paraId="34B9C796" w14:textId="77777777" w:rsidR="00DD0177" w:rsidRPr="00A5426C" w:rsidRDefault="00DD0177" w:rsidP="00D960CC">
            <w:pPr>
              <w:jc w:val="center"/>
              <w:rPr>
                <w:sz w:val="22"/>
                <w:szCs w:val="22"/>
              </w:rPr>
            </w:pPr>
            <w:r>
              <w:rPr>
                <w:sz w:val="22"/>
                <w:szCs w:val="22"/>
              </w:rPr>
              <w:t>29,73</w:t>
            </w:r>
          </w:p>
        </w:tc>
      </w:tr>
    </w:tbl>
    <w:p w14:paraId="39B40E22" w14:textId="77777777" w:rsidR="00DD0177" w:rsidRDefault="00DD0177" w:rsidP="00DD0177">
      <w:pPr>
        <w:tabs>
          <w:tab w:val="left" w:pos="0"/>
        </w:tabs>
        <w:outlineLvl w:val="0"/>
        <w:rPr>
          <w:b/>
          <w:iCs/>
          <w:sz w:val="22"/>
          <w:szCs w:val="22"/>
        </w:rPr>
      </w:pPr>
    </w:p>
    <w:p w14:paraId="4B8EFDC6" w14:textId="77777777" w:rsidR="00DD0177" w:rsidRDefault="00DD0177" w:rsidP="00DD0177">
      <w:pPr>
        <w:autoSpaceDE w:val="0"/>
        <w:autoSpaceDN w:val="0"/>
        <w:adjustRightInd w:val="0"/>
        <w:rPr>
          <w:rFonts w:eastAsia="SimSun"/>
          <w:color w:val="000000"/>
          <w:sz w:val="23"/>
          <w:szCs w:val="23"/>
        </w:rPr>
      </w:pPr>
      <w:r w:rsidRPr="00427C76">
        <w:rPr>
          <w:rFonts w:eastAsia="SimSun"/>
          <w:color w:val="000000"/>
          <w:sz w:val="23"/>
          <w:szCs w:val="23"/>
        </w:rPr>
        <w:t xml:space="preserve">Электроснабжение </w:t>
      </w:r>
      <w:r>
        <w:rPr>
          <w:rFonts w:eastAsia="SimSun"/>
          <w:color w:val="000000"/>
          <w:sz w:val="23"/>
          <w:szCs w:val="23"/>
        </w:rPr>
        <w:t xml:space="preserve">Егорьевского </w:t>
      </w:r>
      <w:r w:rsidRPr="00427C76">
        <w:rPr>
          <w:rFonts w:eastAsia="SimSun"/>
          <w:color w:val="000000"/>
          <w:sz w:val="23"/>
          <w:szCs w:val="23"/>
        </w:rPr>
        <w:t>сельсовета</w:t>
      </w:r>
      <w:r>
        <w:rPr>
          <w:rFonts w:eastAsia="SimSun"/>
          <w:color w:val="000000"/>
          <w:sz w:val="23"/>
          <w:szCs w:val="23"/>
        </w:rPr>
        <w:t xml:space="preserve"> </w:t>
      </w:r>
      <w:r w:rsidRPr="00427C76">
        <w:rPr>
          <w:rFonts w:eastAsia="SimSun"/>
          <w:color w:val="000000"/>
          <w:sz w:val="23"/>
          <w:szCs w:val="23"/>
        </w:rPr>
        <w:t xml:space="preserve"> осуществляется от ПС 110/35/10 «Лачиново».</w:t>
      </w:r>
    </w:p>
    <w:p w14:paraId="47AA8373" w14:textId="166723BC" w:rsidR="00DD0177" w:rsidRDefault="00DD0177" w:rsidP="00DD0177">
      <w:pPr>
        <w:autoSpaceDE w:val="0"/>
        <w:autoSpaceDN w:val="0"/>
        <w:adjustRightInd w:val="0"/>
        <w:rPr>
          <w:rFonts w:eastAsia="SimSun"/>
          <w:color w:val="000000"/>
          <w:sz w:val="23"/>
          <w:szCs w:val="23"/>
        </w:rPr>
      </w:pPr>
      <w:r>
        <w:rPr>
          <w:rFonts w:eastAsia="SimSun"/>
          <w:color w:val="000000"/>
          <w:sz w:val="23"/>
          <w:szCs w:val="23"/>
        </w:rPr>
        <w:t xml:space="preserve">Характеристика  данной подстанции  представлена  в таблице  </w:t>
      </w:r>
      <w:r w:rsidR="00B753B8">
        <w:rPr>
          <w:rFonts w:eastAsia="SimSun"/>
          <w:color w:val="000000"/>
          <w:sz w:val="23"/>
          <w:szCs w:val="23"/>
        </w:rPr>
        <w:t>2</w:t>
      </w:r>
      <w:r>
        <w:rPr>
          <w:rFonts w:eastAsia="SimSun"/>
          <w:color w:val="000000"/>
          <w:sz w:val="23"/>
          <w:szCs w:val="23"/>
        </w:rPr>
        <w:t>.25.</w:t>
      </w:r>
    </w:p>
    <w:p w14:paraId="7381A98B" w14:textId="77777777" w:rsidR="00DD0177" w:rsidRDefault="00DD0177" w:rsidP="00DD0177">
      <w:pPr>
        <w:autoSpaceDE w:val="0"/>
        <w:autoSpaceDN w:val="0"/>
        <w:adjustRightInd w:val="0"/>
        <w:rPr>
          <w:rFonts w:eastAsia="SimSun"/>
          <w:color w:val="000000"/>
          <w:sz w:val="23"/>
          <w:szCs w:val="23"/>
        </w:rPr>
      </w:pPr>
    </w:p>
    <w:p w14:paraId="5052205F" w14:textId="1F8AD973" w:rsidR="00DD0177" w:rsidRPr="001156CA" w:rsidRDefault="00DD0177" w:rsidP="00DD0177">
      <w:pPr>
        <w:autoSpaceDE w:val="0"/>
        <w:autoSpaceDN w:val="0"/>
        <w:adjustRightInd w:val="0"/>
        <w:rPr>
          <w:rFonts w:eastAsia="SimSun"/>
          <w:b/>
          <w:color w:val="000000"/>
          <w:sz w:val="22"/>
          <w:szCs w:val="22"/>
        </w:rPr>
      </w:pPr>
      <w:r w:rsidRPr="001156CA">
        <w:rPr>
          <w:rFonts w:eastAsia="SimSun"/>
          <w:b/>
          <w:color w:val="000000"/>
          <w:sz w:val="22"/>
          <w:szCs w:val="22"/>
        </w:rPr>
        <w:t>Таблица</w:t>
      </w:r>
      <w:r>
        <w:rPr>
          <w:rFonts w:eastAsia="SimSun"/>
          <w:b/>
          <w:color w:val="000000"/>
          <w:sz w:val="22"/>
          <w:szCs w:val="22"/>
        </w:rPr>
        <w:t xml:space="preserve"> </w:t>
      </w:r>
      <w:r w:rsidR="00B753B8">
        <w:rPr>
          <w:rFonts w:eastAsia="SimSun"/>
          <w:b/>
          <w:color w:val="000000"/>
          <w:sz w:val="22"/>
          <w:szCs w:val="22"/>
        </w:rPr>
        <w:t>2</w:t>
      </w:r>
      <w:r>
        <w:rPr>
          <w:rFonts w:eastAsia="SimSun"/>
          <w:b/>
          <w:color w:val="000000"/>
          <w:sz w:val="22"/>
          <w:szCs w:val="22"/>
        </w:rPr>
        <w:t>.25.</w:t>
      </w:r>
      <w:r w:rsidRPr="001156CA">
        <w:rPr>
          <w:rFonts w:eastAsia="SimSun"/>
          <w:b/>
          <w:color w:val="000000"/>
          <w:sz w:val="22"/>
          <w:szCs w:val="22"/>
        </w:rPr>
        <w:t xml:space="preserve"> Характеристика   подстанции  ПС 110/35/10 «Лачиново».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9"/>
        <w:gridCol w:w="1313"/>
        <w:gridCol w:w="1313"/>
        <w:gridCol w:w="1313"/>
        <w:gridCol w:w="1547"/>
        <w:gridCol w:w="1560"/>
        <w:gridCol w:w="1275"/>
      </w:tblGrid>
      <w:tr w:rsidR="00DD0177" w:rsidRPr="001156CA" w14:paraId="2F135B42" w14:textId="77777777" w:rsidTr="00D960CC">
        <w:trPr>
          <w:trHeight w:val="433"/>
          <w:jc w:val="center"/>
        </w:trPr>
        <w:tc>
          <w:tcPr>
            <w:tcW w:w="1749" w:type="dxa"/>
            <w:vAlign w:val="center"/>
          </w:tcPr>
          <w:p w14:paraId="79B0C57C" w14:textId="77777777" w:rsidR="00DD0177" w:rsidRPr="001156CA" w:rsidRDefault="00DD0177" w:rsidP="00D960CC">
            <w:pPr>
              <w:autoSpaceDE w:val="0"/>
              <w:autoSpaceDN w:val="0"/>
              <w:adjustRightInd w:val="0"/>
              <w:jc w:val="center"/>
              <w:rPr>
                <w:rFonts w:eastAsia="SimSun"/>
                <w:color w:val="000000"/>
                <w:sz w:val="20"/>
              </w:rPr>
            </w:pPr>
            <w:r w:rsidRPr="001156CA">
              <w:rPr>
                <w:rFonts w:eastAsia="SimSun"/>
                <w:bCs/>
                <w:color w:val="000000"/>
                <w:sz w:val="20"/>
              </w:rPr>
              <w:t>Наименование подстанции</w:t>
            </w:r>
          </w:p>
        </w:tc>
        <w:tc>
          <w:tcPr>
            <w:tcW w:w="1313" w:type="dxa"/>
            <w:vAlign w:val="center"/>
          </w:tcPr>
          <w:p w14:paraId="0D95123F" w14:textId="77777777" w:rsidR="00DD0177" w:rsidRPr="001156CA" w:rsidRDefault="00DD0177" w:rsidP="00D960CC">
            <w:pPr>
              <w:autoSpaceDE w:val="0"/>
              <w:autoSpaceDN w:val="0"/>
              <w:adjustRightInd w:val="0"/>
              <w:jc w:val="center"/>
              <w:rPr>
                <w:rFonts w:eastAsia="SimSun"/>
                <w:color w:val="000000"/>
                <w:sz w:val="20"/>
              </w:rPr>
            </w:pPr>
            <w:r w:rsidRPr="001156CA">
              <w:rPr>
                <w:rFonts w:eastAsia="SimSun"/>
                <w:bCs/>
                <w:color w:val="000000"/>
                <w:sz w:val="20"/>
              </w:rPr>
              <w:t xml:space="preserve">U ном, </w:t>
            </w:r>
            <w:proofErr w:type="spellStart"/>
            <w:r w:rsidRPr="001156CA">
              <w:rPr>
                <w:rFonts w:eastAsia="SimSun"/>
                <w:bCs/>
                <w:color w:val="000000"/>
                <w:sz w:val="20"/>
              </w:rPr>
              <w:t>кВ</w:t>
            </w:r>
            <w:proofErr w:type="spellEnd"/>
          </w:p>
        </w:tc>
        <w:tc>
          <w:tcPr>
            <w:tcW w:w="1313" w:type="dxa"/>
            <w:vAlign w:val="center"/>
          </w:tcPr>
          <w:p w14:paraId="2AE9B974" w14:textId="77777777" w:rsidR="00DD0177" w:rsidRPr="001156CA" w:rsidRDefault="00DD0177" w:rsidP="00D960CC">
            <w:pPr>
              <w:autoSpaceDE w:val="0"/>
              <w:autoSpaceDN w:val="0"/>
              <w:adjustRightInd w:val="0"/>
              <w:jc w:val="center"/>
              <w:rPr>
                <w:rFonts w:eastAsia="SimSun"/>
                <w:color w:val="000000"/>
                <w:sz w:val="20"/>
              </w:rPr>
            </w:pPr>
            <w:r w:rsidRPr="001156CA">
              <w:rPr>
                <w:rFonts w:eastAsia="SimSun"/>
                <w:bCs/>
                <w:color w:val="000000"/>
                <w:sz w:val="20"/>
              </w:rPr>
              <w:t>Год ввода в эксплуатацию</w:t>
            </w:r>
          </w:p>
        </w:tc>
        <w:tc>
          <w:tcPr>
            <w:tcW w:w="1313" w:type="dxa"/>
            <w:vAlign w:val="center"/>
          </w:tcPr>
          <w:p w14:paraId="637C6451" w14:textId="77777777" w:rsidR="00DD0177" w:rsidRPr="001156CA" w:rsidRDefault="00DD0177" w:rsidP="00D960CC">
            <w:pPr>
              <w:autoSpaceDE w:val="0"/>
              <w:autoSpaceDN w:val="0"/>
              <w:adjustRightInd w:val="0"/>
              <w:jc w:val="center"/>
              <w:rPr>
                <w:rFonts w:eastAsia="SimSun"/>
                <w:color w:val="000000"/>
                <w:sz w:val="20"/>
              </w:rPr>
            </w:pPr>
            <w:r w:rsidRPr="001156CA">
              <w:rPr>
                <w:rFonts w:eastAsia="SimSun"/>
                <w:bCs/>
                <w:color w:val="000000"/>
                <w:sz w:val="20"/>
              </w:rPr>
              <w:t>Процент износа ПС (по амортизации)</w:t>
            </w:r>
          </w:p>
        </w:tc>
        <w:tc>
          <w:tcPr>
            <w:tcW w:w="1547" w:type="dxa"/>
            <w:vAlign w:val="center"/>
          </w:tcPr>
          <w:p w14:paraId="362154B6" w14:textId="77777777" w:rsidR="00DD0177" w:rsidRPr="001156CA" w:rsidRDefault="00DD0177" w:rsidP="00D960CC">
            <w:pPr>
              <w:autoSpaceDE w:val="0"/>
              <w:autoSpaceDN w:val="0"/>
              <w:adjustRightInd w:val="0"/>
              <w:jc w:val="center"/>
              <w:rPr>
                <w:rFonts w:eastAsia="SimSun"/>
                <w:color w:val="000000"/>
                <w:sz w:val="20"/>
              </w:rPr>
            </w:pPr>
            <w:r w:rsidRPr="001156CA">
              <w:rPr>
                <w:rFonts w:eastAsia="SimSun"/>
                <w:bCs/>
                <w:color w:val="000000"/>
                <w:sz w:val="20"/>
              </w:rPr>
              <w:t>Мощность установленных трансформаторов., МВА</w:t>
            </w:r>
          </w:p>
        </w:tc>
        <w:tc>
          <w:tcPr>
            <w:tcW w:w="1560" w:type="dxa"/>
            <w:vAlign w:val="center"/>
          </w:tcPr>
          <w:p w14:paraId="37BBA96D" w14:textId="77777777" w:rsidR="00DD0177" w:rsidRPr="001156CA" w:rsidRDefault="00DD0177" w:rsidP="00D960CC">
            <w:pPr>
              <w:autoSpaceDE w:val="0"/>
              <w:autoSpaceDN w:val="0"/>
              <w:adjustRightInd w:val="0"/>
              <w:jc w:val="center"/>
              <w:rPr>
                <w:rFonts w:eastAsia="SimSun"/>
                <w:color w:val="000000"/>
                <w:sz w:val="20"/>
              </w:rPr>
            </w:pPr>
            <w:r w:rsidRPr="001156CA">
              <w:rPr>
                <w:rFonts w:eastAsia="SimSun"/>
                <w:bCs/>
                <w:color w:val="000000"/>
                <w:sz w:val="20"/>
              </w:rPr>
              <w:t>Режимный день зимнего максимума 2005 год</w:t>
            </w:r>
          </w:p>
        </w:tc>
        <w:tc>
          <w:tcPr>
            <w:tcW w:w="1275" w:type="dxa"/>
            <w:vAlign w:val="center"/>
          </w:tcPr>
          <w:p w14:paraId="355F963C" w14:textId="77777777" w:rsidR="00DD0177" w:rsidRPr="001156CA" w:rsidRDefault="00DD0177" w:rsidP="00D960CC">
            <w:pPr>
              <w:autoSpaceDE w:val="0"/>
              <w:autoSpaceDN w:val="0"/>
              <w:adjustRightInd w:val="0"/>
              <w:jc w:val="center"/>
              <w:rPr>
                <w:rFonts w:eastAsia="SimSun"/>
                <w:color w:val="000000"/>
                <w:sz w:val="20"/>
              </w:rPr>
            </w:pPr>
            <w:r w:rsidRPr="001156CA">
              <w:rPr>
                <w:rFonts w:eastAsia="SimSun"/>
                <w:bCs/>
                <w:color w:val="000000"/>
                <w:sz w:val="20"/>
              </w:rPr>
              <w:t>% загрузки</w:t>
            </w:r>
          </w:p>
        </w:tc>
      </w:tr>
      <w:tr w:rsidR="00DD0177" w:rsidRPr="00427C76" w14:paraId="05FB3204" w14:textId="77777777" w:rsidTr="00D960CC">
        <w:trPr>
          <w:trHeight w:val="205"/>
          <w:jc w:val="center"/>
        </w:trPr>
        <w:tc>
          <w:tcPr>
            <w:tcW w:w="1749" w:type="dxa"/>
            <w:vAlign w:val="center"/>
          </w:tcPr>
          <w:p w14:paraId="14A0B631" w14:textId="77777777" w:rsidR="00DD0177" w:rsidRPr="00427C76" w:rsidRDefault="00DD0177" w:rsidP="00D960CC">
            <w:pPr>
              <w:autoSpaceDE w:val="0"/>
              <w:autoSpaceDN w:val="0"/>
              <w:adjustRightInd w:val="0"/>
              <w:jc w:val="center"/>
              <w:rPr>
                <w:rFonts w:eastAsia="SimSun"/>
                <w:color w:val="000000"/>
                <w:sz w:val="20"/>
              </w:rPr>
            </w:pPr>
            <w:r w:rsidRPr="00427C76">
              <w:rPr>
                <w:rFonts w:eastAsia="SimSun"/>
                <w:color w:val="000000"/>
                <w:sz w:val="20"/>
              </w:rPr>
              <w:t>Лачиново</w:t>
            </w:r>
          </w:p>
        </w:tc>
        <w:tc>
          <w:tcPr>
            <w:tcW w:w="1313" w:type="dxa"/>
            <w:vAlign w:val="center"/>
          </w:tcPr>
          <w:p w14:paraId="747A26A7" w14:textId="77777777" w:rsidR="00DD0177" w:rsidRPr="00427C76" w:rsidRDefault="00DD0177" w:rsidP="00D960CC">
            <w:pPr>
              <w:autoSpaceDE w:val="0"/>
              <w:autoSpaceDN w:val="0"/>
              <w:adjustRightInd w:val="0"/>
              <w:jc w:val="center"/>
              <w:rPr>
                <w:rFonts w:eastAsia="SimSun"/>
                <w:color w:val="000000"/>
                <w:sz w:val="20"/>
              </w:rPr>
            </w:pPr>
            <w:r w:rsidRPr="00427C76">
              <w:rPr>
                <w:rFonts w:eastAsia="SimSun"/>
                <w:color w:val="000000"/>
                <w:sz w:val="20"/>
              </w:rPr>
              <w:t>110/ 35/10</w:t>
            </w:r>
          </w:p>
        </w:tc>
        <w:tc>
          <w:tcPr>
            <w:tcW w:w="1313" w:type="dxa"/>
            <w:vAlign w:val="center"/>
          </w:tcPr>
          <w:p w14:paraId="0D29BEFF" w14:textId="77777777" w:rsidR="00DD0177" w:rsidRPr="00427C76" w:rsidRDefault="00DD0177" w:rsidP="00D960CC">
            <w:pPr>
              <w:autoSpaceDE w:val="0"/>
              <w:autoSpaceDN w:val="0"/>
              <w:adjustRightInd w:val="0"/>
              <w:jc w:val="center"/>
              <w:rPr>
                <w:rFonts w:eastAsia="SimSun"/>
                <w:color w:val="000000"/>
                <w:sz w:val="20"/>
              </w:rPr>
            </w:pPr>
            <w:r w:rsidRPr="00427C76">
              <w:rPr>
                <w:rFonts w:eastAsia="SimSun"/>
                <w:color w:val="000000"/>
                <w:sz w:val="20"/>
              </w:rPr>
              <w:t>1977</w:t>
            </w:r>
          </w:p>
        </w:tc>
        <w:tc>
          <w:tcPr>
            <w:tcW w:w="1313" w:type="dxa"/>
            <w:vAlign w:val="center"/>
          </w:tcPr>
          <w:p w14:paraId="1590E686" w14:textId="77777777" w:rsidR="00DD0177" w:rsidRPr="00427C76" w:rsidRDefault="00DD0177" w:rsidP="00D960CC">
            <w:pPr>
              <w:autoSpaceDE w:val="0"/>
              <w:autoSpaceDN w:val="0"/>
              <w:adjustRightInd w:val="0"/>
              <w:jc w:val="center"/>
              <w:rPr>
                <w:rFonts w:eastAsia="SimSun"/>
                <w:color w:val="000000"/>
                <w:sz w:val="20"/>
              </w:rPr>
            </w:pPr>
            <w:r w:rsidRPr="00427C76">
              <w:rPr>
                <w:rFonts w:eastAsia="SimSun"/>
                <w:color w:val="000000"/>
                <w:sz w:val="20"/>
              </w:rPr>
              <w:t>31</w:t>
            </w:r>
          </w:p>
        </w:tc>
        <w:tc>
          <w:tcPr>
            <w:tcW w:w="1547" w:type="dxa"/>
            <w:vAlign w:val="center"/>
          </w:tcPr>
          <w:p w14:paraId="72E86AC2" w14:textId="77777777" w:rsidR="00DD0177" w:rsidRPr="00427C76" w:rsidRDefault="00DD0177" w:rsidP="00D960CC">
            <w:pPr>
              <w:autoSpaceDE w:val="0"/>
              <w:autoSpaceDN w:val="0"/>
              <w:adjustRightInd w:val="0"/>
              <w:jc w:val="center"/>
              <w:rPr>
                <w:rFonts w:eastAsia="SimSun"/>
                <w:color w:val="000000"/>
                <w:sz w:val="20"/>
              </w:rPr>
            </w:pPr>
            <w:r w:rsidRPr="00427C76">
              <w:rPr>
                <w:rFonts w:eastAsia="SimSun"/>
                <w:color w:val="000000"/>
                <w:sz w:val="20"/>
              </w:rPr>
              <w:t>1 х 10,0</w:t>
            </w:r>
          </w:p>
        </w:tc>
        <w:tc>
          <w:tcPr>
            <w:tcW w:w="1560" w:type="dxa"/>
            <w:vAlign w:val="center"/>
          </w:tcPr>
          <w:p w14:paraId="59548AA3" w14:textId="77777777" w:rsidR="00DD0177" w:rsidRPr="00427C76" w:rsidRDefault="00DD0177" w:rsidP="00D960CC">
            <w:pPr>
              <w:autoSpaceDE w:val="0"/>
              <w:autoSpaceDN w:val="0"/>
              <w:adjustRightInd w:val="0"/>
              <w:jc w:val="center"/>
              <w:rPr>
                <w:rFonts w:eastAsia="SimSun"/>
                <w:color w:val="000000"/>
                <w:sz w:val="20"/>
              </w:rPr>
            </w:pPr>
            <w:r w:rsidRPr="00427C76">
              <w:rPr>
                <w:rFonts w:eastAsia="SimSun"/>
                <w:color w:val="000000"/>
                <w:sz w:val="20"/>
              </w:rPr>
              <w:t>1</w:t>
            </w:r>
          </w:p>
        </w:tc>
        <w:tc>
          <w:tcPr>
            <w:tcW w:w="1275" w:type="dxa"/>
            <w:vAlign w:val="center"/>
          </w:tcPr>
          <w:p w14:paraId="1B577A4A" w14:textId="77777777" w:rsidR="00DD0177" w:rsidRPr="00427C76" w:rsidRDefault="00DD0177" w:rsidP="00D960CC">
            <w:pPr>
              <w:autoSpaceDE w:val="0"/>
              <w:autoSpaceDN w:val="0"/>
              <w:adjustRightInd w:val="0"/>
              <w:jc w:val="center"/>
              <w:rPr>
                <w:rFonts w:eastAsia="SimSun"/>
                <w:color w:val="000000"/>
                <w:sz w:val="20"/>
              </w:rPr>
            </w:pPr>
            <w:r w:rsidRPr="00427C76">
              <w:rPr>
                <w:rFonts w:eastAsia="SimSun"/>
                <w:color w:val="000000"/>
                <w:sz w:val="20"/>
              </w:rPr>
              <w:t>9,8</w:t>
            </w:r>
          </w:p>
        </w:tc>
      </w:tr>
    </w:tbl>
    <w:p w14:paraId="10BA81B9" w14:textId="77777777" w:rsidR="00DD0177" w:rsidRDefault="00DD0177" w:rsidP="00DD0177">
      <w:pPr>
        <w:rPr>
          <w:b/>
          <w:bCs/>
          <w:iCs/>
          <w:szCs w:val="28"/>
        </w:rPr>
      </w:pPr>
    </w:p>
    <w:p w14:paraId="5E0F4782" w14:textId="77777777" w:rsidR="00DD0177" w:rsidRDefault="00DD0177" w:rsidP="00DD0177">
      <w:pPr>
        <w:autoSpaceDE w:val="0"/>
        <w:autoSpaceDN w:val="0"/>
        <w:adjustRightInd w:val="0"/>
        <w:rPr>
          <w:rFonts w:eastAsia="SimSun"/>
          <w:b/>
          <w:color w:val="000000"/>
          <w:sz w:val="22"/>
          <w:szCs w:val="22"/>
        </w:rPr>
      </w:pPr>
    </w:p>
    <w:p w14:paraId="0B373400" w14:textId="2DBE444A" w:rsidR="00DD0177" w:rsidRPr="004F5CD9" w:rsidRDefault="00DD0177" w:rsidP="00DD0177">
      <w:pPr>
        <w:autoSpaceDE w:val="0"/>
        <w:autoSpaceDN w:val="0"/>
        <w:adjustRightInd w:val="0"/>
        <w:rPr>
          <w:rFonts w:eastAsia="SimSun"/>
          <w:b/>
          <w:color w:val="000000"/>
          <w:sz w:val="22"/>
          <w:szCs w:val="22"/>
        </w:rPr>
      </w:pPr>
      <w:r w:rsidRPr="004F5CD9">
        <w:rPr>
          <w:rFonts w:eastAsia="SimSun"/>
          <w:b/>
          <w:color w:val="000000"/>
          <w:sz w:val="22"/>
          <w:szCs w:val="22"/>
        </w:rPr>
        <w:t xml:space="preserve">Таблица </w:t>
      </w:r>
      <w:r w:rsidR="00B753B8">
        <w:rPr>
          <w:rFonts w:eastAsia="SimSun"/>
          <w:b/>
          <w:color w:val="000000"/>
          <w:sz w:val="22"/>
          <w:szCs w:val="22"/>
        </w:rPr>
        <w:t xml:space="preserve"> 2</w:t>
      </w:r>
      <w:r w:rsidRPr="004F5CD9">
        <w:rPr>
          <w:rFonts w:eastAsia="SimSun"/>
          <w:b/>
          <w:color w:val="000000"/>
          <w:sz w:val="22"/>
          <w:szCs w:val="22"/>
        </w:rPr>
        <w:t>.26. Р</w:t>
      </w:r>
      <w:r w:rsidRPr="004F5CD9">
        <w:rPr>
          <w:b/>
          <w:color w:val="000000"/>
          <w:sz w:val="22"/>
          <w:szCs w:val="22"/>
        </w:rPr>
        <w:t>асчетные нагрузки на систему электроснабжения</w:t>
      </w:r>
      <w:r w:rsidRPr="004F5CD9">
        <w:rPr>
          <w:rFonts w:eastAsia="SimSun"/>
          <w:b/>
          <w:color w:val="000000"/>
          <w:sz w:val="22"/>
          <w:szCs w:val="22"/>
        </w:rPr>
        <w:t xml:space="preserve"> </w:t>
      </w:r>
    </w:p>
    <w:tbl>
      <w:tblPr>
        <w:tblW w:w="9918" w:type="dxa"/>
        <w:jc w:val="center"/>
        <w:tblLook w:val="04A0" w:firstRow="1" w:lastRow="0" w:firstColumn="1" w:lastColumn="0" w:noHBand="0" w:noVBand="1"/>
      </w:tblPr>
      <w:tblGrid>
        <w:gridCol w:w="2679"/>
        <w:gridCol w:w="1094"/>
        <w:gridCol w:w="2046"/>
        <w:gridCol w:w="4099"/>
      </w:tblGrid>
      <w:tr w:rsidR="00DD0177" w:rsidRPr="001156CA" w14:paraId="7BFC1BBA" w14:textId="77777777" w:rsidTr="00D960CC">
        <w:trPr>
          <w:trHeight w:val="555"/>
          <w:jc w:val="center"/>
        </w:trPr>
        <w:tc>
          <w:tcPr>
            <w:tcW w:w="267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29B72" w14:textId="77777777" w:rsidR="00DD0177" w:rsidRPr="001156CA" w:rsidRDefault="00DD0177" w:rsidP="00D960CC">
            <w:pPr>
              <w:rPr>
                <w:b/>
                <w:bCs/>
                <w:color w:val="000000"/>
                <w:sz w:val="22"/>
                <w:szCs w:val="22"/>
              </w:rPr>
            </w:pPr>
            <w:r w:rsidRPr="001156CA">
              <w:rPr>
                <w:b/>
                <w:bCs/>
                <w:color w:val="000000"/>
                <w:sz w:val="22"/>
                <w:szCs w:val="22"/>
              </w:rPr>
              <w:t>Наименование показателя</w:t>
            </w:r>
          </w:p>
        </w:tc>
        <w:tc>
          <w:tcPr>
            <w:tcW w:w="3140" w:type="dxa"/>
            <w:gridSpan w:val="2"/>
            <w:tcBorders>
              <w:top w:val="single" w:sz="4" w:space="0" w:color="auto"/>
              <w:left w:val="nil"/>
              <w:bottom w:val="single" w:sz="4" w:space="0" w:color="auto"/>
              <w:right w:val="single" w:sz="4" w:space="0" w:color="auto"/>
            </w:tcBorders>
            <w:shd w:val="clear" w:color="auto" w:fill="auto"/>
            <w:vAlign w:val="center"/>
            <w:hideMark/>
          </w:tcPr>
          <w:p w14:paraId="2DA24E24" w14:textId="77777777" w:rsidR="00DD0177" w:rsidRPr="001156CA" w:rsidRDefault="00DD0177" w:rsidP="00D960CC">
            <w:pPr>
              <w:jc w:val="center"/>
              <w:rPr>
                <w:color w:val="000000"/>
                <w:sz w:val="22"/>
                <w:szCs w:val="22"/>
              </w:rPr>
            </w:pPr>
            <w:r w:rsidRPr="001156CA">
              <w:rPr>
                <w:color w:val="000000"/>
                <w:sz w:val="22"/>
                <w:szCs w:val="22"/>
              </w:rPr>
              <w:t>Расчетные нагрузки на систему электроснабжения, МВт</w:t>
            </w:r>
          </w:p>
        </w:tc>
        <w:tc>
          <w:tcPr>
            <w:tcW w:w="40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69C79DE" w14:textId="77777777" w:rsidR="00DD0177" w:rsidRPr="001156CA" w:rsidRDefault="00DD0177" w:rsidP="00D960CC">
            <w:pPr>
              <w:jc w:val="center"/>
              <w:rPr>
                <w:color w:val="000000"/>
                <w:sz w:val="22"/>
                <w:szCs w:val="22"/>
              </w:rPr>
            </w:pPr>
            <w:r w:rsidRPr="001156CA">
              <w:rPr>
                <w:color w:val="000000"/>
                <w:sz w:val="22"/>
                <w:szCs w:val="22"/>
              </w:rPr>
              <w:t>Источник подключения</w:t>
            </w:r>
          </w:p>
        </w:tc>
      </w:tr>
      <w:tr w:rsidR="00DD0177" w:rsidRPr="001156CA" w14:paraId="5BF08B6F" w14:textId="77777777" w:rsidTr="00D960CC">
        <w:trPr>
          <w:trHeight w:val="300"/>
          <w:jc w:val="center"/>
        </w:trPr>
        <w:tc>
          <w:tcPr>
            <w:tcW w:w="2679" w:type="dxa"/>
            <w:vMerge/>
            <w:tcBorders>
              <w:top w:val="single" w:sz="4" w:space="0" w:color="auto"/>
              <w:left w:val="single" w:sz="4" w:space="0" w:color="auto"/>
              <w:bottom w:val="single" w:sz="4" w:space="0" w:color="auto"/>
              <w:right w:val="single" w:sz="4" w:space="0" w:color="auto"/>
            </w:tcBorders>
            <w:vAlign w:val="center"/>
            <w:hideMark/>
          </w:tcPr>
          <w:p w14:paraId="11C0A5DC" w14:textId="77777777" w:rsidR="00DD0177" w:rsidRPr="001156CA" w:rsidRDefault="00DD0177" w:rsidP="00D960CC">
            <w:pPr>
              <w:rPr>
                <w:b/>
                <w:bCs/>
                <w:color w:val="000000"/>
                <w:sz w:val="22"/>
                <w:szCs w:val="22"/>
              </w:rPr>
            </w:pPr>
          </w:p>
        </w:tc>
        <w:tc>
          <w:tcPr>
            <w:tcW w:w="1094" w:type="dxa"/>
            <w:tcBorders>
              <w:top w:val="nil"/>
              <w:left w:val="nil"/>
              <w:bottom w:val="single" w:sz="4" w:space="0" w:color="auto"/>
              <w:right w:val="single" w:sz="4" w:space="0" w:color="auto"/>
            </w:tcBorders>
            <w:shd w:val="clear" w:color="auto" w:fill="auto"/>
            <w:noWrap/>
            <w:vAlign w:val="center"/>
            <w:hideMark/>
          </w:tcPr>
          <w:p w14:paraId="26A7A2FE" w14:textId="77777777" w:rsidR="00DD0177" w:rsidRPr="001156CA" w:rsidRDefault="00DD0177" w:rsidP="00D960CC">
            <w:pPr>
              <w:jc w:val="center"/>
              <w:rPr>
                <w:rFonts w:ascii="Calibri" w:hAnsi="Calibri"/>
                <w:color w:val="000000"/>
                <w:sz w:val="22"/>
                <w:szCs w:val="22"/>
              </w:rPr>
            </w:pPr>
            <w:r w:rsidRPr="001156CA">
              <w:rPr>
                <w:rFonts w:ascii="Calibri" w:hAnsi="Calibri"/>
                <w:color w:val="000000"/>
                <w:sz w:val="22"/>
                <w:szCs w:val="22"/>
              </w:rPr>
              <w:t>2023год</w:t>
            </w:r>
          </w:p>
        </w:tc>
        <w:tc>
          <w:tcPr>
            <w:tcW w:w="2046" w:type="dxa"/>
            <w:tcBorders>
              <w:top w:val="nil"/>
              <w:left w:val="nil"/>
              <w:bottom w:val="single" w:sz="4" w:space="0" w:color="auto"/>
              <w:right w:val="single" w:sz="4" w:space="0" w:color="auto"/>
            </w:tcBorders>
            <w:shd w:val="clear" w:color="auto" w:fill="auto"/>
            <w:noWrap/>
            <w:vAlign w:val="center"/>
            <w:hideMark/>
          </w:tcPr>
          <w:p w14:paraId="0824BB59" w14:textId="77777777" w:rsidR="00DD0177" w:rsidRPr="001156CA" w:rsidRDefault="00DD0177" w:rsidP="00D960CC">
            <w:pPr>
              <w:jc w:val="center"/>
              <w:rPr>
                <w:rFonts w:ascii="Calibri" w:hAnsi="Calibri"/>
                <w:color w:val="000000"/>
                <w:sz w:val="22"/>
                <w:szCs w:val="22"/>
              </w:rPr>
            </w:pPr>
            <w:r w:rsidRPr="001156CA">
              <w:rPr>
                <w:rFonts w:ascii="Calibri" w:hAnsi="Calibri"/>
                <w:color w:val="000000"/>
                <w:sz w:val="22"/>
                <w:szCs w:val="22"/>
              </w:rPr>
              <w:t>2024год</w:t>
            </w:r>
          </w:p>
        </w:tc>
        <w:tc>
          <w:tcPr>
            <w:tcW w:w="4099" w:type="dxa"/>
            <w:vMerge/>
            <w:tcBorders>
              <w:top w:val="single" w:sz="4" w:space="0" w:color="auto"/>
              <w:left w:val="single" w:sz="4" w:space="0" w:color="auto"/>
              <w:bottom w:val="single" w:sz="4" w:space="0" w:color="000000"/>
              <w:right w:val="single" w:sz="4" w:space="0" w:color="auto"/>
            </w:tcBorders>
            <w:vAlign w:val="center"/>
            <w:hideMark/>
          </w:tcPr>
          <w:p w14:paraId="04340D58" w14:textId="77777777" w:rsidR="00DD0177" w:rsidRPr="001156CA" w:rsidRDefault="00DD0177" w:rsidP="00D960CC">
            <w:pPr>
              <w:rPr>
                <w:color w:val="000000"/>
                <w:sz w:val="22"/>
                <w:szCs w:val="22"/>
              </w:rPr>
            </w:pPr>
          </w:p>
        </w:tc>
      </w:tr>
      <w:tr w:rsidR="00DD0177" w:rsidRPr="001156CA" w14:paraId="79643BCC" w14:textId="77777777" w:rsidTr="00D960CC">
        <w:trPr>
          <w:trHeight w:val="300"/>
          <w:jc w:val="center"/>
        </w:trPr>
        <w:tc>
          <w:tcPr>
            <w:tcW w:w="5819" w:type="dxa"/>
            <w:gridSpan w:val="3"/>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36221072" w14:textId="77777777" w:rsidR="00DD0177" w:rsidRPr="001156CA" w:rsidRDefault="00DD0177" w:rsidP="00D960CC">
            <w:pPr>
              <w:jc w:val="center"/>
              <w:rPr>
                <w:b/>
                <w:bCs/>
                <w:color w:val="000000"/>
                <w:sz w:val="22"/>
                <w:szCs w:val="22"/>
              </w:rPr>
            </w:pPr>
            <w:r w:rsidRPr="001156CA">
              <w:rPr>
                <w:b/>
                <w:bCs/>
                <w:color w:val="000000"/>
                <w:sz w:val="22"/>
                <w:szCs w:val="22"/>
              </w:rPr>
              <w:t>Егорьевский сельсовет</w:t>
            </w:r>
          </w:p>
        </w:tc>
        <w:tc>
          <w:tcPr>
            <w:tcW w:w="4099" w:type="dxa"/>
            <w:tcBorders>
              <w:top w:val="nil"/>
              <w:left w:val="nil"/>
              <w:bottom w:val="single" w:sz="4" w:space="0" w:color="auto"/>
              <w:right w:val="single" w:sz="4" w:space="0" w:color="auto"/>
            </w:tcBorders>
            <w:shd w:val="clear" w:color="000000" w:fill="FFFF00"/>
            <w:noWrap/>
            <w:vAlign w:val="bottom"/>
            <w:hideMark/>
          </w:tcPr>
          <w:p w14:paraId="53DDA733" w14:textId="77777777" w:rsidR="00DD0177" w:rsidRPr="001156CA" w:rsidRDefault="00DD0177" w:rsidP="00D960CC">
            <w:pPr>
              <w:rPr>
                <w:rFonts w:ascii="Calibri" w:hAnsi="Calibri"/>
                <w:color w:val="000000"/>
                <w:sz w:val="22"/>
                <w:szCs w:val="22"/>
              </w:rPr>
            </w:pPr>
            <w:r w:rsidRPr="001156CA">
              <w:rPr>
                <w:rFonts w:ascii="Calibri" w:hAnsi="Calibri"/>
                <w:color w:val="000000"/>
                <w:sz w:val="22"/>
                <w:szCs w:val="22"/>
              </w:rPr>
              <w:t> </w:t>
            </w:r>
          </w:p>
        </w:tc>
      </w:tr>
      <w:tr w:rsidR="00DD0177" w:rsidRPr="001156CA" w14:paraId="5B9F9403" w14:textId="77777777" w:rsidTr="00D960CC">
        <w:trPr>
          <w:trHeight w:val="600"/>
          <w:jc w:val="center"/>
        </w:trPr>
        <w:tc>
          <w:tcPr>
            <w:tcW w:w="2679" w:type="dxa"/>
            <w:tcBorders>
              <w:top w:val="nil"/>
              <w:left w:val="single" w:sz="4" w:space="0" w:color="auto"/>
              <w:bottom w:val="single" w:sz="4" w:space="0" w:color="auto"/>
              <w:right w:val="single" w:sz="4" w:space="0" w:color="auto"/>
            </w:tcBorders>
            <w:shd w:val="clear" w:color="auto" w:fill="auto"/>
            <w:vAlign w:val="center"/>
            <w:hideMark/>
          </w:tcPr>
          <w:p w14:paraId="1556ED02" w14:textId="77777777" w:rsidR="00DD0177" w:rsidRPr="001156CA" w:rsidRDefault="00DD0177" w:rsidP="00D960CC">
            <w:pPr>
              <w:rPr>
                <w:color w:val="000000"/>
                <w:sz w:val="22"/>
                <w:szCs w:val="22"/>
              </w:rPr>
            </w:pPr>
            <w:r w:rsidRPr="001156CA">
              <w:rPr>
                <w:color w:val="000000"/>
                <w:sz w:val="22"/>
                <w:szCs w:val="22"/>
              </w:rPr>
              <w:t>Население</w:t>
            </w:r>
          </w:p>
        </w:tc>
        <w:tc>
          <w:tcPr>
            <w:tcW w:w="1094" w:type="dxa"/>
            <w:tcBorders>
              <w:top w:val="nil"/>
              <w:left w:val="nil"/>
              <w:bottom w:val="single" w:sz="4" w:space="0" w:color="auto"/>
              <w:right w:val="single" w:sz="4" w:space="0" w:color="auto"/>
            </w:tcBorders>
            <w:shd w:val="clear" w:color="auto" w:fill="auto"/>
            <w:noWrap/>
            <w:vAlign w:val="center"/>
            <w:hideMark/>
          </w:tcPr>
          <w:p w14:paraId="42CF2EC8" w14:textId="77777777" w:rsidR="00DD0177" w:rsidRPr="001156CA" w:rsidRDefault="00DD0177" w:rsidP="00D960CC">
            <w:pPr>
              <w:jc w:val="center"/>
              <w:rPr>
                <w:color w:val="000000"/>
                <w:sz w:val="22"/>
                <w:szCs w:val="22"/>
              </w:rPr>
            </w:pPr>
            <w:r w:rsidRPr="001156CA">
              <w:rPr>
                <w:color w:val="000000"/>
                <w:sz w:val="22"/>
                <w:szCs w:val="22"/>
              </w:rPr>
              <w:t>0,086</w:t>
            </w:r>
          </w:p>
        </w:tc>
        <w:tc>
          <w:tcPr>
            <w:tcW w:w="2046" w:type="dxa"/>
            <w:tcBorders>
              <w:top w:val="nil"/>
              <w:left w:val="nil"/>
              <w:bottom w:val="single" w:sz="4" w:space="0" w:color="auto"/>
              <w:right w:val="single" w:sz="4" w:space="0" w:color="auto"/>
            </w:tcBorders>
            <w:shd w:val="clear" w:color="auto" w:fill="auto"/>
            <w:vAlign w:val="center"/>
            <w:hideMark/>
          </w:tcPr>
          <w:p w14:paraId="21428C52" w14:textId="77777777" w:rsidR="00DD0177" w:rsidRPr="001156CA" w:rsidRDefault="00DD0177" w:rsidP="00D960CC">
            <w:pPr>
              <w:jc w:val="center"/>
              <w:rPr>
                <w:color w:val="000000"/>
                <w:sz w:val="22"/>
                <w:szCs w:val="22"/>
              </w:rPr>
            </w:pPr>
            <w:r w:rsidRPr="001156CA">
              <w:rPr>
                <w:color w:val="000000"/>
                <w:sz w:val="22"/>
                <w:szCs w:val="22"/>
              </w:rPr>
              <w:t>0,088</w:t>
            </w:r>
          </w:p>
        </w:tc>
        <w:tc>
          <w:tcPr>
            <w:tcW w:w="4099" w:type="dxa"/>
            <w:tcBorders>
              <w:top w:val="nil"/>
              <w:left w:val="nil"/>
              <w:bottom w:val="nil"/>
              <w:right w:val="single" w:sz="4" w:space="0" w:color="auto"/>
            </w:tcBorders>
            <w:shd w:val="clear" w:color="auto" w:fill="auto"/>
            <w:vAlign w:val="center"/>
            <w:hideMark/>
          </w:tcPr>
          <w:p w14:paraId="110DDB37" w14:textId="77777777" w:rsidR="00DD0177" w:rsidRPr="001156CA" w:rsidRDefault="00DD0177" w:rsidP="00D960CC">
            <w:pPr>
              <w:rPr>
                <w:color w:val="000000"/>
                <w:sz w:val="22"/>
                <w:szCs w:val="22"/>
              </w:rPr>
            </w:pPr>
            <w:r w:rsidRPr="001156CA">
              <w:rPr>
                <w:color w:val="000000"/>
                <w:sz w:val="22"/>
                <w:szCs w:val="22"/>
              </w:rPr>
              <w:t>ПАО "</w:t>
            </w:r>
            <w:proofErr w:type="spellStart"/>
            <w:r w:rsidRPr="001156CA">
              <w:rPr>
                <w:color w:val="000000"/>
                <w:sz w:val="22"/>
                <w:szCs w:val="22"/>
              </w:rPr>
              <w:t>Россети</w:t>
            </w:r>
            <w:proofErr w:type="spellEnd"/>
            <w:r w:rsidRPr="001156CA">
              <w:rPr>
                <w:color w:val="000000"/>
                <w:sz w:val="22"/>
                <w:szCs w:val="22"/>
              </w:rPr>
              <w:t xml:space="preserve"> Центр", филиал "Курскэнерго" "Касторенские районные электрические сети"</w:t>
            </w:r>
          </w:p>
        </w:tc>
      </w:tr>
      <w:tr w:rsidR="00DD0177" w:rsidRPr="001156CA" w14:paraId="272403E7" w14:textId="77777777" w:rsidTr="00D960CC">
        <w:trPr>
          <w:trHeight w:val="600"/>
          <w:jc w:val="center"/>
        </w:trPr>
        <w:tc>
          <w:tcPr>
            <w:tcW w:w="2679" w:type="dxa"/>
            <w:tcBorders>
              <w:top w:val="nil"/>
              <w:left w:val="single" w:sz="4" w:space="0" w:color="auto"/>
              <w:bottom w:val="single" w:sz="4" w:space="0" w:color="auto"/>
              <w:right w:val="single" w:sz="4" w:space="0" w:color="auto"/>
            </w:tcBorders>
            <w:shd w:val="clear" w:color="auto" w:fill="auto"/>
            <w:vAlign w:val="center"/>
            <w:hideMark/>
          </w:tcPr>
          <w:p w14:paraId="13FE186D" w14:textId="77777777" w:rsidR="00DD0177" w:rsidRPr="001156CA" w:rsidRDefault="00DD0177" w:rsidP="00D960CC">
            <w:pPr>
              <w:rPr>
                <w:color w:val="000000"/>
                <w:sz w:val="22"/>
                <w:szCs w:val="22"/>
              </w:rPr>
            </w:pPr>
            <w:r w:rsidRPr="001156CA">
              <w:rPr>
                <w:color w:val="000000"/>
                <w:sz w:val="22"/>
                <w:szCs w:val="22"/>
              </w:rPr>
              <w:t>Бюджетные потребители</w:t>
            </w:r>
          </w:p>
        </w:tc>
        <w:tc>
          <w:tcPr>
            <w:tcW w:w="1094" w:type="dxa"/>
            <w:tcBorders>
              <w:top w:val="nil"/>
              <w:left w:val="nil"/>
              <w:bottom w:val="single" w:sz="4" w:space="0" w:color="auto"/>
              <w:right w:val="single" w:sz="4" w:space="0" w:color="auto"/>
            </w:tcBorders>
            <w:shd w:val="clear" w:color="auto" w:fill="auto"/>
            <w:noWrap/>
            <w:vAlign w:val="center"/>
            <w:hideMark/>
          </w:tcPr>
          <w:p w14:paraId="15FBBF34" w14:textId="77777777" w:rsidR="00DD0177" w:rsidRPr="001156CA" w:rsidRDefault="00DD0177" w:rsidP="00D960CC">
            <w:pPr>
              <w:jc w:val="center"/>
              <w:rPr>
                <w:color w:val="000000"/>
                <w:sz w:val="22"/>
                <w:szCs w:val="22"/>
              </w:rPr>
            </w:pPr>
            <w:r w:rsidRPr="001156CA">
              <w:rPr>
                <w:color w:val="000000"/>
                <w:sz w:val="22"/>
                <w:szCs w:val="22"/>
              </w:rPr>
              <w:t>0,005</w:t>
            </w:r>
          </w:p>
        </w:tc>
        <w:tc>
          <w:tcPr>
            <w:tcW w:w="2046" w:type="dxa"/>
            <w:tcBorders>
              <w:top w:val="nil"/>
              <w:left w:val="nil"/>
              <w:bottom w:val="single" w:sz="4" w:space="0" w:color="auto"/>
              <w:right w:val="single" w:sz="4" w:space="0" w:color="auto"/>
            </w:tcBorders>
            <w:shd w:val="clear" w:color="auto" w:fill="auto"/>
            <w:vAlign w:val="center"/>
            <w:hideMark/>
          </w:tcPr>
          <w:p w14:paraId="75E2EACE" w14:textId="77777777" w:rsidR="00DD0177" w:rsidRPr="001156CA" w:rsidRDefault="00DD0177" w:rsidP="00D960CC">
            <w:pPr>
              <w:jc w:val="center"/>
              <w:rPr>
                <w:color w:val="000000"/>
                <w:sz w:val="22"/>
                <w:szCs w:val="22"/>
              </w:rPr>
            </w:pPr>
            <w:r w:rsidRPr="001156CA">
              <w:rPr>
                <w:color w:val="000000"/>
                <w:sz w:val="22"/>
                <w:szCs w:val="22"/>
              </w:rPr>
              <w:t>0,005</w:t>
            </w:r>
          </w:p>
        </w:tc>
        <w:tc>
          <w:tcPr>
            <w:tcW w:w="4099" w:type="dxa"/>
            <w:tcBorders>
              <w:top w:val="single" w:sz="4" w:space="0" w:color="auto"/>
              <w:left w:val="nil"/>
              <w:bottom w:val="nil"/>
              <w:right w:val="single" w:sz="4" w:space="0" w:color="auto"/>
            </w:tcBorders>
            <w:shd w:val="clear" w:color="auto" w:fill="auto"/>
            <w:vAlign w:val="center"/>
            <w:hideMark/>
          </w:tcPr>
          <w:p w14:paraId="1D56D487" w14:textId="77777777" w:rsidR="00DD0177" w:rsidRPr="001156CA" w:rsidRDefault="00DD0177" w:rsidP="00D960CC">
            <w:pPr>
              <w:rPr>
                <w:color w:val="000000"/>
                <w:sz w:val="22"/>
                <w:szCs w:val="22"/>
              </w:rPr>
            </w:pPr>
            <w:r w:rsidRPr="001156CA">
              <w:rPr>
                <w:color w:val="000000"/>
                <w:sz w:val="22"/>
                <w:szCs w:val="22"/>
              </w:rPr>
              <w:t>ПАО "</w:t>
            </w:r>
            <w:proofErr w:type="spellStart"/>
            <w:r w:rsidRPr="001156CA">
              <w:rPr>
                <w:color w:val="000000"/>
                <w:sz w:val="22"/>
                <w:szCs w:val="22"/>
              </w:rPr>
              <w:t>Россети</w:t>
            </w:r>
            <w:proofErr w:type="spellEnd"/>
            <w:r w:rsidRPr="001156CA">
              <w:rPr>
                <w:color w:val="000000"/>
                <w:sz w:val="22"/>
                <w:szCs w:val="22"/>
              </w:rPr>
              <w:t xml:space="preserve"> Центр", филиал "Курскэнерго" "Касторенские районные электрические сети"</w:t>
            </w:r>
          </w:p>
        </w:tc>
      </w:tr>
      <w:tr w:rsidR="00DD0177" w:rsidRPr="001156CA" w14:paraId="37CFC86E" w14:textId="77777777" w:rsidTr="00D960CC">
        <w:trPr>
          <w:trHeight w:val="600"/>
          <w:jc w:val="center"/>
        </w:trPr>
        <w:tc>
          <w:tcPr>
            <w:tcW w:w="2679" w:type="dxa"/>
            <w:tcBorders>
              <w:top w:val="nil"/>
              <w:left w:val="single" w:sz="4" w:space="0" w:color="auto"/>
              <w:bottom w:val="single" w:sz="4" w:space="0" w:color="auto"/>
              <w:right w:val="single" w:sz="4" w:space="0" w:color="auto"/>
            </w:tcBorders>
            <w:shd w:val="clear" w:color="auto" w:fill="auto"/>
            <w:vAlign w:val="center"/>
            <w:hideMark/>
          </w:tcPr>
          <w:p w14:paraId="2BB68BFC" w14:textId="77777777" w:rsidR="00DD0177" w:rsidRPr="001156CA" w:rsidRDefault="00DD0177" w:rsidP="00D960CC">
            <w:pPr>
              <w:rPr>
                <w:color w:val="000000"/>
                <w:sz w:val="22"/>
                <w:szCs w:val="22"/>
              </w:rPr>
            </w:pPr>
            <w:r w:rsidRPr="001156CA">
              <w:rPr>
                <w:color w:val="000000"/>
                <w:sz w:val="22"/>
                <w:szCs w:val="22"/>
              </w:rPr>
              <w:t>Прочие потребители</w:t>
            </w:r>
          </w:p>
        </w:tc>
        <w:tc>
          <w:tcPr>
            <w:tcW w:w="1094" w:type="dxa"/>
            <w:tcBorders>
              <w:top w:val="nil"/>
              <w:left w:val="nil"/>
              <w:bottom w:val="single" w:sz="4" w:space="0" w:color="auto"/>
              <w:right w:val="single" w:sz="4" w:space="0" w:color="auto"/>
            </w:tcBorders>
            <w:shd w:val="clear" w:color="auto" w:fill="auto"/>
            <w:noWrap/>
            <w:vAlign w:val="center"/>
            <w:hideMark/>
          </w:tcPr>
          <w:p w14:paraId="15251EF0" w14:textId="77777777" w:rsidR="00DD0177" w:rsidRPr="001156CA" w:rsidRDefault="00DD0177" w:rsidP="00D960CC">
            <w:pPr>
              <w:jc w:val="center"/>
              <w:rPr>
                <w:rFonts w:ascii="Calibri" w:hAnsi="Calibri"/>
                <w:color w:val="000000"/>
                <w:sz w:val="22"/>
                <w:szCs w:val="22"/>
              </w:rPr>
            </w:pPr>
            <w:r w:rsidRPr="001156CA">
              <w:rPr>
                <w:rFonts w:ascii="Calibri" w:hAnsi="Calibri"/>
                <w:color w:val="000000"/>
                <w:sz w:val="22"/>
                <w:szCs w:val="22"/>
              </w:rPr>
              <w:t>0,050</w:t>
            </w:r>
          </w:p>
        </w:tc>
        <w:tc>
          <w:tcPr>
            <w:tcW w:w="2046" w:type="dxa"/>
            <w:tcBorders>
              <w:top w:val="nil"/>
              <w:left w:val="nil"/>
              <w:bottom w:val="single" w:sz="4" w:space="0" w:color="auto"/>
              <w:right w:val="single" w:sz="4" w:space="0" w:color="auto"/>
            </w:tcBorders>
            <w:shd w:val="clear" w:color="auto" w:fill="auto"/>
            <w:vAlign w:val="center"/>
            <w:hideMark/>
          </w:tcPr>
          <w:p w14:paraId="4C208F3D" w14:textId="77777777" w:rsidR="00DD0177" w:rsidRPr="001156CA" w:rsidRDefault="00DD0177" w:rsidP="00D960CC">
            <w:pPr>
              <w:jc w:val="center"/>
              <w:rPr>
                <w:color w:val="000000"/>
                <w:sz w:val="22"/>
                <w:szCs w:val="22"/>
              </w:rPr>
            </w:pPr>
            <w:r w:rsidRPr="001156CA">
              <w:rPr>
                <w:color w:val="000000"/>
                <w:sz w:val="22"/>
                <w:szCs w:val="22"/>
              </w:rPr>
              <w:t>0,051</w:t>
            </w:r>
          </w:p>
        </w:tc>
        <w:tc>
          <w:tcPr>
            <w:tcW w:w="4099" w:type="dxa"/>
            <w:tcBorders>
              <w:top w:val="single" w:sz="4" w:space="0" w:color="auto"/>
              <w:left w:val="nil"/>
              <w:bottom w:val="nil"/>
              <w:right w:val="single" w:sz="4" w:space="0" w:color="auto"/>
            </w:tcBorders>
            <w:shd w:val="clear" w:color="auto" w:fill="auto"/>
            <w:vAlign w:val="center"/>
            <w:hideMark/>
          </w:tcPr>
          <w:p w14:paraId="1823FDE4" w14:textId="77777777" w:rsidR="00DD0177" w:rsidRPr="001156CA" w:rsidRDefault="00DD0177" w:rsidP="00D960CC">
            <w:pPr>
              <w:rPr>
                <w:color w:val="000000"/>
                <w:sz w:val="22"/>
                <w:szCs w:val="22"/>
              </w:rPr>
            </w:pPr>
            <w:r w:rsidRPr="001156CA">
              <w:rPr>
                <w:color w:val="000000"/>
                <w:sz w:val="22"/>
                <w:szCs w:val="22"/>
              </w:rPr>
              <w:t>ПАО "</w:t>
            </w:r>
            <w:proofErr w:type="spellStart"/>
            <w:r w:rsidRPr="001156CA">
              <w:rPr>
                <w:color w:val="000000"/>
                <w:sz w:val="22"/>
                <w:szCs w:val="22"/>
              </w:rPr>
              <w:t>Россети</w:t>
            </w:r>
            <w:proofErr w:type="spellEnd"/>
            <w:r w:rsidRPr="001156CA">
              <w:rPr>
                <w:color w:val="000000"/>
                <w:sz w:val="22"/>
                <w:szCs w:val="22"/>
              </w:rPr>
              <w:t xml:space="preserve"> Центр", филиал "Курскэнерго" "Касторенские районные электрические сети"</w:t>
            </w:r>
          </w:p>
        </w:tc>
      </w:tr>
    </w:tbl>
    <w:p w14:paraId="3948EB12" w14:textId="77777777" w:rsidR="00DD0177" w:rsidRDefault="00DD0177" w:rsidP="00DD0177"/>
    <w:p w14:paraId="3D6ED37A" w14:textId="77777777" w:rsidR="00DD0177" w:rsidRDefault="00DD0177" w:rsidP="00DD0177"/>
    <w:p w14:paraId="5FB3C32A" w14:textId="79EB5AA8" w:rsidR="00DD0177" w:rsidRPr="00E468F6" w:rsidRDefault="00B753B8" w:rsidP="00DD0177">
      <w:pPr>
        <w:pStyle w:val="3"/>
        <w:rPr>
          <w:rFonts w:ascii="Times New Roman" w:hAnsi="Times New Roman"/>
          <w:b w:val="0"/>
          <w:bCs/>
          <w:color w:val="000000"/>
          <w:szCs w:val="24"/>
        </w:rPr>
      </w:pPr>
      <w:bookmarkStart w:id="12" w:name="_Toc164711075"/>
      <w:bookmarkStart w:id="13" w:name="_Toc170246343"/>
      <w:r>
        <w:rPr>
          <w:rFonts w:ascii="Times New Roman" w:hAnsi="Times New Roman"/>
          <w:bCs/>
          <w:color w:val="000000"/>
          <w:szCs w:val="24"/>
        </w:rPr>
        <w:t>2</w:t>
      </w:r>
      <w:r w:rsidR="00DD0177" w:rsidRPr="00E468F6">
        <w:rPr>
          <w:rFonts w:ascii="Times New Roman" w:hAnsi="Times New Roman"/>
          <w:bCs/>
          <w:color w:val="000000"/>
          <w:szCs w:val="24"/>
        </w:rPr>
        <w:t>.2.</w:t>
      </w:r>
      <w:r w:rsidR="00DD0177">
        <w:rPr>
          <w:rFonts w:ascii="Times New Roman" w:hAnsi="Times New Roman"/>
          <w:bCs/>
          <w:color w:val="000000"/>
          <w:szCs w:val="24"/>
        </w:rPr>
        <w:t>2</w:t>
      </w:r>
      <w:r w:rsidR="00DD0177" w:rsidRPr="00E468F6">
        <w:rPr>
          <w:rFonts w:ascii="Times New Roman" w:hAnsi="Times New Roman"/>
          <w:bCs/>
          <w:color w:val="000000"/>
          <w:szCs w:val="24"/>
        </w:rPr>
        <w:t>. Существующие  проблемы  в электроснабжении  и направления их решения</w:t>
      </w:r>
      <w:bookmarkEnd w:id="12"/>
      <w:bookmarkEnd w:id="13"/>
      <w:r w:rsidR="00DD0177" w:rsidRPr="00E468F6">
        <w:rPr>
          <w:rFonts w:ascii="Times New Roman" w:hAnsi="Times New Roman"/>
          <w:bCs/>
          <w:color w:val="000000"/>
          <w:szCs w:val="24"/>
        </w:rPr>
        <w:t xml:space="preserve"> </w:t>
      </w:r>
    </w:p>
    <w:p w14:paraId="0E5305EA" w14:textId="77777777" w:rsidR="00DD0177" w:rsidRDefault="00DD0177" w:rsidP="00DD0177">
      <w:pPr>
        <w:autoSpaceDE w:val="0"/>
        <w:autoSpaceDN w:val="0"/>
        <w:adjustRightInd w:val="0"/>
        <w:jc w:val="both"/>
        <w:rPr>
          <w:szCs w:val="24"/>
        </w:rPr>
      </w:pPr>
    </w:p>
    <w:p w14:paraId="2216ABD0" w14:textId="77777777" w:rsidR="00DD0177" w:rsidRDefault="00DD0177" w:rsidP="00DD0177">
      <w:pPr>
        <w:autoSpaceDE w:val="0"/>
        <w:autoSpaceDN w:val="0"/>
        <w:adjustRightInd w:val="0"/>
        <w:jc w:val="both"/>
        <w:rPr>
          <w:szCs w:val="24"/>
        </w:rPr>
      </w:pPr>
      <w:r>
        <w:rPr>
          <w:szCs w:val="24"/>
        </w:rPr>
        <w:lastRenderedPageBreak/>
        <w:t xml:space="preserve">На сельских подстанциях  имеются резервы мощности. Вместе с тем, износ ЛЭП составляет около 80%. Старение материала конструкции опор, проводов, арматуры и изоляторов вызывают увеличение повреждаемости ВЛ и рост количество отказов. </w:t>
      </w:r>
    </w:p>
    <w:p w14:paraId="5ACA212E" w14:textId="77777777" w:rsidR="00DD0177" w:rsidRDefault="00DD0177" w:rsidP="00DD0177">
      <w:pPr>
        <w:jc w:val="both"/>
        <w:rPr>
          <w:szCs w:val="24"/>
        </w:rPr>
      </w:pPr>
      <w:r>
        <w:rPr>
          <w:szCs w:val="24"/>
        </w:rPr>
        <w:t>Большинство используемых силовых трансформаторов на подстанциях физически устарели, их степень износа составляет 80 % и более. Они имеют значения потерь холостого хода и короткого замыкания, значительно уступающие характеристикам современных трансформаторов, что увеличивает годовые потери электроэнергии. Старение основных производственных фондов является общей проблемой топливно-энергетических комплексов в условиях увеличения потребностей энергопотребления, что является источником повышенного риска возникновения крупных аварий. Недостаточное инвестирование на обновление, техническое перевооружение основных производственных фондов генерирующих мощностей, подстанционного оборудования, магистральных и распределительных электрических сетей, а также продление срока эксплуатации оборудования в энергетической области посредством экспертизы промышленной безопасности, технического освидетельствования имеет массовый характер и еще более усугубляет ситуацию. Для снижения риска возникновения аварийных ситуаций и уменьшения уровня технологических потерь в энергосистеме необходима реконструкция и техническое перевооружение основных фондов электроэнергетики.</w:t>
      </w:r>
    </w:p>
    <w:p w14:paraId="1767BAA7" w14:textId="77777777" w:rsidR="00DD0177" w:rsidRDefault="00DD0177" w:rsidP="00DD0177">
      <w:pPr>
        <w:rPr>
          <w:sz w:val="26"/>
          <w:szCs w:val="26"/>
        </w:rPr>
      </w:pPr>
    </w:p>
    <w:p w14:paraId="01706373" w14:textId="77777777" w:rsidR="00DD0177" w:rsidRDefault="00DD0177" w:rsidP="00DD0177">
      <w:pPr>
        <w:autoSpaceDE w:val="0"/>
        <w:autoSpaceDN w:val="0"/>
        <w:adjustRightInd w:val="0"/>
        <w:ind w:firstLine="540"/>
        <w:jc w:val="both"/>
      </w:pPr>
      <w:r>
        <w:t xml:space="preserve">  Основными проблемами системы передачи электроэнергии муниципального образования являются:</w:t>
      </w:r>
    </w:p>
    <w:p w14:paraId="4FA3F0E4" w14:textId="77777777" w:rsidR="00DD0177" w:rsidRDefault="00DD0177" w:rsidP="00DD0177">
      <w:pPr>
        <w:autoSpaceDE w:val="0"/>
        <w:autoSpaceDN w:val="0"/>
        <w:adjustRightInd w:val="0"/>
        <w:ind w:firstLine="540"/>
        <w:jc w:val="both"/>
      </w:pPr>
      <w:r>
        <w:t xml:space="preserve">  1. Рост износа оборудования и сетей электроснабжения;</w:t>
      </w:r>
    </w:p>
    <w:p w14:paraId="5F5D4AEC" w14:textId="77777777" w:rsidR="00DD0177" w:rsidRDefault="00DD0177" w:rsidP="00DD0177">
      <w:pPr>
        <w:autoSpaceDE w:val="0"/>
        <w:autoSpaceDN w:val="0"/>
        <w:adjustRightInd w:val="0"/>
        <w:ind w:firstLine="540"/>
        <w:jc w:val="both"/>
      </w:pPr>
      <w:r>
        <w:t xml:space="preserve">  2. Высокая потребляемая мощность лампами уличного освещения;</w:t>
      </w:r>
    </w:p>
    <w:p w14:paraId="19101ADA" w14:textId="77777777" w:rsidR="00DD0177" w:rsidRDefault="00DD0177" w:rsidP="00DD0177">
      <w:pPr>
        <w:autoSpaceDE w:val="0"/>
        <w:autoSpaceDN w:val="0"/>
        <w:adjustRightInd w:val="0"/>
        <w:ind w:firstLine="540"/>
        <w:jc w:val="both"/>
      </w:pPr>
      <w:r>
        <w:t xml:space="preserve">  3. Отсутствие электрических сетей в некоторых районах частной застройки сельсовета;</w:t>
      </w:r>
    </w:p>
    <w:p w14:paraId="19E2CBE1" w14:textId="77777777" w:rsidR="00DD0177" w:rsidRDefault="00DD0177" w:rsidP="00DD0177">
      <w:pPr>
        <w:autoSpaceDE w:val="0"/>
        <w:autoSpaceDN w:val="0"/>
        <w:adjustRightInd w:val="0"/>
        <w:ind w:firstLine="540"/>
        <w:jc w:val="both"/>
      </w:pPr>
      <w:r>
        <w:t xml:space="preserve">  4.Отсутствие приборов учета электрической энергии на части объектов электропотребления;</w:t>
      </w:r>
    </w:p>
    <w:p w14:paraId="2CB4306F" w14:textId="77777777" w:rsidR="00DD0177" w:rsidRDefault="00DD0177" w:rsidP="00DD0177">
      <w:pPr>
        <w:autoSpaceDE w:val="0"/>
        <w:autoSpaceDN w:val="0"/>
        <w:adjustRightInd w:val="0"/>
        <w:ind w:firstLine="540"/>
        <w:jc w:val="both"/>
      </w:pPr>
      <w:r>
        <w:t xml:space="preserve">  5. Наличие на рынке объектов электроснабжения недобросовестных потребителей электроэнергии;</w:t>
      </w:r>
    </w:p>
    <w:p w14:paraId="17B2E6EC" w14:textId="77777777" w:rsidR="00DD0177" w:rsidRDefault="00DD0177" w:rsidP="00DD0177">
      <w:pPr>
        <w:autoSpaceDE w:val="0"/>
        <w:autoSpaceDN w:val="0"/>
        <w:adjustRightInd w:val="0"/>
        <w:ind w:firstLine="540"/>
        <w:jc w:val="both"/>
      </w:pPr>
      <w:r>
        <w:t xml:space="preserve">  6. Недостаток финансовых ресурсов  для проведения  реконструкции  энергетического оборудования   и электрических сетей.</w:t>
      </w:r>
    </w:p>
    <w:p w14:paraId="4551A1FC" w14:textId="77777777" w:rsidR="00DD0177" w:rsidRDefault="00DD0177" w:rsidP="00DD0177">
      <w:pPr>
        <w:autoSpaceDE w:val="0"/>
        <w:autoSpaceDN w:val="0"/>
        <w:adjustRightInd w:val="0"/>
        <w:rPr>
          <w:b/>
          <w:bCs/>
          <w:color w:val="000000"/>
          <w:szCs w:val="24"/>
        </w:rPr>
      </w:pPr>
    </w:p>
    <w:p w14:paraId="67C00780" w14:textId="412351E5" w:rsidR="00DD0177" w:rsidRPr="00E468F6" w:rsidRDefault="00B753B8" w:rsidP="00DD0177">
      <w:pPr>
        <w:pStyle w:val="3"/>
        <w:rPr>
          <w:rFonts w:ascii="Times New Roman" w:hAnsi="Times New Roman"/>
          <w:color w:val="000000"/>
          <w:szCs w:val="24"/>
        </w:rPr>
      </w:pPr>
      <w:bookmarkStart w:id="14" w:name="_Toc164711076"/>
      <w:bookmarkStart w:id="15" w:name="_Toc170246344"/>
      <w:r>
        <w:rPr>
          <w:rFonts w:ascii="Times New Roman" w:hAnsi="Times New Roman"/>
          <w:bCs/>
          <w:color w:val="000000"/>
          <w:szCs w:val="24"/>
        </w:rPr>
        <w:t>2</w:t>
      </w:r>
      <w:r w:rsidR="00DD0177" w:rsidRPr="00E468F6">
        <w:rPr>
          <w:rFonts w:ascii="Times New Roman" w:hAnsi="Times New Roman"/>
          <w:bCs/>
          <w:color w:val="000000"/>
          <w:szCs w:val="24"/>
        </w:rPr>
        <w:t>.2.</w:t>
      </w:r>
      <w:r w:rsidR="00DD0177">
        <w:rPr>
          <w:rFonts w:ascii="Times New Roman" w:hAnsi="Times New Roman"/>
          <w:bCs/>
          <w:color w:val="000000"/>
          <w:szCs w:val="24"/>
        </w:rPr>
        <w:t>3</w:t>
      </w:r>
      <w:r w:rsidR="00DD0177" w:rsidRPr="00E468F6">
        <w:rPr>
          <w:rFonts w:ascii="Times New Roman" w:hAnsi="Times New Roman"/>
          <w:bCs/>
          <w:color w:val="000000"/>
          <w:szCs w:val="24"/>
        </w:rPr>
        <w:t>.Воздействие на окружающую среду</w:t>
      </w:r>
      <w:bookmarkEnd w:id="14"/>
      <w:bookmarkEnd w:id="15"/>
      <w:r w:rsidR="00DD0177" w:rsidRPr="00E468F6">
        <w:rPr>
          <w:rFonts w:ascii="Times New Roman" w:hAnsi="Times New Roman"/>
          <w:bCs/>
          <w:color w:val="000000"/>
          <w:szCs w:val="24"/>
        </w:rPr>
        <w:t xml:space="preserve"> </w:t>
      </w:r>
    </w:p>
    <w:p w14:paraId="4CECBA3A" w14:textId="77777777" w:rsidR="00DD0177" w:rsidRDefault="00DD0177" w:rsidP="00DD0177">
      <w:pPr>
        <w:autoSpaceDE w:val="0"/>
        <w:autoSpaceDN w:val="0"/>
        <w:adjustRightInd w:val="0"/>
        <w:rPr>
          <w:color w:val="000000"/>
          <w:szCs w:val="24"/>
        </w:rPr>
      </w:pPr>
    </w:p>
    <w:p w14:paraId="30B11F29" w14:textId="77777777" w:rsidR="00DD0177" w:rsidRDefault="00DD0177" w:rsidP="00DD0177">
      <w:pPr>
        <w:autoSpaceDE w:val="0"/>
        <w:autoSpaceDN w:val="0"/>
        <w:adjustRightInd w:val="0"/>
        <w:rPr>
          <w:color w:val="000000"/>
          <w:szCs w:val="24"/>
        </w:rPr>
      </w:pPr>
      <w:r>
        <w:rPr>
          <w:color w:val="000000"/>
          <w:szCs w:val="24"/>
        </w:rPr>
        <w:t xml:space="preserve">Элементы системы электроснабжения, оказывающие воздействие на окружающую среду после истечения нормативного срока эксплуатации: </w:t>
      </w:r>
    </w:p>
    <w:p w14:paraId="16052471" w14:textId="77777777" w:rsidR="00DD0177" w:rsidRDefault="00DD0177" w:rsidP="00DD0177">
      <w:pPr>
        <w:autoSpaceDE w:val="0"/>
        <w:autoSpaceDN w:val="0"/>
        <w:adjustRightInd w:val="0"/>
        <w:spacing w:after="127"/>
        <w:rPr>
          <w:color w:val="000000"/>
          <w:szCs w:val="24"/>
        </w:rPr>
      </w:pPr>
      <w:r>
        <w:rPr>
          <w:color w:val="000000"/>
          <w:szCs w:val="24"/>
        </w:rPr>
        <w:t xml:space="preserve"> масляные силовые трансформаторы и высоковольтные масляные выключатели, </w:t>
      </w:r>
    </w:p>
    <w:p w14:paraId="5E53AD89" w14:textId="77777777" w:rsidR="00DD0177" w:rsidRDefault="00DD0177" w:rsidP="00DD0177">
      <w:pPr>
        <w:autoSpaceDE w:val="0"/>
        <w:autoSpaceDN w:val="0"/>
        <w:adjustRightInd w:val="0"/>
        <w:spacing w:after="127"/>
        <w:rPr>
          <w:color w:val="000000"/>
          <w:szCs w:val="24"/>
        </w:rPr>
      </w:pPr>
      <w:r>
        <w:rPr>
          <w:color w:val="000000"/>
          <w:szCs w:val="24"/>
        </w:rPr>
        <w:t xml:space="preserve"> аккумуляторные батареи, </w:t>
      </w:r>
    </w:p>
    <w:p w14:paraId="4B353A3C" w14:textId="77777777" w:rsidR="00DD0177" w:rsidRDefault="00DD0177" w:rsidP="00DD0177">
      <w:pPr>
        <w:autoSpaceDE w:val="0"/>
        <w:autoSpaceDN w:val="0"/>
        <w:adjustRightInd w:val="0"/>
        <w:rPr>
          <w:color w:val="000000"/>
          <w:szCs w:val="24"/>
        </w:rPr>
      </w:pPr>
      <w:r>
        <w:rPr>
          <w:color w:val="000000"/>
          <w:szCs w:val="24"/>
        </w:rPr>
        <w:t xml:space="preserve"> масляные кабели. </w:t>
      </w:r>
    </w:p>
    <w:p w14:paraId="5407E4FD" w14:textId="77777777" w:rsidR="00DD0177" w:rsidRDefault="00DD0177" w:rsidP="00DD0177">
      <w:pPr>
        <w:autoSpaceDE w:val="0"/>
        <w:autoSpaceDN w:val="0"/>
        <w:adjustRightInd w:val="0"/>
        <w:jc w:val="both"/>
        <w:rPr>
          <w:color w:val="000000"/>
          <w:szCs w:val="24"/>
        </w:rPr>
      </w:pPr>
      <w:r>
        <w:rPr>
          <w:color w:val="000000"/>
          <w:szCs w:val="24"/>
        </w:rPr>
        <w:t xml:space="preserve">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необходимо соблюдать все требования техники безопасности при осуществлении ремонтов, замены масла и т.д. Необходима правильная утилизация масла и отработавших трансформаторов и выключателей. </w:t>
      </w:r>
    </w:p>
    <w:p w14:paraId="4DE8ABE8" w14:textId="77777777" w:rsidR="00DD0177" w:rsidRDefault="00DD0177" w:rsidP="00DD0177">
      <w:pPr>
        <w:autoSpaceDE w:val="0"/>
        <w:autoSpaceDN w:val="0"/>
        <w:adjustRightInd w:val="0"/>
        <w:jc w:val="both"/>
        <w:rPr>
          <w:color w:val="000000"/>
          <w:szCs w:val="24"/>
        </w:rPr>
      </w:pPr>
      <w:r>
        <w:rPr>
          <w:color w:val="000000"/>
          <w:szCs w:val="24"/>
        </w:rPr>
        <w:t xml:space="preserve">Для исключения опасности нанесения ущерба окружающей среде возможно применение сухих трансформаторов и вакуумных выключателей вместо масляных. </w:t>
      </w:r>
    </w:p>
    <w:p w14:paraId="7217AFA1" w14:textId="77777777" w:rsidR="00DD0177" w:rsidRDefault="00DD0177" w:rsidP="00DD0177">
      <w:pPr>
        <w:jc w:val="both"/>
      </w:pPr>
    </w:p>
    <w:p w14:paraId="11B9B737" w14:textId="531526F9" w:rsidR="00DD0177" w:rsidRPr="00B753B8" w:rsidRDefault="00B753B8" w:rsidP="00DD0177">
      <w:pPr>
        <w:pStyle w:val="2"/>
        <w:jc w:val="both"/>
        <w:rPr>
          <w:rFonts w:ascii="Times New Roman" w:hAnsi="Times New Roman"/>
          <w:b w:val="0"/>
          <w:i w:val="0"/>
          <w:iCs/>
          <w:szCs w:val="28"/>
        </w:rPr>
      </w:pPr>
      <w:bookmarkStart w:id="16" w:name="_Toc164711077"/>
      <w:bookmarkStart w:id="17" w:name="_Toc170246345"/>
      <w:r w:rsidRPr="00B753B8">
        <w:rPr>
          <w:rFonts w:ascii="Times New Roman" w:hAnsi="Times New Roman"/>
          <w:i w:val="0"/>
          <w:iCs/>
          <w:szCs w:val="28"/>
        </w:rPr>
        <w:lastRenderedPageBreak/>
        <w:t>2</w:t>
      </w:r>
      <w:r w:rsidR="00DD0177" w:rsidRPr="00B753B8">
        <w:rPr>
          <w:rFonts w:ascii="Times New Roman" w:hAnsi="Times New Roman"/>
          <w:i w:val="0"/>
          <w:iCs/>
          <w:szCs w:val="28"/>
        </w:rPr>
        <w:t>.3.Характеристика состояния и проблем  системы обращения  с твёрдыми коммунальными отходами (ТКО)</w:t>
      </w:r>
      <w:bookmarkEnd w:id="16"/>
      <w:bookmarkEnd w:id="17"/>
    </w:p>
    <w:p w14:paraId="1CB6790C" w14:textId="5C48DA34" w:rsidR="00DD0177" w:rsidRDefault="00B753B8" w:rsidP="00DD0177">
      <w:pPr>
        <w:pStyle w:val="3"/>
        <w:rPr>
          <w:b w:val="0"/>
        </w:rPr>
      </w:pPr>
      <w:bookmarkStart w:id="18" w:name="_Toc164711078"/>
      <w:bookmarkStart w:id="19" w:name="_Toc170246346"/>
      <w:r>
        <w:t>2</w:t>
      </w:r>
      <w:r w:rsidR="00DD0177">
        <w:t>.3.1. Общие сведения</w:t>
      </w:r>
      <w:bookmarkEnd w:id="18"/>
      <w:bookmarkEnd w:id="19"/>
      <w:r w:rsidR="00DD0177">
        <w:t xml:space="preserve"> </w:t>
      </w:r>
    </w:p>
    <w:p w14:paraId="1F4E8074" w14:textId="77777777" w:rsidR="00DD0177" w:rsidRDefault="00DD0177" w:rsidP="00DD0177">
      <w:pPr>
        <w:jc w:val="both"/>
      </w:pPr>
    </w:p>
    <w:p w14:paraId="21A2935F" w14:textId="77777777" w:rsidR="00DD0177" w:rsidRDefault="00DD0177" w:rsidP="00DD0177">
      <w:pPr>
        <w:jc w:val="both"/>
        <w:rPr>
          <w:snapToGrid w:val="0"/>
          <w:szCs w:val="24"/>
        </w:rPr>
      </w:pPr>
      <w:r>
        <w:rPr>
          <w:snapToGrid w:val="0"/>
          <w:szCs w:val="24"/>
        </w:rPr>
        <w:t xml:space="preserve">Вопросами организации сбора, транспортировки и утилизации твердых бытовых и им подобных отходов занимается специализированная организация </w:t>
      </w:r>
      <w:r>
        <w:rPr>
          <w:color w:val="646464"/>
          <w:szCs w:val="24"/>
          <w:shd w:val="clear" w:color="auto" w:fill="FFFFFF"/>
        </w:rPr>
        <w:t xml:space="preserve">региональный оператор АО «САБ по уборке </w:t>
      </w:r>
      <w:proofErr w:type="spellStart"/>
      <w:r>
        <w:rPr>
          <w:color w:val="646464"/>
          <w:szCs w:val="24"/>
          <w:shd w:val="clear" w:color="auto" w:fill="FFFFFF"/>
        </w:rPr>
        <w:t>г.Курска</w:t>
      </w:r>
      <w:proofErr w:type="spellEnd"/>
      <w:r>
        <w:rPr>
          <w:color w:val="646464"/>
          <w:szCs w:val="24"/>
          <w:shd w:val="clear" w:color="auto" w:fill="FFFFFF"/>
        </w:rPr>
        <w:t xml:space="preserve">» </w:t>
      </w:r>
      <w:r>
        <w:rPr>
          <w:szCs w:val="24"/>
        </w:rPr>
        <w:t xml:space="preserve">свою деятельность на основании </w:t>
      </w:r>
      <w:r>
        <w:rPr>
          <w:bCs/>
          <w:color w:val="333333"/>
          <w:szCs w:val="24"/>
          <w:shd w:val="clear" w:color="auto" w:fill="FFFFFF"/>
        </w:rPr>
        <w:t>Лицензии</w:t>
      </w:r>
      <w:r>
        <w:rPr>
          <w:color w:val="333333"/>
          <w:szCs w:val="24"/>
          <w:shd w:val="clear" w:color="auto" w:fill="FFFFFF"/>
        </w:rPr>
        <w:t> 46-00078/П от 06 сентября 2016. (Деятельность по сбору, транспортированию, обработке, утилизации, обезвреживанию, размещению отходов I - IV классов опасности).  Выдано: Управление Росприроднадзора по </w:t>
      </w:r>
      <w:r>
        <w:rPr>
          <w:bCs/>
          <w:color w:val="333333"/>
          <w:szCs w:val="24"/>
          <w:shd w:val="clear" w:color="auto" w:fill="FFFFFF"/>
        </w:rPr>
        <w:t>Курской</w:t>
      </w:r>
      <w:r>
        <w:rPr>
          <w:color w:val="333333"/>
          <w:szCs w:val="24"/>
          <w:shd w:val="clear" w:color="auto" w:fill="FFFFFF"/>
        </w:rPr>
        <w:t> </w:t>
      </w:r>
      <w:r>
        <w:rPr>
          <w:bCs/>
          <w:color w:val="333333"/>
          <w:szCs w:val="24"/>
          <w:shd w:val="clear" w:color="auto" w:fill="FFFFFF"/>
        </w:rPr>
        <w:t>области</w:t>
      </w:r>
      <w:r>
        <w:rPr>
          <w:szCs w:val="24"/>
        </w:rPr>
        <w:t>. Виды работ (услуг), оказываемых в составе лицензируемого вида деятельности: сбор, использование, обезвреживание, транспортировка, размещение отходов I-IV классов опасности.</w:t>
      </w:r>
    </w:p>
    <w:p w14:paraId="74FC63F2" w14:textId="77777777" w:rsidR="00DD0177" w:rsidRDefault="00DD0177" w:rsidP="00DD0177">
      <w:pPr>
        <w:jc w:val="both"/>
        <w:rPr>
          <w:rFonts w:ascii="Arial" w:hAnsi="Arial" w:cs="Arial"/>
          <w:color w:val="646464"/>
          <w:shd w:val="clear" w:color="auto" w:fill="FFFFFF"/>
        </w:rPr>
      </w:pPr>
    </w:p>
    <w:p w14:paraId="11934336" w14:textId="77777777" w:rsidR="00DD0177" w:rsidRDefault="00DD0177" w:rsidP="00DD0177">
      <w:pPr>
        <w:jc w:val="both"/>
        <w:rPr>
          <w:snapToGrid w:val="0"/>
          <w:szCs w:val="24"/>
        </w:rPr>
      </w:pPr>
      <w:r>
        <w:rPr>
          <w:shd w:val="clear" w:color="auto" w:fill="FFFFFF"/>
        </w:rPr>
        <w:t xml:space="preserve">В зону деятельности регионального оператора АО «САБ по уборке г. Курска» входит Северо-Восточная зона Курской области, которая включает и  Касторенский район. </w:t>
      </w:r>
      <w:r>
        <w:rPr>
          <w:snapToGrid w:val="0"/>
          <w:szCs w:val="24"/>
        </w:rPr>
        <w:t xml:space="preserve">Ежегодно в Касторенском районе  образуется более 27000 м3 отходов  от населения  и  104 тонн от инфраструктуры с учетом отходов сельхоз производства. </w:t>
      </w:r>
    </w:p>
    <w:tbl>
      <w:tblPr>
        <w:tblW w:w="10065" w:type="dxa"/>
        <w:tblInd w:w="118" w:type="dxa"/>
        <w:tblLook w:val="04A0" w:firstRow="1" w:lastRow="0" w:firstColumn="1" w:lastColumn="0" w:noHBand="0" w:noVBand="1"/>
      </w:tblPr>
      <w:tblGrid>
        <w:gridCol w:w="960"/>
        <w:gridCol w:w="4569"/>
        <w:gridCol w:w="4536"/>
      </w:tblGrid>
      <w:tr w:rsidR="00DD0177" w14:paraId="4837D03E" w14:textId="77777777" w:rsidTr="00D960CC">
        <w:trPr>
          <w:trHeight w:val="1020"/>
        </w:trPr>
        <w:tc>
          <w:tcPr>
            <w:tcW w:w="10065" w:type="dxa"/>
            <w:gridSpan w:val="3"/>
            <w:tcBorders>
              <w:top w:val="nil"/>
              <w:left w:val="nil"/>
              <w:bottom w:val="single" w:sz="8" w:space="0" w:color="000000"/>
              <w:right w:val="nil"/>
            </w:tcBorders>
            <w:shd w:val="clear" w:color="auto" w:fill="auto"/>
            <w:vAlign w:val="bottom"/>
          </w:tcPr>
          <w:p w14:paraId="598631AD" w14:textId="77777777" w:rsidR="00DD0177" w:rsidRDefault="00DD0177" w:rsidP="00D960CC">
            <w:pPr>
              <w:jc w:val="both"/>
              <w:rPr>
                <w:color w:val="000000"/>
                <w:sz w:val="22"/>
                <w:szCs w:val="22"/>
              </w:rPr>
            </w:pPr>
            <w:r>
              <w:rPr>
                <w:szCs w:val="24"/>
              </w:rPr>
              <w:t>Согласно территориальной схемы  обращения с твёрдыми  коммунальными отходами м</w:t>
            </w:r>
            <w:r>
              <w:rPr>
                <w:color w:val="444444"/>
                <w:szCs w:val="24"/>
              </w:rPr>
              <w:t xml:space="preserve">естами  накопления отработанных ртутьсодержащих ламп на территории Касторенского района определены  населённые пункты, представленные в таблице 1.16. Местом   накопления отработанных ртутьсодержащих ламп на территории </w:t>
            </w:r>
            <w:r>
              <w:rPr>
                <w:szCs w:val="24"/>
              </w:rPr>
              <w:t xml:space="preserve">муниципального образования «Егорьевский сельсовет» является </w:t>
            </w:r>
            <w:r>
              <w:rPr>
                <w:b/>
                <w:color w:val="000000"/>
                <w:sz w:val="22"/>
                <w:szCs w:val="22"/>
              </w:rPr>
              <w:t xml:space="preserve"> </w:t>
            </w:r>
            <w:r>
              <w:rPr>
                <w:color w:val="000000"/>
                <w:sz w:val="22"/>
                <w:szCs w:val="22"/>
              </w:rPr>
              <w:t>д. Егорьевка, ул. Садовая, д. 1.</w:t>
            </w:r>
          </w:p>
          <w:p w14:paraId="0C2CA97F" w14:textId="77777777" w:rsidR="00DD0177" w:rsidRDefault="00DD0177" w:rsidP="00D960CC">
            <w:pPr>
              <w:jc w:val="both"/>
              <w:rPr>
                <w:color w:val="000000"/>
                <w:sz w:val="22"/>
                <w:szCs w:val="22"/>
              </w:rPr>
            </w:pPr>
          </w:p>
          <w:p w14:paraId="286F12FA" w14:textId="689DF927" w:rsidR="00DD0177" w:rsidRPr="00C818C0" w:rsidRDefault="00DD0177" w:rsidP="00D960CC">
            <w:pPr>
              <w:jc w:val="both"/>
              <w:rPr>
                <w:color w:val="000000"/>
                <w:szCs w:val="22"/>
              </w:rPr>
            </w:pPr>
            <w:r>
              <w:rPr>
                <w:b/>
                <w:bCs/>
                <w:color w:val="444444"/>
                <w:sz w:val="22"/>
                <w:szCs w:val="22"/>
              </w:rPr>
              <w:t xml:space="preserve">Таблица   </w:t>
            </w:r>
            <w:r w:rsidR="00B753B8">
              <w:rPr>
                <w:b/>
                <w:bCs/>
                <w:color w:val="444444"/>
                <w:sz w:val="22"/>
                <w:szCs w:val="22"/>
              </w:rPr>
              <w:t>2</w:t>
            </w:r>
            <w:r>
              <w:rPr>
                <w:b/>
                <w:bCs/>
                <w:color w:val="444444"/>
                <w:sz w:val="22"/>
                <w:szCs w:val="22"/>
              </w:rPr>
              <w:t>.27. Места накопления отработанных ртутьсодержащих ламп на территории Касторенского района Курской области</w:t>
            </w:r>
          </w:p>
        </w:tc>
      </w:tr>
      <w:tr w:rsidR="00DD0177" w14:paraId="7732E161" w14:textId="77777777" w:rsidTr="00D960CC">
        <w:trPr>
          <w:trHeight w:val="1024"/>
        </w:trPr>
        <w:tc>
          <w:tcPr>
            <w:tcW w:w="960" w:type="dxa"/>
            <w:tcBorders>
              <w:top w:val="nil"/>
              <w:left w:val="single" w:sz="8" w:space="0" w:color="000000"/>
              <w:bottom w:val="single" w:sz="8" w:space="0" w:color="000000"/>
              <w:right w:val="single" w:sz="8" w:space="0" w:color="000000"/>
            </w:tcBorders>
            <w:shd w:val="clear" w:color="auto" w:fill="auto"/>
            <w:vAlign w:val="center"/>
          </w:tcPr>
          <w:p w14:paraId="203CC90C" w14:textId="77777777" w:rsidR="00DD0177" w:rsidRDefault="00DD0177" w:rsidP="00D960CC">
            <w:pPr>
              <w:jc w:val="center"/>
              <w:rPr>
                <w:color w:val="000000"/>
                <w:sz w:val="22"/>
                <w:szCs w:val="22"/>
              </w:rPr>
            </w:pPr>
            <w:r>
              <w:rPr>
                <w:color w:val="000000"/>
                <w:sz w:val="22"/>
                <w:szCs w:val="22"/>
              </w:rPr>
              <w:t>N п/п</w:t>
            </w:r>
          </w:p>
        </w:tc>
        <w:tc>
          <w:tcPr>
            <w:tcW w:w="4569" w:type="dxa"/>
            <w:tcBorders>
              <w:top w:val="nil"/>
              <w:left w:val="nil"/>
              <w:bottom w:val="single" w:sz="8" w:space="0" w:color="000000"/>
              <w:right w:val="single" w:sz="8" w:space="0" w:color="000000"/>
            </w:tcBorders>
            <w:shd w:val="clear" w:color="auto" w:fill="auto"/>
            <w:vAlign w:val="center"/>
          </w:tcPr>
          <w:p w14:paraId="56F981C3" w14:textId="77777777" w:rsidR="00DD0177" w:rsidRDefault="00DD0177" w:rsidP="00D960CC">
            <w:pPr>
              <w:jc w:val="center"/>
              <w:rPr>
                <w:color w:val="000000"/>
                <w:sz w:val="22"/>
                <w:szCs w:val="22"/>
              </w:rPr>
            </w:pPr>
            <w:r>
              <w:rPr>
                <w:color w:val="000000"/>
                <w:sz w:val="22"/>
                <w:szCs w:val="22"/>
              </w:rPr>
              <w:t>Наименование муниципального района/городского поселения/ сельского поселения</w:t>
            </w:r>
          </w:p>
        </w:tc>
        <w:tc>
          <w:tcPr>
            <w:tcW w:w="4536" w:type="dxa"/>
            <w:tcBorders>
              <w:top w:val="nil"/>
              <w:left w:val="nil"/>
              <w:bottom w:val="single" w:sz="8" w:space="0" w:color="000000"/>
              <w:right w:val="single" w:sz="8" w:space="0" w:color="000000"/>
            </w:tcBorders>
            <w:shd w:val="clear" w:color="auto" w:fill="auto"/>
            <w:vAlign w:val="center"/>
          </w:tcPr>
          <w:p w14:paraId="3CF3FCB8" w14:textId="77777777" w:rsidR="00DD0177" w:rsidRDefault="00DD0177" w:rsidP="00D960CC">
            <w:pPr>
              <w:jc w:val="center"/>
              <w:rPr>
                <w:color w:val="000000"/>
                <w:sz w:val="22"/>
                <w:szCs w:val="22"/>
              </w:rPr>
            </w:pPr>
            <w:r>
              <w:rPr>
                <w:color w:val="000000"/>
                <w:sz w:val="22"/>
                <w:szCs w:val="22"/>
              </w:rPr>
              <w:t>Наименование населенного пункта, улицы, номер дома/здания</w:t>
            </w:r>
          </w:p>
        </w:tc>
      </w:tr>
      <w:tr w:rsidR="00DD0177" w14:paraId="29436493" w14:textId="77777777" w:rsidTr="00D960CC">
        <w:trPr>
          <w:trHeight w:val="477"/>
        </w:trPr>
        <w:tc>
          <w:tcPr>
            <w:tcW w:w="960" w:type="dxa"/>
            <w:tcBorders>
              <w:top w:val="nil"/>
              <w:left w:val="single" w:sz="8" w:space="0" w:color="000000"/>
              <w:bottom w:val="single" w:sz="8" w:space="0" w:color="000000"/>
              <w:right w:val="single" w:sz="8" w:space="0" w:color="000000"/>
            </w:tcBorders>
            <w:shd w:val="clear" w:color="auto" w:fill="auto"/>
            <w:vAlign w:val="center"/>
          </w:tcPr>
          <w:p w14:paraId="75FD2B77" w14:textId="77777777" w:rsidR="00DD0177" w:rsidRDefault="00DD0177" w:rsidP="00D960CC">
            <w:pPr>
              <w:jc w:val="center"/>
              <w:rPr>
                <w:b/>
                <w:color w:val="000000"/>
              </w:rPr>
            </w:pPr>
            <w:r>
              <w:rPr>
                <w:color w:val="000000"/>
              </w:rPr>
              <w:t>7</w:t>
            </w:r>
          </w:p>
        </w:tc>
        <w:tc>
          <w:tcPr>
            <w:tcW w:w="4569" w:type="dxa"/>
            <w:tcBorders>
              <w:top w:val="nil"/>
              <w:left w:val="nil"/>
              <w:bottom w:val="single" w:sz="8" w:space="0" w:color="000000"/>
              <w:right w:val="single" w:sz="8" w:space="0" w:color="000000"/>
            </w:tcBorders>
            <w:shd w:val="clear" w:color="auto" w:fill="auto"/>
            <w:vAlign w:val="center"/>
          </w:tcPr>
          <w:p w14:paraId="0C795D5C" w14:textId="77777777" w:rsidR="00DD0177" w:rsidRDefault="00DD0177" w:rsidP="00D960CC">
            <w:pPr>
              <w:rPr>
                <w:b/>
                <w:color w:val="000000"/>
                <w:sz w:val="22"/>
                <w:szCs w:val="22"/>
              </w:rPr>
            </w:pPr>
            <w:r>
              <w:rPr>
                <w:color w:val="000000"/>
                <w:sz w:val="22"/>
                <w:szCs w:val="22"/>
              </w:rPr>
              <w:t>Касторенский район, Егорьевский сельсовет</w:t>
            </w:r>
          </w:p>
        </w:tc>
        <w:tc>
          <w:tcPr>
            <w:tcW w:w="4536" w:type="dxa"/>
            <w:tcBorders>
              <w:top w:val="nil"/>
              <w:left w:val="nil"/>
              <w:bottom w:val="single" w:sz="8" w:space="0" w:color="000000"/>
              <w:right w:val="single" w:sz="8" w:space="0" w:color="000000"/>
            </w:tcBorders>
            <w:shd w:val="clear" w:color="auto" w:fill="auto"/>
            <w:vAlign w:val="center"/>
          </w:tcPr>
          <w:p w14:paraId="26FF3FE8" w14:textId="77777777" w:rsidR="00DD0177" w:rsidRDefault="00DD0177" w:rsidP="00D960CC">
            <w:pPr>
              <w:jc w:val="center"/>
              <w:rPr>
                <w:b/>
                <w:color w:val="000000"/>
                <w:sz w:val="22"/>
                <w:szCs w:val="22"/>
              </w:rPr>
            </w:pPr>
            <w:r>
              <w:rPr>
                <w:color w:val="000000"/>
                <w:sz w:val="22"/>
                <w:szCs w:val="22"/>
              </w:rPr>
              <w:t>д. Егорьевка, ул. Садовая, д. 1</w:t>
            </w:r>
          </w:p>
        </w:tc>
      </w:tr>
    </w:tbl>
    <w:p w14:paraId="19762536" w14:textId="77777777" w:rsidR="00DD0177" w:rsidRDefault="00DD0177" w:rsidP="00DD0177">
      <w:pPr>
        <w:jc w:val="both"/>
      </w:pPr>
    </w:p>
    <w:p w14:paraId="647E38DE" w14:textId="77777777" w:rsidR="00DD0177" w:rsidRDefault="00DD0177" w:rsidP="00DD0177">
      <w:pPr>
        <w:jc w:val="both"/>
      </w:pPr>
      <w:r>
        <w:t xml:space="preserve">Объектами санитарной очистки являются: территория домовладений, уличные и микрорайонные проезды, объекты культурно-бытового назначения, территории различных  учреждений и организаций, скверы, площади, места общественного пользования, места отдыха и др. </w:t>
      </w:r>
      <w:r>
        <w:rPr>
          <w:szCs w:val="24"/>
        </w:rPr>
        <w:t>муниципального образования «</w:t>
      </w:r>
      <w:r>
        <w:rPr>
          <w:color w:val="000000"/>
          <w:sz w:val="22"/>
          <w:szCs w:val="22"/>
        </w:rPr>
        <w:t>Егорьевский сельсовет</w:t>
      </w:r>
      <w:r>
        <w:rPr>
          <w:szCs w:val="24"/>
        </w:rPr>
        <w:t>».</w:t>
      </w:r>
    </w:p>
    <w:p w14:paraId="59589BF3" w14:textId="77777777" w:rsidR="00DD0177" w:rsidRDefault="00DD0177" w:rsidP="00DD0177">
      <w:pPr>
        <w:jc w:val="both"/>
        <w:rPr>
          <w:snapToGrid w:val="0"/>
          <w:szCs w:val="24"/>
        </w:rPr>
      </w:pPr>
    </w:p>
    <w:p w14:paraId="3763AA6B" w14:textId="77777777" w:rsidR="00DD0177" w:rsidRDefault="00DD0177" w:rsidP="00DD0177">
      <w:pPr>
        <w:jc w:val="both"/>
        <w:rPr>
          <w:szCs w:val="24"/>
        </w:rPr>
      </w:pPr>
      <w:r>
        <w:rPr>
          <w:snapToGrid w:val="0"/>
          <w:szCs w:val="24"/>
        </w:rPr>
        <w:t xml:space="preserve">Основными источниками образования </w:t>
      </w:r>
      <w:r>
        <w:rPr>
          <w:szCs w:val="24"/>
        </w:rPr>
        <w:t>твёрдых   коммунальных отходов   в Касторенском районе согласно территориальной схемы  обращения с твёрдыми  коммунальными отходами являются  население.</w:t>
      </w:r>
    </w:p>
    <w:p w14:paraId="058DAF5B" w14:textId="77777777" w:rsidR="00DD0177" w:rsidRDefault="00DD0177" w:rsidP="00DD0177">
      <w:pPr>
        <w:jc w:val="both"/>
        <w:rPr>
          <w:szCs w:val="24"/>
        </w:rPr>
      </w:pPr>
    </w:p>
    <w:p w14:paraId="278CD96D" w14:textId="4532319A" w:rsidR="00DD0177" w:rsidRPr="00A11DB7" w:rsidRDefault="00DD0177" w:rsidP="00DD0177">
      <w:pPr>
        <w:jc w:val="both"/>
        <w:textAlignment w:val="baseline"/>
        <w:rPr>
          <w:b/>
          <w:bCs/>
          <w:color w:val="444444"/>
          <w:sz w:val="22"/>
          <w:szCs w:val="22"/>
        </w:rPr>
      </w:pPr>
      <w:r w:rsidRPr="00A11DB7">
        <w:rPr>
          <w:b/>
          <w:bCs/>
          <w:color w:val="444444"/>
          <w:sz w:val="22"/>
          <w:szCs w:val="22"/>
        </w:rPr>
        <w:t xml:space="preserve">Таблица  </w:t>
      </w:r>
      <w:r w:rsidR="00B753B8">
        <w:rPr>
          <w:b/>
          <w:bCs/>
          <w:color w:val="444444"/>
          <w:sz w:val="22"/>
          <w:szCs w:val="22"/>
        </w:rPr>
        <w:t>2</w:t>
      </w:r>
      <w:r>
        <w:rPr>
          <w:b/>
          <w:bCs/>
          <w:color w:val="444444"/>
          <w:sz w:val="22"/>
          <w:szCs w:val="22"/>
        </w:rPr>
        <w:t>.28</w:t>
      </w:r>
      <w:r w:rsidRPr="00A11DB7">
        <w:rPr>
          <w:b/>
          <w:bCs/>
          <w:color w:val="444444"/>
          <w:sz w:val="22"/>
          <w:szCs w:val="22"/>
        </w:rPr>
        <w:t xml:space="preserve">. Источники образования отходов, сгруппированные по поселениям, имеющие постоянное население по данным  </w:t>
      </w:r>
      <w:proofErr w:type="spellStart"/>
      <w:r w:rsidRPr="00A11DB7">
        <w:rPr>
          <w:b/>
          <w:bCs/>
          <w:color w:val="444444"/>
          <w:sz w:val="22"/>
          <w:szCs w:val="22"/>
        </w:rPr>
        <w:t>Курскстата</w:t>
      </w:r>
      <w:proofErr w:type="spellEnd"/>
      <w:r w:rsidRPr="00A11DB7">
        <w:rPr>
          <w:b/>
          <w:bCs/>
          <w:color w:val="444444"/>
          <w:sz w:val="22"/>
          <w:szCs w:val="22"/>
        </w:rPr>
        <w:br/>
      </w:r>
    </w:p>
    <w:tbl>
      <w:tblPr>
        <w:tblW w:w="9923" w:type="dxa"/>
        <w:tblInd w:w="-5" w:type="dxa"/>
        <w:tblCellMar>
          <w:left w:w="0" w:type="dxa"/>
          <w:right w:w="0" w:type="dxa"/>
        </w:tblCellMar>
        <w:tblLook w:val="04A0" w:firstRow="1" w:lastRow="0" w:firstColumn="1" w:lastColumn="0" w:noHBand="0" w:noVBand="1"/>
      </w:tblPr>
      <w:tblGrid>
        <w:gridCol w:w="595"/>
        <w:gridCol w:w="2165"/>
        <w:gridCol w:w="1826"/>
        <w:gridCol w:w="18"/>
        <w:gridCol w:w="1577"/>
        <w:gridCol w:w="3742"/>
      </w:tblGrid>
      <w:tr w:rsidR="00DD0177" w14:paraId="2814C56B" w14:textId="77777777" w:rsidTr="00D960CC">
        <w:tc>
          <w:tcPr>
            <w:tcW w:w="595"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tcPr>
          <w:p w14:paraId="617DFA3F" w14:textId="77777777" w:rsidR="00DD0177" w:rsidRDefault="00DD0177" w:rsidP="00D960CC">
            <w:pPr>
              <w:textAlignment w:val="baseline"/>
              <w:rPr>
                <w:sz w:val="22"/>
                <w:szCs w:val="22"/>
              </w:rPr>
            </w:pPr>
            <w:r>
              <w:rPr>
                <w:sz w:val="22"/>
                <w:szCs w:val="22"/>
              </w:rPr>
              <w:t>N п/п</w:t>
            </w:r>
          </w:p>
        </w:tc>
        <w:tc>
          <w:tcPr>
            <w:tcW w:w="2165"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tcPr>
          <w:p w14:paraId="38F61FF3" w14:textId="77777777" w:rsidR="00DD0177" w:rsidRDefault="00DD0177" w:rsidP="00D960CC">
            <w:pPr>
              <w:textAlignment w:val="baseline"/>
              <w:rPr>
                <w:sz w:val="22"/>
                <w:szCs w:val="22"/>
              </w:rPr>
            </w:pPr>
            <w:r>
              <w:rPr>
                <w:sz w:val="22"/>
                <w:szCs w:val="22"/>
              </w:rPr>
              <w:t>Городской округ, муниципальный район</w:t>
            </w:r>
          </w:p>
        </w:tc>
        <w:tc>
          <w:tcPr>
            <w:tcW w:w="1826"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tcPr>
          <w:p w14:paraId="553477AE" w14:textId="77777777" w:rsidR="00DD0177" w:rsidRDefault="00DD0177" w:rsidP="00D960CC">
            <w:pPr>
              <w:textAlignment w:val="baseline"/>
              <w:rPr>
                <w:sz w:val="22"/>
                <w:szCs w:val="22"/>
              </w:rPr>
            </w:pPr>
            <w:r>
              <w:rPr>
                <w:sz w:val="22"/>
                <w:szCs w:val="22"/>
              </w:rPr>
              <w:t>Муниципальное образование</w:t>
            </w:r>
          </w:p>
        </w:tc>
        <w:tc>
          <w:tcPr>
            <w:tcW w:w="159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tcPr>
          <w:p w14:paraId="58E03636" w14:textId="77777777" w:rsidR="00DD0177" w:rsidRDefault="00DD0177" w:rsidP="00D960CC">
            <w:pPr>
              <w:textAlignment w:val="baseline"/>
              <w:rPr>
                <w:sz w:val="22"/>
                <w:szCs w:val="22"/>
              </w:rPr>
            </w:pPr>
            <w:r>
              <w:rPr>
                <w:sz w:val="22"/>
                <w:szCs w:val="22"/>
              </w:rPr>
              <w:t>Код </w:t>
            </w:r>
            <w:hyperlink r:id="rId10" w:anchor="7D20K3" w:history="1">
              <w:r>
                <w:rPr>
                  <w:rStyle w:val="70"/>
                  <w:sz w:val="22"/>
                  <w:szCs w:val="22"/>
                </w:rPr>
                <w:t>ОКТМО</w:t>
              </w:r>
            </w:hyperlink>
          </w:p>
        </w:tc>
        <w:tc>
          <w:tcPr>
            <w:tcW w:w="374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tcPr>
          <w:p w14:paraId="2C8C93F4" w14:textId="77777777" w:rsidR="00DD0177" w:rsidRDefault="00DD0177" w:rsidP="00D960CC">
            <w:pPr>
              <w:jc w:val="center"/>
              <w:textAlignment w:val="baseline"/>
              <w:rPr>
                <w:sz w:val="22"/>
                <w:szCs w:val="22"/>
              </w:rPr>
            </w:pPr>
            <w:r>
              <w:rPr>
                <w:sz w:val="22"/>
                <w:szCs w:val="22"/>
              </w:rPr>
              <w:t>Географические координаты</w:t>
            </w:r>
          </w:p>
        </w:tc>
      </w:tr>
      <w:tr w:rsidR="00DD0177" w14:paraId="70E99464" w14:textId="77777777" w:rsidTr="00D960CC">
        <w:tblPrEx>
          <w:shd w:val="clear" w:color="auto" w:fill="FFFFFF"/>
        </w:tblPrEx>
        <w:tc>
          <w:tcPr>
            <w:tcW w:w="595"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tcPr>
          <w:p w14:paraId="3FE6622D" w14:textId="77777777" w:rsidR="00DD0177" w:rsidRDefault="00DD0177" w:rsidP="00D960CC">
            <w:pPr>
              <w:textAlignment w:val="baseline"/>
              <w:rPr>
                <w:color w:val="444444"/>
                <w:sz w:val="22"/>
                <w:szCs w:val="22"/>
              </w:rPr>
            </w:pPr>
            <w:r>
              <w:rPr>
                <w:color w:val="444444"/>
                <w:sz w:val="22"/>
                <w:szCs w:val="22"/>
              </w:rPr>
              <w:t>1</w:t>
            </w:r>
          </w:p>
        </w:tc>
        <w:tc>
          <w:tcPr>
            <w:tcW w:w="2165"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tcPr>
          <w:p w14:paraId="04513D0E" w14:textId="77777777" w:rsidR="00DD0177" w:rsidRDefault="00DD0177" w:rsidP="00D960CC">
            <w:pPr>
              <w:textAlignment w:val="baseline"/>
              <w:rPr>
                <w:color w:val="444444"/>
                <w:sz w:val="22"/>
                <w:szCs w:val="22"/>
              </w:rPr>
            </w:pPr>
            <w:r>
              <w:rPr>
                <w:color w:val="444444"/>
                <w:sz w:val="22"/>
                <w:szCs w:val="22"/>
              </w:rPr>
              <w:t>Касторенский муниципальный район</w:t>
            </w:r>
          </w:p>
        </w:tc>
        <w:tc>
          <w:tcPr>
            <w:tcW w:w="184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tcPr>
          <w:p w14:paraId="3B9FFA5C" w14:textId="77777777" w:rsidR="00DD0177" w:rsidRDefault="00DD0177" w:rsidP="00D960CC">
            <w:pPr>
              <w:textAlignment w:val="baseline"/>
              <w:rPr>
                <w:color w:val="444444"/>
                <w:sz w:val="22"/>
                <w:szCs w:val="22"/>
              </w:rPr>
            </w:pPr>
            <w:r>
              <w:rPr>
                <w:color w:val="000000"/>
                <w:sz w:val="22"/>
                <w:szCs w:val="22"/>
              </w:rPr>
              <w:t>Егорьевский сельсовет</w:t>
            </w:r>
            <w:r>
              <w:rPr>
                <w:color w:val="444444"/>
                <w:sz w:val="22"/>
                <w:szCs w:val="22"/>
              </w:rPr>
              <w:t xml:space="preserve"> </w:t>
            </w:r>
          </w:p>
        </w:tc>
        <w:tc>
          <w:tcPr>
            <w:tcW w:w="157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tcPr>
          <w:p w14:paraId="03545EB6" w14:textId="77777777" w:rsidR="00DD0177" w:rsidRDefault="00DD0177" w:rsidP="00D960CC">
            <w:pPr>
              <w:textAlignment w:val="baseline"/>
              <w:rPr>
                <w:color w:val="444444"/>
                <w:sz w:val="22"/>
                <w:szCs w:val="22"/>
              </w:rPr>
            </w:pPr>
            <w:r>
              <w:rPr>
                <w:color w:val="444444"/>
                <w:sz w:val="22"/>
                <w:szCs w:val="22"/>
              </w:rPr>
              <w:t>38 614436</w:t>
            </w:r>
          </w:p>
        </w:tc>
        <w:tc>
          <w:tcPr>
            <w:tcW w:w="374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tcPr>
          <w:p w14:paraId="56C223F0" w14:textId="77777777" w:rsidR="00DD0177" w:rsidRDefault="00DD0177" w:rsidP="00D960CC">
            <w:pPr>
              <w:jc w:val="center"/>
              <w:textAlignment w:val="baseline"/>
              <w:rPr>
                <w:color w:val="444444"/>
                <w:sz w:val="22"/>
                <w:szCs w:val="22"/>
              </w:rPr>
            </w:pPr>
            <w:r>
              <w:rPr>
                <w:color w:val="444444"/>
                <w:sz w:val="22"/>
                <w:szCs w:val="22"/>
              </w:rPr>
              <w:t>51.776168</w:t>
            </w:r>
          </w:p>
        </w:tc>
      </w:tr>
    </w:tbl>
    <w:p w14:paraId="4BEEA7E1" w14:textId="77777777" w:rsidR="00DD0177" w:rsidRDefault="00DD0177" w:rsidP="00DD0177">
      <w:pPr>
        <w:jc w:val="both"/>
        <w:rPr>
          <w:snapToGrid w:val="0"/>
          <w:szCs w:val="24"/>
        </w:rPr>
      </w:pPr>
    </w:p>
    <w:p w14:paraId="1DAB3DC7" w14:textId="77777777" w:rsidR="00DD0177" w:rsidRPr="008C440E" w:rsidRDefault="00DD0177" w:rsidP="00DD0177">
      <w:pPr>
        <w:jc w:val="both"/>
        <w:rPr>
          <w:color w:val="000000"/>
        </w:rPr>
      </w:pPr>
      <w:r w:rsidRPr="008C440E">
        <w:rPr>
          <w:snapToGrid w:val="0"/>
          <w:szCs w:val="24"/>
        </w:rPr>
        <w:t xml:space="preserve">По состоянию на начало 2024 года вывоз ТКО осуществляется  в </w:t>
      </w:r>
      <w:proofErr w:type="spellStart"/>
      <w:r w:rsidRPr="008C440E">
        <w:rPr>
          <w:snapToGrid w:val="0"/>
          <w:szCs w:val="24"/>
        </w:rPr>
        <w:t>д.</w:t>
      </w:r>
      <w:r w:rsidRPr="008C440E">
        <w:rPr>
          <w:color w:val="000000"/>
          <w:sz w:val="22"/>
          <w:szCs w:val="22"/>
        </w:rPr>
        <w:t>Егорьевка</w:t>
      </w:r>
      <w:proofErr w:type="spellEnd"/>
      <w:r>
        <w:rPr>
          <w:color w:val="000000"/>
          <w:sz w:val="22"/>
          <w:szCs w:val="22"/>
        </w:rPr>
        <w:t xml:space="preserve"> и </w:t>
      </w:r>
      <w:r w:rsidRPr="008C440E">
        <w:rPr>
          <w:snapToGrid w:val="0"/>
          <w:szCs w:val="24"/>
        </w:rPr>
        <w:t xml:space="preserve"> </w:t>
      </w:r>
      <w:proofErr w:type="spellStart"/>
      <w:r w:rsidRPr="008C440E">
        <w:rPr>
          <w:color w:val="000000"/>
          <w:sz w:val="22"/>
          <w:szCs w:val="22"/>
        </w:rPr>
        <w:t>с.Вознесеновка</w:t>
      </w:r>
      <w:proofErr w:type="spellEnd"/>
      <w:r w:rsidRPr="008C440E">
        <w:rPr>
          <w:color w:val="000000"/>
          <w:sz w:val="22"/>
          <w:szCs w:val="22"/>
        </w:rPr>
        <w:t>.</w:t>
      </w:r>
    </w:p>
    <w:p w14:paraId="4D6DC95E" w14:textId="77777777" w:rsidR="00DD0177" w:rsidRPr="008C440E" w:rsidRDefault="00DD0177" w:rsidP="00DD0177">
      <w:pPr>
        <w:jc w:val="both"/>
        <w:rPr>
          <w:bCs/>
          <w:szCs w:val="24"/>
        </w:rPr>
      </w:pPr>
      <w:r w:rsidRPr="008C440E">
        <w:rPr>
          <w:snapToGrid w:val="0"/>
          <w:szCs w:val="24"/>
        </w:rPr>
        <w:lastRenderedPageBreak/>
        <w:t xml:space="preserve">  Территории данного жилого сектора  оборудованы благоустроенными площадками с твердым покрытием для сбора ТКО. Вывоз отходов с мест их временного накопления организован по планово-регулярному методу, ежедневно, согласно утвержденному графику на основе пакетирования. </w:t>
      </w:r>
      <w:r w:rsidRPr="008C440E">
        <w:rPr>
          <w:bCs/>
          <w:szCs w:val="24"/>
        </w:rPr>
        <w:t>Раздельный сбор отходов по компонентам в МО не производиться.</w:t>
      </w:r>
    </w:p>
    <w:p w14:paraId="07D2FF55" w14:textId="1FFDA0A5" w:rsidR="00DD0177" w:rsidRDefault="00DD0177" w:rsidP="00DD0177">
      <w:pPr>
        <w:jc w:val="both"/>
        <w:rPr>
          <w:snapToGrid w:val="0"/>
          <w:szCs w:val="24"/>
        </w:rPr>
      </w:pPr>
      <w:r>
        <w:rPr>
          <w:snapToGrid w:val="0"/>
          <w:szCs w:val="24"/>
        </w:rPr>
        <w:t xml:space="preserve">Показатели  работы   </w:t>
      </w:r>
      <w:r>
        <w:rPr>
          <w:color w:val="000000"/>
          <w:spacing w:val="2"/>
        </w:rPr>
        <w:t>по обращению с твердыми коммунальными отходами</w:t>
      </w:r>
      <w:r>
        <w:rPr>
          <w:snapToGrid w:val="0"/>
          <w:szCs w:val="24"/>
        </w:rPr>
        <w:t xml:space="preserve"> по данному муниципальному образованию представлены  в таблице  </w:t>
      </w:r>
      <w:r w:rsidR="00B753B8">
        <w:rPr>
          <w:snapToGrid w:val="0"/>
          <w:szCs w:val="24"/>
        </w:rPr>
        <w:t>2</w:t>
      </w:r>
      <w:r>
        <w:rPr>
          <w:snapToGrid w:val="0"/>
          <w:szCs w:val="24"/>
        </w:rPr>
        <w:t>.29.</w:t>
      </w:r>
    </w:p>
    <w:p w14:paraId="449A0DBC" w14:textId="77777777" w:rsidR="00DD0177" w:rsidRDefault="00DD0177" w:rsidP="00DD0177">
      <w:pPr>
        <w:shd w:val="clear" w:color="auto" w:fill="FFFFFF"/>
        <w:ind w:firstLine="480"/>
        <w:jc w:val="both"/>
        <w:textAlignment w:val="baseline"/>
        <w:rPr>
          <w:color w:val="444444"/>
          <w:szCs w:val="24"/>
        </w:rPr>
      </w:pPr>
      <w:r>
        <w:rPr>
          <w:color w:val="444444"/>
          <w:szCs w:val="24"/>
        </w:rPr>
        <w:t>Более детальная  характеристика структуры, организации и показателей по всем населенным пунктам представлена  в последующих разделах Программы.</w:t>
      </w:r>
    </w:p>
    <w:p w14:paraId="650DC56E" w14:textId="77777777" w:rsidR="00DD0177" w:rsidRDefault="00DD0177" w:rsidP="00DD0177">
      <w:pPr>
        <w:shd w:val="clear" w:color="auto" w:fill="FFFFFF"/>
        <w:ind w:firstLine="480"/>
        <w:jc w:val="both"/>
        <w:textAlignment w:val="baseline"/>
        <w:rPr>
          <w:color w:val="444444"/>
          <w:szCs w:val="24"/>
        </w:rPr>
      </w:pPr>
    </w:p>
    <w:p w14:paraId="5C5BE886" w14:textId="3F4333F3" w:rsidR="00DD0177" w:rsidRDefault="00DD0177" w:rsidP="00DD0177">
      <w:pPr>
        <w:jc w:val="both"/>
        <w:rPr>
          <w:b/>
          <w:bCs/>
          <w:color w:val="000000" w:themeColor="text1"/>
          <w:sz w:val="22"/>
          <w:szCs w:val="22"/>
        </w:rPr>
      </w:pPr>
      <w:r>
        <w:rPr>
          <w:b/>
          <w:bCs/>
          <w:color w:val="000000" w:themeColor="text1"/>
          <w:sz w:val="22"/>
          <w:szCs w:val="22"/>
        </w:rPr>
        <w:t xml:space="preserve">Таблица </w:t>
      </w:r>
      <w:r w:rsidR="00B753B8">
        <w:rPr>
          <w:b/>
          <w:bCs/>
          <w:color w:val="000000" w:themeColor="text1"/>
          <w:sz w:val="22"/>
          <w:szCs w:val="22"/>
        </w:rPr>
        <w:t>2</w:t>
      </w:r>
      <w:r>
        <w:rPr>
          <w:b/>
          <w:bCs/>
          <w:color w:val="000000" w:themeColor="text1"/>
          <w:sz w:val="22"/>
          <w:szCs w:val="22"/>
        </w:rPr>
        <w:t>.29. Общая информация  по обращению  с твёрдыми коммунальными  отходами  в Котовском сельсовете по данным регионального оператора</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577"/>
        <w:gridCol w:w="956"/>
        <w:gridCol w:w="1554"/>
        <w:gridCol w:w="1140"/>
        <w:gridCol w:w="1134"/>
      </w:tblGrid>
      <w:tr w:rsidR="00DD0177" w14:paraId="439BE874" w14:textId="77777777" w:rsidTr="00D960CC">
        <w:trPr>
          <w:trHeight w:val="447"/>
          <w:jc w:val="center"/>
        </w:trPr>
        <w:tc>
          <w:tcPr>
            <w:tcW w:w="562" w:type="dxa"/>
            <w:shd w:val="clear" w:color="auto" w:fill="auto"/>
            <w:vAlign w:val="center"/>
          </w:tcPr>
          <w:p w14:paraId="4CF4352B" w14:textId="77777777" w:rsidR="00DD0177" w:rsidRDefault="00DD0177" w:rsidP="00D960CC">
            <w:pPr>
              <w:jc w:val="center"/>
              <w:rPr>
                <w:i/>
                <w:iCs/>
                <w:color w:val="000000"/>
                <w:sz w:val="20"/>
              </w:rPr>
            </w:pPr>
            <w:r>
              <w:rPr>
                <w:i/>
                <w:iCs/>
                <w:color w:val="000000"/>
                <w:sz w:val="20"/>
              </w:rPr>
              <w:t>№</w:t>
            </w:r>
          </w:p>
        </w:tc>
        <w:tc>
          <w:tcPr>
            <w:tcW w:w="4577" w:type="dxa"/>
            <w:shd w:val="clear" w:color="auto" w:fill="auto"/>
            <w:vAlign w:val="center"/>
          </w:tcPr>
          <w:p w14:paraId="4FA8A051" w14:textId="77777777" w:rsidR="00DD0177" w:rsidRDefault="00DD0177" w:rsidP="00D960CC">
            <w:pPr>
              <w:jc w:val="center"/>
              <w:rPr>
                <w:color w:val="000000"/>
                <w:sz w:val="20"/>
              </w:rPr>
            </w:pPr>
            <w:r>
              <w:rPr>
                <w:color w:val="000000"/>
                <w:sz w:val="20"/>
              </w:rPr>
              <w:t>Наименование показателей</w:t>
            </w:r>
          </w:p>
        </w:tc>
        <w:tc>
          <w:tcPr>
            <w:tcW w:w="956" w:type="dxa"/>
            <w:shd w:val="clear" w:color="auto" w:fill="auto"/>
            <w:vAlign w:val="center"/>
          </w:tcPr>
          <w:p w14:paraId="131B1A45" w14:textId="77777777" w:rsidR="00DD0177" w:rsidRDefault="00DD0177" w:rsidP="00D960CC">
            <w:pPr>
              <w:jc w:val="center"/>
              <w:rPr>
                <w:color w:val="000000"/>
                <w:sz w:val="20"/>
              </w:rPr>
            </w:pPr>
            <w:proofErr w:type="spellStart"/>
            <w:r>
              <w:rPr>
                <w:color w:val="000000"/>
                <w:sz w:val="20"/>
              </w:rPr>
              <w:t>Ед.изм</w:t>
            </w:r>
            <w:proofErr w:type="spellEnd"/>
            <w:r>
              <w:rPr>
                <w:color w:val="000000"/>
                <w:sz w:val="20"/>
              </w:rPr>
              <w:t>.</w:t>
            </w:r>
          </w:p>
        </w:tc>
        <w:tc>
          <w:tcPr>
            <w:tcW w:w="1554" w:type="dxa"/>
            <w:vAlign w:val="center"/>
          </w:tcPr>
          <w:p w14:paraId="11CB908D" w14:textId="77777777" w:rsidR="00DD0177" w:rsidRDefault="00DD0177" w:rsidP="00D960CC">
            <w:pPr>
              <w:jc w:val="center"/>
              <w:rPr>
                <w:color w:val="000000"/>
                <w:sz w:val="20"/>
              </w:rPr>
            </w:pPr>
            <w:r>
              <w:rPr>
                <w:color w:val="000000"/>
                <w:sz w:val="20"/>
              </w:rPr>
              <w:t>2021</w:t>
            </w:r>
          </w:p>
        </w:tc>
        <w:tc>
          <w:tcPr>
            <w:tcW w:w="1140" w:type="dxa"/>
            <w:shd w:val="clear" w:color="auto" w:fill="auto"/>
            <w:vAlign w:val="center"/>
          </w:tcPr>
          <w:p w14:paraId="49752FA3" w14:textId="77777777" w:rsidR="00DD0177" w:rsidRDefault="00DD0177" w:rsidP="00D960CC">
            <w:pPr>
              <w:jc w:val="center"/>
              <w:rPr>
                <w:color w:val="000000"/>
                <w:sz w:val="20"/>
              </w:rPr>
            </w:pPr>
            <w:r>
              <w:rPr>
                <w:color w:val="000000"/>
                <w:sz w:val="20"/>
              </w:rPr>
              <w:t>2022</w:t>
            </w:r>
          </w:p>
        </w:tc>
        <w:tc>
          <w:tcPr>
            <w:tcW w:w="1134" w:type="dxa"/>
            <w:shd w:val="clear" w:color="auto" w:fill="auto"/>
            <w:vAlign w:val="center"/>
          </w:tcPr>
          <w:p w14:paraId="2FB165D2" w14:textId="77777777" w:rsidR="00DD0177" w:rsidRDefault="00DD0177" w:rsidP="00D960CC">
            <w:pPr>
              <w:jc w:val="center"/>
              <w:rPr>
                <w:color w:val="000000"/>
                <w:sz w:val="20"/>
              </w:rPr>
            </w:pPr>
            <w:r>
              <w:rPr>
                <w:color w:val="000000"/>
                <w:sz w:val="20"/>
              </w:rPr>
              <w:t>2023</w:t>
            </w:r>
          </w:p>
        </w:tc>
      </w:tr>
      <w:tr w:rsidR="00DD0177" w14:paraId="026CE53C" w14:textId="77777777" w:rsidTr="00D960CC">
        <w:trPr>
          <w:trHeight w:val="300"/>
          <w:jc w:val="center"/>
        </w:trPr>
        <w:tc>
          <w:tcPr>
            <w:tcW w:w="562" w:type="dxa"/>
            <w:shd w:val="clear" w:color="auto" w:fill="auto"/>
            <w:vAlign w:val="center"/>
          </w:tcPr>
          <w:p w14:paraId="4F3188B3" w14:textId="77777777" w:rsidR="00DD0177" w:rsidRDefault="00DD0177" w:rsidP="00D960CC">
            <w:pPr>
              <w:jc w:val="center"/>
              <w:rPr>
                <w:color w:val="000000"/>
                <w:sz w:val="20"/>
              </w:rPr>
            </w:pPr>
            <w:r>
              <w:rPr>
                <w:color w:val="000000"/>
                <w:sz w:val="20"/>
              </w:rPr>
              <w:t>1</w:t>
            </w:r>
          </w:p>
        </w:tc>
        <w:tc>
          <w:tcPr>
            <w:tcW w:w="4577" w:type="dxa"/>
            <w:shd w:val="clear" w:color="auto" w:fill="auto"/>
            <w:vAlign w:val="center"/>
          </w:tcPr>
          <w:p w14:paraId="3A561DB5" w14:textId="77777777" w:rsidR="00DD0177" w:rsidRDefault="00DD0177" w:rsidP="00D960CC">
            <w:pPr>
              <w:rPr>
                <w:color w:val="000000"/>
                <w:sz w:val="20"/>
              </w:rPr>
            </w:pPr>
            <w:r>
              <w:rPr>
                <w:color w:val="000000"/>
                <w:sz w:val="20"/>
              </w:rPr>
              <w:t>Объём вывоза ТКО, м3</w:t>
            </w:r>
          </w:p>
        </w:tc>
        <w:tc>
          <w:tcPr>
            <w:tcW w:w="956" w:type="dxa"/>
            <w:shd w:val="clear" w:color="auto" w:fill="auto"/>
            <w:vAlign w:val="center"/>
          </w:tcPr>
          <w:p w14:paraId="14BE8B10" w14:textId="77777777" w:rsidR="00DD0177" w:rsidRDefault="00DD0177" w:rsidP="00D960CC">
            <w:pPr>
              <w:jc w:val="center"/>
              <w:rPr>
                <w:color w:val="000000"/>
                <w:sz w:val="20"/>
              </w:rPr>
            </w:pPr>
            <w:r>
              <w:rPr>
                <w:rFonts w:ascii="Calibri" w:hAnsi="Calibri" w:cs="Calibri"/>
                <w:color w:val="000000"/>
                <w:sz w:val="20"/>
              </w:rPr>
              <w:t>м3</w:t>
            </w:r>
          </w:p>
        </w:tc>
        <w:tc>
          <w:tcPr>
            <w:tcW w:w="1554" w:type="dxa"/>
            <w:vAlign w:val="bottom"/>
          </w:tcPr>
          <w:p w14:paraId="6CE9A446" w14:textId="77777777" w:rsidR="00DD0177" w:rsidRDefault="00DD0177" w:rsidP="00D960CC">
            <w:pPr>
              <w:jc w:val="center"/>
              <w:rPr>
                <w:rFonts w:ascii="Calibri" w:hAnsi="Calibri" w:cs="Calibri"/>
                <w:color w:val="000000"/>
                <w:sz w:val="20"/>
              </w:rPr>
            </w:pPr>
            <w:r>
              <w:rPr>
                <w:rFonts w:ascii="Calibri" w:hAnsi="Calibri"/>
                <w:color w:val="000000"/>
                <w:sz w:val="22"/>
                <w:szCs w:val="22"/>
              </w:rPr>
              <w:t>705,26</w:t>
            </w:r>
          </w:p>
        </w:tc>
        <w:tc>
          <w:tcPr>
            <w:tcW w:w="1140" w:type="dxa"/>
            <w:shd w:val="clear" w:color="auto" w:fill="auto"/>
            <w:vAlign w:val="bottom"/>
          </w:tcPr>
          <w:p w14:paraId="5A500BDC" w14:textId="77777777" w:rsidR="00DD0177" w:rsidRDefault="00DD0177" w:rsidP="00D960CC">
            <w:pPr>
              <w:jc w:val="center"/>
              <w:rPr>
                <w:color w:val="000000"/>
                <w:sz w:val="20"/>
              </w:rPr>
            </w:pPr>
            <w:r>
              <w:rPr>
                <w:rFonts w:ascii="Calibri" w:hAnsi="Calibri"/>
                <w:color w:val="000000"/>
                <w:sz w:val="22"/>
                <w:szCs w:val="22"/>
              </w:rPr>
              <w:t>687,53</w:t>
            </w:r>
          </w:p>
        </w:tc>
        <w:tc>
          <w:tcPr>
            <w:tcW w:w="1134" w:type="dxa"/>
            <w:shd w:val="clear" w:color="auto" w:fill="auto"/>
            <w:vAlign w:val="bottom"/>
          </w:tcPr>
          <w:p w14:paraId="4BE3EFA2" w14:textId="77777777" w:rsidR="00DD0177" w:rsidRDefault="00DD0177" w:rsidP="00D960CC">
            <w:pPr>
              <w:jc w:val="center"/>
              <w:rPr>
                <w:color w:val="000000"/>
                <w:sz w:val="20"/>
              </w:rPr>
            </w:pPr>
            <w:r>
              <w:rPr>
                <w:rFonts w:ascii="Calibri" w:hAnsi="Calibri"/>
                <w:color w:val="000000"/>
                <w:sz w:val="22"/>
                <w:szCs w:val="22"/>
              </w:rPr>
              <w:t>667,83</w:t>
            </w:r>
          </w:p>
        </w:tc>
      </w:tr>
      <w:tr w:rsidR="00DD0177" w14:paraId="39A4B20C" w14:textId="77777777" w:rsidTr="00D960CC">
        <w:trPr>
          <w:trHeight w:val="300"/>
          <w:jc w:val="center"/>
        </w:trPr>
        <w:tc>
          <w:tcPr>
            <w:tcW w:w="562" w:type="dxa"/>
            <w:shd w:val="clear" w:color="auto" w:fill="auto"/>
            <w:vAlign w:val="center"/>
          </w:tcPr>
          <w:p w14:paraId="26A2D7EF" w14:textId="77777777" w:rsidR="00DD0177" w:rsidRDefault="00DD0177" w:rsidP="00D960CC">
            <w:pPr>
              <w:jc w:val="center"/>
              <w:rPr>
                <w:color w:val="000000"/>
                <w:sz w:val="20"/>
              </w:rPr>
            </w:pPr>
            <w:r>
              <w:rPr>
                <w:color w:val="000000"/>
                <w:sz w:val="20"/>
              </w:rPr>
              <w:t>2</w:t>
            </w:r>
          </w:p>
        </w:tc>
        <w:tc>
          <w:tcPr>
            <w:tcW w:w="4577" w:type="dxa"/>
            <w:shd w:val="clear" w:color="auto" w:fill="auto"/>
            <w:vAlign w:val="center"/>
          </w:tcPr>
          <w:p w14:paraId="5042BAF3" w14:textId="77777777" w:rsidR="00DD0177" w:rsidRDefault="00DD0177" w:rsidP="00D960CC">
            <w:pPr>
              <w:rPr>
                <w:color w:val="000000"/>
                <w:sz w:val="20"/>
              </w:rPr>
            </w:pPr>
            <w:r>
              <w:rPr>
                <w:color w:val="000000"/>
                <w:sz w:val="20"/>
              </w:rPr>
              <w:t>Уровень собираемости платежей, %</w:t>
            </w:r>
          </w:p>
        </w:tc>
        <w:tc>
          <w:tcPr>
            <w:tcW w:w="956" w:type="dxa"/>
            <w:shd w:val="clear" w:color="auto" w:fill="auto"/>
            <w:vAlign w:val="center"/>
          </w:tcPr>
          <w:p w14:paraId="2B0AE5EE" w14:textId="77777777" w:rsidR="00DD0177" w:rsidRDefault="00DD0177" w:rsidP="00D960CC">
            <w:pPr>
              <w:jc w:val="center"/>
              <w:rPr>
                <w:color w:val="000000"/>
                <w:sz w:val="20"/>
              </w:rPr>
            </w:pPr>
            <w:r>
              <w:rPr>
                <w:rFonts w:ascii="Calibri" w:hAnsi="Calibri" w:cs="Calibri"/>
                <w:color w:val="000000"/>
                <w:sz w:val="20"/>
              </w:rPr>
              <w:t>%</w:t>
            </w:r>
          </w:p>
        </w:tc>
        <w:tc>
          <w:tcPr>
            <w:tcW w:w="1554" w:type="dxa"/>
            <w:vAlign w:val="center"/>
          </w:tcPr>
          <w:p w14:paraId="5C239348" w14:textId="77777777" w:rsidR="00DD0177" w:rsidRDefault="00DD0177" w:rsidP="00D960CC">
            <w:pPr>
              <w:jc w:val="center"/>
              <w:rPr>
                <w:rFonts w:ascii="Calibri" w:hAnsi="Calibri" w:cs="Calibri"/>
                <w:color w:val="000000"/>
                <w:sz w:val="20"/>
              </w:rPr>
            </w:pPr>
            <w:r>
              <w:rPr>
                <w:rFonts w:ascii="Calibri" w:hAnsi="Calibri" w:cs="Calibri"/>
                <w:color w:val="000000"/>
                <w:sz w:val="20"/>
              </w:rPr>
              <w:t>100</w:t>
            </w:r>
          </w:p>
        </w:tc>
        <w:tc>
          <w:tcPr>
            <w:tcW w:w="1140" w:type="dxa"/>
            <w:shd w:val="clear" w:color="auto" w:fill="auto"/>
            <w:vAlign w:val="center"/>
          </w:tcPr>
          <w:p w14:paraId="5BD6175B" w14:textId="77777777" w:rsidR="00DD0177" w:rsidRDefault="00DD0177" w:rsidP="00D960CC">
            <w:pPr>
              <w:jc w:val="center"/>
              <w:rPr>
                <w:color w:val="000000"/>
                <w:sz w:val="20"/>
              </w:rPr>
            </w:pPr>
            <w:r>
              <w:rPr>
                <w:rFonts w:ascii="Calibri" w:hAnsi="Calibri" w:cs="Calibri"/>
                <w:color w:val="000000"/>
                <w:sz w:val="20"/>
              </w:rPr>
              <w:t>100</w:t>
            </w:r>
          </w:p>
        </w:tc>
        <w:tc>
          <w:tcPr>
            <w:tcW w:w="1134" w:type="dxa"/>
            <w:shd w:val="clear" w:color="auto" w:fill="auto"/>
            <w:vAlign w:val="center"/>
          </w:tcPr>
          <w:p w14:paraId="3F4AF4F8" w14:textId="77777777" w:rsidR="00DD0177" w:rsidRDefault="00DD0177" w:rsidP="00D960CC">
            <w:pPr>
              <w:jc w:val="center"/>
              <w:rPr>
                <w:color w:val="000000"/>
                <w:sz w:val="20"/>
              </w:rPr>
            </w:pPr>
            <w:r>
              <w:rPr>
                <w:rFonts w:ascii="Calibri" w:hAnsi="Calibri" w:cs="Calibri"/>
                <w:color w:val="000000"/>
                <w:sz w:val="20"/>
              </w:rPr>
              <w:t>100</w:t>
            </w:r>
          </w:p>
        </w:tc>
      </w:tr>
      <w:tr w:rsidR="00DD0177" w14:paraId="1495B96A" w14:textId="77777777" w:rsidTr="00D960CC">
        <w:trPr>
          <w:trHeight w:val="300"/>
          <w:jc w:val="center"/>
        </w:trPr>
        <w:tc>
          <w:tcPr>
            <w:tcW w:w="562" w:type="dxa"/>
            <w:shd w:val="clear" w:color="auto" w:fill="auto"/>
            <w:vAlign w:val="center"/>
          </w:tcPr>
          <w:p w14:paraId="7E4F5C09" w14:textId="77777777" w:rsidR="00DD0177" w:rsidRDefault="00DD0177" w:rsidP="00D960CC">
            <w:pPr>
              <w:jc w:val="center"/>
              <w:rPr>
                <w:color w:val="000000"/>
                <w:sz w:val="20"/>
              </w:rPr>
            </w:pPr>
            <w:r>
              <w:rPr>
                <w:color w:val="000000"/>
                <w:sz w:val="20"/>
              </w:rPr>
              <w:t>3</w:t>
            </w:r>
          </w:p>
        </w:tc>
        <w:tc>
          <w:tcPr>
            <w:tcW w:w="4577" w:type="dxa"/>
            <w:shd w:val="clear" w:color="auto" w:fill="auto"/>
            <w:vAlign w:val="center"/>
          </w:tcPr>
          <w:p w14:paraId="458AB1C4" w14:textId="77777777" w:rsidR="00DD0177" w:rsidRDefault="00DD0177" w:rsidP="00D960CC">
            <w:pPr>
              <w:rPr>
                <w:color w:val="000000"/>
                <w:sz w:val="20"/>
              </w:rPr>
            </w:pPr>
            <w:r>
              <w:rPr>
                <w:color w:val="000000"/>
                <w:sz w:val="20"/>
              </w:rPr>
              <w:t>Доля собираемости  ТКО контейнерным способом</w:t>
            </w:r>
          </w:p>
        </w:tc>
        <w:tc>
          <w:tcPr>
            <w:tcW w:w="956" w:type="dxa"/>
            <w:shd w:val="clear" w:color="auto" w:fill="auto"/>
            <w:vAlign w:val="center"/>
          </w:tcPr>
          <w:p w14:paraId="74D286A4" w14:textId="77777777" w:rsidR="00DD0177" w:rsidRDefault="00DD0177" w:rsidP="00D960CC">
            <w:pPr>
              <w:jc w:val="center"/>
              <w:rPr>
                <w:color w:val="000000"/>
                <w:sz w:val="20"/>
              </w:rPr>
            </w:pPr>
            <w:r>
              <w:rPr>
                <w:rFonts w:ascii="Calibri" w:hAnsi="Calibri" w:cs="Calibri"/>
                <w:color w:val="000000"/>
                <w:sz w:val="20"/>
              </w:rPr>
              <w:t>%</w:t>
            </w:r>
          </w:p>
        </w:tc>
        <w:tc>
          <w:tcPr>
            <w:tcW w:w="1554" w:type="dxa"/>
            <w:vAlign w:val="center"/>
          </w:tcPr>
          <w:p w14:paraId="4B8424A2" w14:textId="77777777" w:rsidR="00DD0177" w:rsidRDefault="00DD0177" w:rsidP="00D960CC">
            <w:pPr>
              <w:jc w:val="center"/>
              <w:rPr>
                <w:rFonts w:ascii="Calibri" w:hAnsi="Calibri" w:cs="Calibri"/>
                <w:color w:val="000000"/>
                <w:sz w:val="20"/>
              </w:rPr>
            </w:pPr>
            <w:r>
              <w:rPr>
                <w:rFonts w:ascii="Calibri" w:hAnsi="Calibri" w:cs="Calibri"/>
                <w:color w:val="000000"/>
                <w:sz w:val="20"/>
              </w:rPr>
              <w:t>-</w:t>
            </w:r>
          </w:p>
        </w:tc>
        <w:tc>
          <w:tcPr>
            <w:tcW w:w="1140" w:type="dxa"/>
            <w:shd w:val="clear" w:color="auto" w:fill="auto"/>
            <w:vAlign w:val="center"/>
          </w:tcPr>
          <w:p w14:paraId="277E39CA" w14:textId="77777777" w:rsidR="00DD0177" w:rsidRDefault="00DD0177" w:rsidP="00D960CC">
            <w:pPr>
              <w:jc w:val="center"/>
              <w:rPr>
                <w:color w:val="000000"/>
                <w:sz w:val="20"/>
              </w:rPr>
            </w:pPr>
            <w:r>
              <w:rPr>
                <w:color w:val="000000"/>
                <w:sz w:val="20"/>
              </w:rPr>
              <w:t>-</w:t>
            </w:r>
          </w:p>
        </w:tc>
        <w:tc>
          <w:tcPr>
            <w:tcW w:w="1134" w:type="dxa"/>
            <w:shd w:val="clear" w:color="auto" w:fill="auto"/>
            <w:vAlign w:val="center"/>
          </w:tcPr>
          <w:p w14:paraId="307BB32E" w14:textId="77777777" w:rsidR="00DD0177" w:rsidRDefault="00DD0177" w:rsidP="00D960CC">
            <w:pPr>
              <w:jc w:val="center"/>
              <w:rPr>
                <w:color w:val="000000"/>
                <w:sz w:val="20"/>
              </w:rPr>
            </w:pPr>
            <w:r>
              <w:rPr>
                <w:color w:val="000000"/>
                <w:sz w:val="20"/>
              </w:rPr>
              <w:t>-</w:t>
            </w:r>
          </w:p>
        </w:tc>
      </w:tr>
      <w:tr w:rsidR="00DD0177" w14:paraId="245D17D6" w14:textId="77777777" w:rsidTr="00D960CC">
        <w:trPr>
          <w:trHeight w:val="76"/>
          <w:jc w:val="center"/>
        </w:trPr>
        <w:tc>
          <w:tcPr>
            <w:tcW w:w="562" w:type="dxa"/>
            <w:shd w:val="clear" w:color="auto" w:fill="auto"/>
            <w:vAlign w:val="center"/>
          </w:tcPr>
          <w:p w14:paraId="4EF6D8D8" w14:textId="77777777" w:rsidR="00DD0177" w:rsidRDefault="00DD0177" w:rsidP="00D960CC">
            <w:pPr>
              <w:jc w:val="center"/>
              <w:rPr>
                <w:color w:val="000000"/>
                <w:sz w:val="20"/>
              </w:rPr>
            </w:pPr>
            <w:r>
              <w:rPr>
                <w:color w:val="000000"/>
                <w:sz w:val="20"/>
              </w:rPr>
              <w:t>4</w:t>
            </w:r>
          </w:p>
        </w:tc>
        <w:tc>
          <w:tcPr>
            <w:tcW w:w="4577" w:type="dxa"/>
            <w:shd w:val="clear" w:color="auto" w:fill="auto"/>
            <w:vAlign w:val="center"/>
          </w:tcPr>
          <w:p w14:paraId="6EE9BF4A" w14:textId="77777777" w:rsidR="00DD0177" w:rsidRDefault="00DD0177" w:rsidP="00D960CC">
            <w:pPr>
              <w:rPr>
                <w:color w:val="000000"/>
                <w:sz w:val="20"/>
              </w:rPr>
            </w:pPr>
            <w:r>
              <w:rPr>
                <w:color w:val="000000"/>
                <w:sz w:val="20"/>
              </w:rPr>
              <w:t>Доля собираемости  ТКО  не контейнерным способом (пакеты)</w:t>
            </w:r>
          </w:p>
        </w:tc>
        <w:tc>
          <w:tcPr>
            <w:tcW w:w="956" w:type="dxa"/>
            <w:shd w:val="clear" w:color="auto" w:fill="auto"/>
            <w:vAlign w:val="center"/>
          </w:tcPr>
          <w:p w14:paraId="185C7E82" w14:textId="77777777" w:rsidR="00DD0177" w:rsidRDefault="00DD0177" w:rsidP="00D960CC">
            <w:pPr>
              <w:jc w:val="center"/>
              <w:rPr>
                <w:color w:val="000000"/>
                <w:sz w:val="20"/>
              </w:rPr>
            </w:pPr>
            <w:r>
              <w:rPr>
                <w:rFonts w:ascii="Calibri" w:hAnsi="Calibri" w:cs="Calibri"/>
                <w:color w:val="000000"/>
                <w:sz w:val="20"/>
              </w:rPr>
              <w:t>%</w:t>
            </w:r>
          </w:p>
        </w:tc>
        <w:tc>
          <w:tcPr>
            <w:tcW w:w="1554" w:type="dxa"/>
            <w:vAlign w:val="center"/>
          </w:tcPr>
          <w:p w14:paraId="2F6E082F" w14:textId="77777777" w:rsidR="00DD0177" w:rsidRDefault="00DD0177" w:rsidP="00D960CC">
            <w:pPr>
              <w:jc w:val="center"/>
              <w:rPr>
                <w:rFonts w:ascii="Calibri" w:hAnsi="Calibri" w:cs="Calibri"/>
                <w:color w:val="000000"/>
                <w:sz w:val="20"/>
              </w:rPr>
            </w:pPr>
            <w:r>
              <w:rPr>
                <w:rFonts w:ascii="Calibri" w:hAnsi="Calibri" w:cs="Calibri"/>
                <w:color w:val="000000"/>
                <w:sz w:val="20"/>
              </w:rPr>
              <w:t>100</w:t>
            </w:r>
          </w:p>
        </w:tc>
        <w:tc>
          <w:tcPr>
            <w:tcW w:w="1140" w:type="dxa"/>
            <w:shd w:val="clear" w:color="auto" w:fill="auto"/>
            <w:vAlign w:val="center"/>
          </w:tcPr>
          <w:p w14:paraId="2B3CCD70" w14:textId="77777777" w:rsidR="00DD0177" w:rsidRDefault="00DD0177" w:rsidP="00D960CC">
            <w:pPr>
              <w:jc w:val="center"/>
              <w:rPr>
                <w:color w:val="000000"/>
                <w:sz w:val="20"/>
              </w:rPr>
            </w:pPr>
            <w:r>
              <w:rPr>
                <w:rFonts w:ascii="Calibri" w:hAnsi="Calibri" w:cs="Calibri"/>
                <w:color w:val="000000"/>
                <w:sz w:val="20"/>
              </w:rPr>
              <w:t>100</w:t>
            </w:r>
          </w:p>
        </w:tc>
        <w:tc>
          <w:tcPr>
            <w:tcW w:w="1134" w:type="dxa"/>
            <w:shd w:val="clear" w:color="auto" w:fill="auto"/>
            <w:vAlign w:val="center"/>
          </w:tcPr>
          <w:p w14:paraId="56A21DC6" w14:textId="77777777" w:rsidR="00DD0177" w:rsidRDefault="00DD0177" w:rsidP="00D960CC">
            <w:pPr>
              <w:jc w:val="center"/>
              <w:rPr>
                <w:color w:val="000000"/>
                <w:sz w:val="20"/>
              </w:rPr>
            </w:pPr>
            <w:r>
              <w:rPr>
                <w:rFonts w:ascii="Calibri" w:hAnsi="Calibri" w:cs="Calibri"/>
                <w:color w:val="000000"/>
                <w:sz w:val="20"/>
              </w:rPr>
              <w:t>92</w:t>
            </w:r>
          </w:p>
        </w:tc>
      </w:tr>
      <w:tr w:rsidR="00DD0177" w14:paraId="7709EA42" w14:textId="77777777" w:rsidTr="00D960CC">
        <w:trPr>
          <w:trHeight w:val="300"/>
          <w:jc w:val="center"/>
        </w:trPr>
        <w:tc>
          <w:tcPr>
            <w:tcW w:w="562" w:type="dxa"/>
            <w:shd w:val="clear" w:color="auto" w:fill="auto"/>
            <w:vAlign w:val="center"/>
          </w:tcPr>
          <w:p w14:paraId="22683D98" w14:textId="77777777" w:rsidR="00DD0177" w:rsidRDefault="00DD0177" w:rsidP="00D960CC">
            <w:pPr>
              <w:jc w:val="center"/>
              <w:rPr>
                <w:color w:val="000000"/>
                <w:sz w:val="20"/>
              </w:rPr>
            </w:pPr>
            <w:r>
              <w:rPr>
                <w:color w:val="000000"/>
                <w:sz w:val="20"/>
              </w:rPr>
              <w:t>5</w:t>
            </w:r>
          </w:p>
        </w:tc>
        <w:tc>
          <w:tcPr>
            <w:tcW w:w="4577" w:type="dxa"/>
            <w:shd w:val="clear" w:color="auto" w:fill="auto"/>
            <w:vAlign w:val="center"/>
          </w:tcPr>
          <w:p w14:paraId="140FA353" w14:textId="77777777" w:rsidR="00DD0177" w:rsidRDefault="00DD0177" w:rsidP="00D960CC">
            <w:pPr>
              <w:rPr>
                <w:color w:val="000000"/>
                <w:sz w:val="20"/>
              </w:rPr>
            </w:pPr>
            <w:r>
              <w:rPr>
                <w:color w:val="000000"/>
                <w:sz w:val="20"/>
              </w:rPr>
              <w:t>Население всего</w:t>
            </w:r>
          </w:p>
        </w:tc>
        <w:tc>
          <w:tcPr>
            <w:tcW w:w="956" w:type="dxa"/>
            <w:shd w:val="clear" w:color="auto" w:fill="auto"/>
            <w:vAlign w:val="center"/>
          </w:tcPr>
          <w:p w14:paraId="36F955FC" w14:textId="77777777" w:rsidR="00DD0177" w:rsidRDefault="00DD0177" w:rsidP="00D960CC">
            <w:pPr>
              <w:jc w:val="center"/>
              <w:rPr>
                <w:color w:val="000000"/>
                <w:sz w:val="20"/>
              </w:rPr>
            </w:pPr>
            <w:r>
              <w:rPr>
                <w:color w:val="000000"/>
                <w:sz w:val="20"/>
              </w:rPr>
              <w:t>чел.</w:t>
            </w:r>
          </w:p>
        </w:tc>
        <w:tc>
          <w:tcPr>
            <w:tcW w:w="1554" w:type="dxa"/>
            <w:vAlign w:val="center"/>
          </w:tcPr>
          <w:p w14:paraId="16646C2E" w14:textId="77777777" w:rsidR="00DD0177" w:rsidRDefault="00DD0177" w:rsidP="00D960CC">
            <w:pPr>
              <w:jc w:val="center"/>
              <w:rPr>
                <w:color w:val="000000"/>
                <w:sz w:val="20"/>
              </w:rPr>
            </w:pPr>
          </w:p>
        </w:tc>
        <w:tc>
          <w:tcPr>
            <w:tcW w:w="1140" w:type="dxa"/>
            <w:shd w:val="clear" w:color="auto" w:fill="auto"/>
            <w:vAlign w:val="center"/>
          </w:tcPr>
          <w:p w14:paraId="2596ED11" w14:textId="77777777" w:rsidR="00DD0177" w:rsidRDefault="00DD0177" w:rsidP="00D960CC">
            <w:pPr>
              <w:jc w:val="center"/>
              <w:rPr>
                <w:color w:val="000000"/>
                <w:sz w:val="20"/>
              </w:rPr>
            </w:pPr>
          </w:p>
        </w:tc>
        <w:tc>
          <w:tcPr>
            <w:tcW w:w="1134" w:type="dxa"/>
            <w:shd w:val="clear" w:color="auto" w:fill="auto"/>
            <w:vAlign w:val="center"/>
          </w:tcPr>
          <w:p w14:paraId="2A115C2D" w14:textId="77777777" w:rsidR="00DD0177" w:rsidRDefault="00DD0177" w:rsidP="00D960CC">
            <w:pPr>
              <w:jc w:val="center"/>
              <w:rPr>
                <w:color w:val="000000"/>
                <w:sz w:val="20"/>
              </w:rPr>
            </w:pPr>
          </w:p>
        </w:tc>
      </w:tr>
      <w:tr w:rsidR="00DD0177" w14:paraId="09DD9DF4" w14:textId="77777777" w:rsidTr="00D960CC">
        <w:trPr>
          <w:trHeight w:val="300"/>
          <w:jc w:val="center"/>
        </w:trPr>
        <w:tc>
          <w:tcPr>
            <w:tcW w:w="562" w:type="dxa"/>
            <w:shd w:val="clear" w:color="auto" w:fill="auto"/>
            <w:vAlign w:val="center"/>
          </w:tcPr>
          <w:p w14:paraId="526CE3DB" w14:textId="77777777" w:rsidR="00DD0177" w:rsidRDefault="00DD0177" w:rsidP="00D960CC">
            <w:pPr>
              <w:jc w:val="center"/>
              <w:rPr>
                <w:color w:val="000000"/>
                <w:sz w:val="20"/>
              </w:rPr>
            </w:pPr>
            <w:r>
              <w:rPr>
                <w:color w:val="000000"/>
                <w:sz w:val="20"/>
              </w:rPr>
              <w:t>6</w:t>
            </w:r>
          </w:p>
        </w:tc>
        <w:tc>
          <w:tcPr>
            <w:tcW w:w="4577" w:type="dxa"/>
            <w:shd w:val="clear" w:color="auto" w:fill="auto"/>
            <w:vAlign w:val="center"/>
          </w:tcPr>
          <w:p w14:paraId="366E2865" w14:textId="77777777" w:rsidR="00DD0177" w:rsidRDefault="00DD0177" w:rsidP="00D960CC">
            <w:pPr>
              <w:rPr>
                <w:color w:val="000000"/>
                <w:sz w:val="20"/>
              </w:rPr>
            </w:pPr>
            <w:r>
              <w:rPr>
                <w:color w:val="000000"/>
                <w:sz w:val="20"/>
              </w:rPr>
              <w:t>Количество домов всего</w:t>
            </w:r>
          </w:p>
        </w:tc>
        <w:tc>
          <w:tcPr>
            <w:tcW w:w="956" w:type="dxa"/>
            <w:shd w:val="clear" w:color="auto" w:fill="auto"/>
            <w:vAlign w:val="center"/>
          </w:tcPr>
          <w:p w14:paraId="3B106A62" w14:textId="77777777" w:rsidR="00DD0177" w:rsidRDefault="00DD0177" w:rsidP="00D960CC">
            <w:pPr>
              <w:jc w:val="center"/>
              <w:rPr>
                <w:color w:val="000000"/>
                <w:sz w:val="20"/>
              </w:rPr>
            </w:pPr>
            <w:r>
              <w:rPr>
                <w:color w:val="000000"/>
                <w:sz w:val="20"/>
              </w:rPr>
              <w:t>шт.</w:t>
            </w:r>
          </w:p>
        </w:tc>
        <w:tc>
          <w:tcPr>
            <w:tcW w:w="1554" w:type="dxa"/>
            <w:vAlign w:val="center"/>
          </w:tcPr>
          <w:p w14:paraId="7FCDF436" w14:textId="77777777" w:rsidR="00DD0177" w:rsidRDefault="00DD0177" w:rsidP="00D960CC">
            <w:pPr>
              <w:jc w:val="center"/>
              <w:rPr>
                <w:color w:val="000000"/>
                <w:sz w:val="20"/>
              </w:rPr>
            </w:pPr>
          </w:p>
        </w:tc>
        <w:tc>
          <w:tcPr>
            <w:tcW w:w="1140" w:type="dxa"/>
            <w:shd w:val="clear" w:color="auto" w:fill="auto"/>
            <w:vAlign w:val="center"/>
          </w:tcPr>
          <w:p w14:paraId="1B1EA7D1" w14:textId="77777777" w:rsidR="00DD0177" w:rsidRDefault="00DD0177" w:rsidP="00D960CC">
            <w:pPr>
              <w:jc w:val="center"/>
              <w:rPr>
                <w:color w:val="000000"/>
                <w:sz w:val="20"/>
              </w:rPr>
            </w:pPr>
          </w:p>
        </w:tc>
        <w:tc>
          <w:tcPr>
            <w:tcW w:w="1134" w:type="dxa"/>
            <w:shd w:val="clear" w:color="auto" w:fill="auto"/>
            <w:vAlign w:val="center"/>
          </w:tcPr>
          <w:p w14:paraId="0218BB7F" w14:textId="77777777" w:rsidR="00DD0177" w:rsidRDefault="00DD0177" w:rsidP="00D960CC">
            <w:pPr>
              <w:jc w:val="center"/>
              <w:rPr>
                <w:color w:val="000000"/>
                <w:sz w:val="20"/>
              </w:rPr>
            </w:pPr>
          </w:p>
        </w:tc>
      </w:tr>
      <w:tr w:rsidR="00DD0177" w14:paraId="42FC2E38" w14:textId="77777777" w:rsidTr="00D960CC">
        <w:trPr>
          <w:trHeight w:val="339"/>
          <w:jc w:val="center"/>
        </w:trPr>
        <w:tc>
          <w:tcPr>
            <w:tcW w:w="562" w:type="dxa"/>
            <w:shd w:val="clear" w:color="auto" w:fill="auto"/>
            <w:vAlign w:val="center"/>
          </w:tcPr>
          <w:p w14:paraId="16015091" w14:textId="77777777" w:rsidR="00DD0177" w:rsidRDefault="00DD0177" w:rsidP="00D960CC">
            <w:pPr>
              <w:jc w:val="center"/>
              <w:rPr>
                <w:color w:val="000000"/>
                <w:sz w:val="20"/>
              </w:rPr>
            </w:pPr>
            <w:r>
              <w:rPr>
                <w:color w:val="000000"/>
                <w:sz w:val="20"/>
              </w:rPr>
              <w:t>7</w:t>
            </w:r>
          </w:p>
        </w:tc>
        <w:tc>
          <w:tcPr>
            <w:tcW w:w="4577" w:type="dxa"/>
            <w:shd w:val="clear" w:color="auto" w:fill="auto"/>
            <w:vAlign w:val="center"/>
          </w:tcPr>
          <w:p w14:paraId="4B7C9A9D" w14:textId="77777777" w:rsidR="00DD0177" w:rsidRDefault="00DD0177" w:rsidP="00D960CC">
            <w:pPr>
              <w:rPr>
                <w:color w:val="000000"/>
                <w:sz w:val="20"/>
              </w:rPr>
            </w:pPr>
            <w:r>
              <w:rPr>
                <w:color w:val="000000"/>
                <w:sz w:val="20"/>
              </w:rPr>
              <w:t>Количество  контейнеров для сбора  ТКО у населения</w:t>
            </w:r>
          </w:p>
        </w:tc>
        <w:tc>
          <w:tcPr>
            <w:tcW w:w="956" w:type="dxa"/>
            <w:shd w:val="clear" w:color="auto" w:fill="auto"/>
            <w:vAlign w:val="center"/>
          </w:tcPr>
          <w:p w14:paraId="064462BA" w14:textId="77777777" w:rsidR="00DD0177" w:rsidRDefault="00DD0177" w:rsidP="00D960CC">
            <w:pPr>
              <w:jc w:val="center"/>
              <w:rPr>
                <w:color w:val="000000"/>
                <w:sz w:val="20"/>
              </w:rPr>
            </w:pPr>
            <w:r>
              <w:rPr>
                <w:color w:val="000000"/>
                <w:sz w:val="20"/>
              </w:rPr>
              <w:t>шт.</w:t>
            </w:r>
          </w:p>
        </w:tc>
        <w:tc>
          <w:tcPr>
            <w:tcW w:w="1554" w:type="dxa"/>
            <w:vAlign w:val="center"/>
          </w:tcPr>
          <w:p w14:paraId="088C21BC" w14:textId="77777777" w:rsidR="00DD0177" w:rsidRDefault="00DD0177" w:rsidP="00D960CC">
            <w:pPr>
              <w:jc w:val="center"/>
              <w:rPr>
                <w:color w:val="000000"/>
                <w:sz w:val="20"/>
              </w:rPr>
            </w:pPr>
            <w:r>
              <w:rPr>
                <w:color w:val="000000"/>
                <w:sz w:val="20"/>
              </w:rPr>
              <w:t>-</w:t>
            </w:r>
          </w:p>
        </w:tc>
        <w:tc>
          <w:tcPr>
            <w:tcW w:w="1140" w:type="dxa"/>
            <w:shd w:val="clear" w:color="auto" w:fill="auto"/>
          </w:tcPr>
          <w:p w14:paraId="02F6EA90" w14:textId="77777777" w:rsidR="00DD0177" w:rsidRDefault="00DD0177" w:rsidP="00D960CC">
            <w:pPr>
              <w:jc w:val="center"/>
              <w:rPr>
                <w:color w:val="000000"/>
                <w:sz w:val="20"/>
              </w:rPr>
            </w:pPr>
            <w:r w:rsidRPr="00F91CC8">
              <w:rPr>
                <w:color w:val="000000"/>
                <w:sz w:val="20"/>
              </w:rPr>
              <w:t>-</w:t>
            </w:r>
          </w:p>
        </w:tc>
        <w:tc>
          <w:tcPr>
            <w:tcW w:w="1134" w:type="dxa"/>
            <w:shd w:val="clear" w:color="auto" w:fill="auto"/>
          </w:tcPr>
          <w:p w14:paraId="559151CE" w14:textId="77777777" w:rsidR="00DD0177" w:rsidRDefault="00DD0177" w:rsidP="00D960CC">
            <w:pPr>
              <w:jc w:val="center"/>
              <w:rPr>
                <w:color w:val="000000"/>
                <w:sz w:val="20"/>
              </w:rPr>
            </w:pPr>
            <w:r w:rsidRPr="00F91CC8">
              <w:rPr>
                <w:color w:val="000000"/>
                <w:sz w:val="20"/>
              </w:rPr>
              <w:t>-</w:t>
            </w:r>
          </w:p>
        </w:tc>
      </w:tr>
      <w:tr w:rsidR="00DD0177" w14:paraId="3E0F908C" w14:textId="77777777" w:rsidTr="00D960CC">
        <w:trPr>
          <w:trHeight w:val="333"/>
          <w:jc w:val="center"/>
        </w:trPr>
        <w:tc>
          <w:tcPr>
            <w:tcW w:w="562" w:type="dxa"/>
            <w:shd w:val="clear" w:color="auto" w:fill="auto"/>
            <w:vAlign w:val="center"/>
          </w:tcPr>
          <w:p w14:paraId="5F85F7C7" w14:textId="77777777" w:rsidR="00DD0177" w:rsidRDefault="00DD0177" w:rsidP="00D960CC">
            <w:pPr>
              <w:jc w:val="center"/>
              <w:rPr>
                <w:color w:val="000000"/>
                <w:sz w:val="20"/>
              </w:rPr>
            </w:pPr>
            <w:r>
              <w:rPr>
                <w:color w:val="000000"/>
                <w:sz w:val="20"/>
              </w:rPr>
              <w:t>8</w:t>
            </w:r>
          </w:p>
        </w:tc>
        <w:tc>
          <w:tcPr>
            <w:tcW w:w="4577" w:type="dxa"/>
            <w:shd w:val="clear" w:color="auto" w:fill="auto"/>
            <w:vAlign w:val="center"/>
          </w:tcPr>
          <w:p w14:paraId="317F7A8A" w14:textId="77777777" w:rsidR="00DD0177" w:rsidRDefault="00DD0177" w:rsidP="00D960CC">
            <w:pPr>
              <w:rPr>
                <w:color w:val="000000"/>
                <w:sz w:val="20"/>
              </w:rPr>
            </w:pPr>
            <w:r>
              <w:rPr>
                <w:color w:val="000000"/>
                <w:sz w:val="20"/>
              </w:rPr>
              <w:t xml:space="preserve">Количество  контейнеров для сбора  ТКО  у прочих организаций </w:t>
            </w:r>
          </w:p>
        </w:tc>
        <w:tc>
          <w:tcPr>
            <w:tcW w:w="956" w:type="dxa"/>
            <w:shd w:val="clear" w:color="auto" w:fill="auto"/>
            <w:vAlign w:val="center"/>
          </w:tcPr>
          <w:p w14:paraId="028CD388" w14:textId="77777777" w:rsidR="00DD0177" w:rsidRDefault="00DD0177" w:rsidP="00D960CC">
            <w:pPr>
              <w:jc w:val="center"/>
              <w:rPr>
                <w:color w:val="000000"/>
                <w:sz w:val="20"/>
              </w:rPr>
            </w:pPr>
            <w:r>
              <w:rPr>
                <w:color w:val="000000"/>
                <w:sz w:val="20"/>
              </w:rPr>
              <w:t>шт.</w:t>
            </w:r>
          </w:p>
        </w:tc>
        <w:tc>
          <w:tcPr>
            <w:tcW w:w="1554" w:type="dxa"/>
          </w:tcPr>
          <w:p w14:paraId="6F9BC240" w14:textId="77777777" w:rsidR="00DD0177" w:rsidRDefault="00DD0177" w:rsidP="00D960CC">
            <w:pPr>
              <w:jc w:val="center"/>
              <w:rPr>
                <w:color w:val="000000"/>
                <w:sz w:val="20"/>
              </w:rPr>
            </w:pPr>
            <w:r w:rsidRPr="00876174">
              <w:rPr>
                <w:color w:val="000000"/>
                <w:sz w:val="20"/>
              </w:rPr>
              <w:t>-</w:t>
            </w:r>
          </w:p>
        </w:tc>
        <w:tc>
          <w:tcPr>
            <w:tcW w:w="1140" w:type="dxa"/>
            <w:shd w:val="clear" w:color="auto" w:fill="auto"/>
          </w:tcPr>
          <w:p w14:paraId="4577F3C8" w14:textId="77777777" w:rsidR="00DD0177" w:rsidRDefault="00DD0177" w:rsidP="00D960CC">
            <w:pPr>
              <w:jc w:val="center"/>
              <w:rPr>
                <w:color w:val="000000"/>
                <w:sz w:val="20"/>
              </w:rPr>
            </w:pPr>
            <w:r w:rsidRPr="00876174">
              <w:rPr>
                <w:color w:val="000000"/>
                <w:sz w:val="20"/>
              </w:rPr>
              <w:t>-</w:t>
            </w:r>
          </w:p>
        </w:tc>
        <w:tc>
          <w:tcPr>
            <w:tcW w:w="1134" w:type="dxa"/>
            <w:shd w:val="clear" w:color="auto" w:fill="auto"/>
          </w:tcPr>
          <w:p w14:paraId="25D02B08" w14:textId="77777777" w:rsidR="00DD0177" w:rsidRDefault="00DD0177" w:rsidP="00D960CC">
            <w:pPr>
              <w:jc w:val="center"/>
              <w:rPr>
                <w:color w:val="000000"/>
                <w:sz w:val="20"/>
              </w:rPr>
            </w:pPr>
            <w:r w:rsidRPr="00876174">
              <w:rPr>
                <w:color w:val="000000"/>
                <w:sz w:val="20"/>
              </w:rPr>
              <w:t>-</w:t>
            </w:r>
          </w:p>
        </w:tc>
      </w:tr>
      <w:tr w:rsidR="00DD0177" w14:paraId="5BC39098" w14:textId="77777777" w:rsidTr="00D960CC">
        <w:trPr>
          <w:trHeight w:val="432"/>
          <w:jc w:val="center"/>
        </w:trPr>
        <w:tc>
          <w:tcPr>
            <w:tcW w:w="562" w:type="dxa"/>
            <w:shd w:val="clear" w:color="auto" w:fill="auto"/>
            <w:vAlign w:val="center"/>
          </w:tcPr>
          <w:p w14:paraId="76291F00" w14:textId="77777777" w:rsidR="00DD0177" w:rsidRDefault="00DD0177" w:rsidP="00D960CC">
            <w:pPr>
              <w:jc w:val="center"/>
              <w:rPr>
                <w:color w:val="000000"/>
                <w:sz w:val="20"/>
              </w:rPr>
            </w:pPr>
            <w:r>
              <w:rPr>
                <w:color w:val="000000"/>
                <w:sz w:val="20"/>
              </w:rPr>
              <w:t>9</w:t>
            </w:r>
          </w:p>
        </w:tc>
        <w:tc>
          <w:tcPr>
            <w:tcW w:w="4577" w:type="dxa"/>
            <w:shd w:val="clear" w:color="auto" w:fill="auto"/>
            <w:vAlign w:val="center"/>
          </w:tcPr>
          <w:p w14:paraId="22974288" w14:textId="77777777" w:rsidR="00DD0177" w:rsidRDefault="00DD0177" w:rsidP="00D960CC">
            <w:pPr>
              <w:rPr>
                <w:color w:val="000000"/>
                <w:sz w:val="20"/>
              </w:rPr>
            </w:pPr>
            <w:r>
              <w:rPr>
                <w:color w:val="000000"/>
                <w:sz w:val="20"/>
              </w:rPr>
              <w:t>Наличие  подъездов с твёрдым покрытием к КП для вывоза ТКО</w:t>
            </w:r>
          </w:p>
        </w:tc>
        <w:tc>
          <w:tcPr>
            <w:tcW w:w="956" w:type="dxa"/>
            <w:shd w:val="clear" w:color="auto" w:fill="auto"/>
            <w:vAlign w:val="center"/>
          </w:tcPr>
          <w:p w14:paraId="1FE014E1" w14:textId="77777777" w:rsidR="00DD0177" w:rsidRDefault="00DD0177" w:rsidP="00D960CC">
            <w:pPr>
              <w:jc w:val="center"/>
              <w:rPr>
                <w:color w:val="000000"/>
                <w:sz w:val="20"/>
              </w:rPr>
            </w:pPr>
            <w:r>
              <w:rPr>
                <w:color w:val="000000"/>
                <w:sz w:val="20"/>
              </w:rPr>
              <w:t>шт.</w:t>
            </w:r>
          </w:p>
        </w:tc>
        <w:tc>
          <w:tcPr>
            <w:tcW w:w="1554" w:type="dxa"/>
            <w:vAlign w:val="center"/>
          </w:tcPr>
          <w:p w14:paraId="728DBB6D" w14:textId="77777777" w:rsidR="00DD0177" w:rsidRDefault="00DD0177" w:rsidP="00D960CC">
            <w:pPr>
              <w:jc w:val="center"/>
              <w:rPr>
                <w:color w:val="000000"/>
                <w:sz w:val="20"/>
              </w:rPr>
            </w:pPr>
          </w:p>
        </w:tc>
        <w:tc>
          <w:tcPr>
            <w:tcW w:w="1140" w:type="dxa"/>
            <w:shd w:val="clear" w:color="auto" w:fill="auto"/>
            <w:vAlign w:val="center"/>
          </w:tcPr>
          <w:p w14:paraId="425C2D93" w14:textId="77777777" w:rsidR="00DD0177" w:rsidRDefault="00DD0177" w:rsidP="00D960CC">
            <w:pPr>
              <w:jc w:val="center"/>
              <w:rPr>
                <w:color w:val="000000"/>
                <w:sz w:val="20"/>
              </w:rPr>
            </w:pPr>
          </w:p>
        </w:tc>
        <w:tc>
          <w:tcPr>
            <w:tcW w:w="1134" w:type="dxa"/>
            <w:shd w:val="clear" w:color="auto" w:fill="auto"/>
            <w:vAlign w:val="center"/>
          </w:tcPr>
          <w:p w14:paraId="654D264F" w14:textId="77777777" w:rsidR="00DD0177" w:rsidRDefault="00DD0177" w:rsidP="00D960CC">
            <w:pPr>
              <w:jc w:val="center"/>
              <w:rPr>
                <w:color w:val="000000"/>
                <w:sz w:val="20"/>
              </w:rPr>
            </w:pPr>
          </w:p>
        </w:tc>
      </w:tr>
      <w:tr w:rsidR="00DD0177" w14:paraId="4B0C7DE1" w14:textId="77777777" w:rsidTr="00D960CC">
        <w:trPr>
          <w:trHeight w:val="432"/>
          <w:jc w:val="center"/>
        </w:trPr>
        <w:tc>
          <w:tcPr>
            <w:tcW w:w="562" w:type="dxa"/>
            <w:shd w:val="clear" w:color="auto" w:fill="auto"/>
            <w:vAlign w:val="center"/>
          </w:tcPr>
          <w:p w14:paraId="788F06A2" w14:textId="77777777" w:rsidR="00DD0177" w:rsidRDefault="00DD0177" w:rsidP="00D960CC">
            <w:pPr>
              <w:jc w:val="center"/>
              <w:rPr>
                <w:color w:val="000000"/>
                <w:sz w:val="20"/>
              </w:rPr>
            </w:pPr>
            <w:r>
              <w:rPr>
                <w:color w:val="000000"/>
                <w:sz w:val="20"/>
              </w:rPr>
              <w:t>10</w:t>
            </w:r>
          </w:p>
        </w:tc>
        <w:tc>
          <w:tcPr>
            <w:tcW w:w="4577" w:type="dxa"/>
            <w:shd w:val="clear" w:color="auto" w:fill="auto"/>
            <w:vAlign w:val="center"/>
          </w:tcPr>
          <w:p w14:paraId="21FE78E1" w14:textId="77777777" w:rsidR="00DD0177" w:rsidRDefault="00DD0177" w:rsidP="00D960CC">
            <w:pPr>
              <w:rPr>
                <w:color w:val="000000"/>
                <w:sz w:val="20"/>
              </w:rPr>
            </w:pPr>
            <w:r>
              <w:rPr>
                <w:color w:val="000000"/>
                <w:sz w:val="20"/>
              </w:rPr>
              <w:t>Численность населения, пользующиеся  услугами  по обращению с ТКО</w:t>
            </w:r>
          </w:p>
        </w:tc>
        <w:tc>
          <w:tcPr>
            <w:tcW w:w="956" w:type="dxa"/>
            <w:shd w:val="clear" w:color="auto" w:fill="auto"/>
            <w:vAlign w:val="center"/>
          </w:tcPr>
          <w:p w14:paraId="3A700550" w14:textId="77777777" w:rsidR="00DD0177" w:rsidRDefault="00DD0177" w:rsidP="00D960CC">
            <w:pPr>
              <w:jc w:val="center"/>
              <w:rPr>
                <w:color w:val="000000"/>
                <w:sz w:val="20"/>
              </w:rPr>
            </w:pPr>
            <w:r>
              <w:rPr>
                <w:color w:val="000000"/>
                <w:sz w:val="20"/>
              </w:rPr>
              <w:t>чел</w:t>
            </w:r>
          </w:p>
        </w:tc>
        <w:tc>
          <w:tcPr>
            <w:tcW w:w="1554" w:type="dxa"/>
            <w:vAlign w:val="center"/>
          </w:tcPr>
          <w:p w14:paraId="7688A307" w14:textId="77777777" w:rsidR="00DD0177" w:rsidRDefault="00DD0177" w:rsidP="00D960CC">
            <w:pPr>
              <w:jc w:val="center"/>
              <w:rPr>
                <w:color w:val="000000"/>
                <w:sz w:val="20"/>
              </w:rPr>
            </w:pPr>
            <w:r>
              <w:rPr>
                <w:color w:val="000000"/>
                <w:sz w:val="20"/>
              </w:rPr>
              <w:t>358</w:t>
            </w:r>
          </w:p>
        </w:tc>
        <w:tc>
          <w:tcPr>
            <w:tcW w:w="1140" w:type="dxa"/>
            <w:shd w:val="clear" w:color="auto" w:fill="auto"/>
            <w:vAlign w:val="center"/>
          </w:tcPr>
          <w:p w14:paraId="72E342FE" w14:textId="77777777" w:rsidR="00DD0177" w:rsidRDefault="00DD0177" w:rsidP="00D960CC">
            <w:pPr>
              <w:jc w:val="center"/>
              <w:rPr>
                <w:color w:val="000000"/>
                <w:sz w:val="20"/>
              </w:rPr>
            </w:pPr>
            <w:r>
              <w:rPr>
                <w:color w:val="000000"/>
                <w:sz w:val="20"/>
              </w:rPr>
              <w:t>349</w:t>
            </w:r>
          </w:p>
        </w:tc>
        <w:tc>
          <w:tcPr>
            <w:tcW w:w="1134" w:type="dxa"/>
            <w:shd w:val="clear" w:color="auto" w:fill="auto"/>
            <w:vAlign w:val="center"/>
          </w:tcPr>
          <w:p w14:paraId="138E096E" w14:textId="77777777" w:rsidR="00DD0177" w:rsidRDefault="00DD0177" w:rsidP="00D960CC">
            <w:pPr>
              <w:jc w:val="center"/>
              <w:rPr>
                <w:color w:val="000000"/>
                <w:sz w:val="20"/>
              </w:rPr>
            </w:pPr>
            <w:r>
              <w:rPr>
                <w:color w:val="000000"/>
                <w:sz w:val="20"/>
              </w:rPr>
              <w:t>339</w:t>
            </w:r>
          </w:p>
        </w:tc>
      </w:tr>
    </w:tbl>
    <w:p w14:paraId="3945EE11" w14:textId="77777777" w:rsidR="00DD0177" w:rsidRDefault="00DD0177" w:rsidP="00DD0177">
      <w:pPr>
        <w:jc w:val="both"/>
        <w:rPr>
          <w:b/>
          <w:bCs/>
          <w:color w:val="000000"/>
          <w:sz w:val="22"/>
          <w:szCs w:val="22"/>
        </w:rPr>
      </w:pPr>
    </w:p>
    <w:p w14:paraId="4ACAC709" w14:textId="77777777" w:rsidR="00DD0177" w:rsidRDefault="00DD0177" w:rsidP="00DD0177">
      <w:pPr>
        <w:jc w:val="both"/>
        <w:rPr>
          <w:snapToGrid w:val="0"/>
          <w:szCs w:val="24"/>
        </w:rPr>
      </w:pPr>
    </w:p>
    <w:p w14:paraId="60427B56" w14:textId="77777777" w:rsidR="00DD0177" w:rsidRDefault="00DD0177" w:rsidP="00DD0177">
      <w:pPr>
        <w:jc w:val="both"/>
        <w:rPr>
          <w:snapToGrid w:val="0"/>
          <w:szCs w:val="24"/>
        </w:rPr>
      </w:pPr>
      <w:r>
        <w:rPr>
          <w:snapToGrid w:val="0"/>
          <w:szCs w:val="24"/>
        </w:rPr>
        <w:t xml:space="preserve">В других населённых пунктах подобная работа  не организована. Это объясняется отсутствием  дорог с твёрдым покрытием и другими организационными  моментами. </w:t>
      </w:r>
    </w:p>
    <w:p w14:paraId="71826EA0" w14:textId="77777777" w:rsidR="00DD0177" w:rsidRDefault="00DD0177" w:rsidP="00DD0177">
      <w:pPr>
        <w:jc w:val="both"/>
        <w:rPr>
          <w:color w:val="444444"/>
          <w:shd w:val="clear" w:color="auto" w:fill="FFFFFF"/>
        </w:rPr>
      </w:pPr>
      <w:r>
        <w:rPr>
          <w:color w:val="444444"/>
          <w:shd w:val="clear" w:color="auto" w:fill="FFFFFF"/>
        </w:rPr>
        <w:t xml:space="preserve">     </w:t>
      </w:r>
    </w:p>
    <w:p w14:paraId="33DAEEE8" w14:textId="77777777" w:rsidR="00DD0177" w:rsidRDefault="00DD0177" w:rsidP="00DD0177">
      <w:pPr>
        <w:jc w:val="both"/>
        <w:rPr>
          <w:snapToGrid w:val="0"/>
          <w:szCs w:val="24"/>
        </w:rPr>
      </w:pPr>
      <w:r>
        <w:rPr>
          <w:color w:val="444444"/>
          <w:szCs w:val="24"/>
        </w:rPr>
        <w:t xml:space="preserve">Применение </w:t>
      </w:r>
      <w:proofErr w:type="spellStart"/>
      <w:r>
        <w:rPr>
          <w:color w:val="444444"/>
          <w:szCs w:val="24"/>
        </w:rPr>
        <w:t>бесконтейнерного</w:t>
      </w:r>
      <w:proofErr w:type="spellEnd"/>
      <w:r>
        <w:rPr>
          <w:color w:val="444444"/>
          <w:szCs w:val="24"/>
        </w:rPr>
        <w:t xml:space="preserve"> способа, в том числе раздельного накопления, определяется договором на оказание услуг по обращению с ТКО. Места сбора ТКО при </w:t>
      </w:r>
      <w:proofErr w:type="spellStart"/>
      <w:r>
        <w:rPr>
          <w:color w:val="444444"/>
          <w:szCs w:val="24"/>
        </w:rPr>
        <w:t>бесконтейнерном</w:t>
      </w:r>
      <w:proofErr w:type="spellEnd"/>
      <w:r>
        <w:rPr>
          <w:color w:val="444444"/>
          <w:szCs w:val="24"/>
        </w:rPr>
        <w:t xml:space="preserve"> способе определяются органом местного самоуправления по согласованию с региональным оператором. График вывоза ТКО (частота, периодичность, время транспортирования ТКО от потребителей) при применении </w:t>
      </w:r>
      <w:proofErr w:type="spellStart"/>
      <w:r>
        <w:rPr>
          <w:color w:val="444444"/>
          <w:szCs w:val="24"/>
        </w:rPr>
        <w:t>бесконтейнерного</w:t>
      </w:r>
      <w:proofErr w:type="spellEnd"/>
      <w:r>
        <w:rPr>
          <w:color w:val="444444"/>
          <w:szCs w:val="24"/>
        </w:rPr>
        <w:t xml:space="preserve"> способа утверждается региональным оператором по согласованию с органом местного самоуправления либо по предложению такого органа, с учетом мнения потребителей</w:t>
      </w:r>
    </w:p>
    <w:p w14:paraId="710BFAA4" w14:textId="77777777" w:rsidR="00DD0177" w:rsidRPr="006D1D28" w:rsidRDefault="00DD0177" w:rsidP="00DD0177">
      <w:pPr>
        <w:pStyle w:val="affc"/>
        <w:spacing w:line="240" w:lineRule="auto"/>
        <w:ind w:left="0"/>
        <w:jc w:val="left"/>
        <w:rPr>
          <w:b w:val="0"/>
          <w:bCs/>
        </w:rPr>
      </w:pPr>
      <w:r w:rsidRPr="006D1D28">
        <w:rPr>
          <w:b w:val="0"/>
          <w:bCs/>
        </w:rPr>
        <w:t xml:space="preserve">В системе обращения с отходами производства и потребления выделяются  следующие этапы: </w:t>
      </w:r>
    </w:p>
    <w:p w14:paraId="739B66E7" w14:textId="77777777" w:rsidR="00DD0177" w:rsidRPr="0088118C" w:rsidRDefault="00DD0177" w:rsidP="00DD0177">
      <w:pPr>
        <w:pStyle w:val="affc"/>
        <w:spacing w:line="240" w:lineRule="auto"/>
        <w:jc w:val="both"/>
        <w:rPr>
          <w:b w:val="0"/>
          <w:bCs/>
          <w:sz w:val="24"/>
          <w:szCs w:val="24"/>
        </w:rPr>
      </w:pPr>
      <w:r w:rsidRPr="0088118C">
        <w:rPr>
          <w:b w:val="0"/>
          <w:bCs/>
          <w:sz w:val="24"/>
          <w:szCs w:val="24"/>
        </w:rPr>
        <w:t>- Сбор отходов в течение определенного времени от  места их образования или накопления для обеспечения последующих работ по обращению с отходами;</w:t>
      </w:r>
    </w:p>
    <w:p w14:paraId="2BC7998A" w14:textId="77777777" w:rsidR="00DD0177" w:rsidRPr="0088118C" w:rsidRDefault="00DD0177" w:rsidP="00DD0177">
      <w:pPr>
        <w:pStyle w:val="affc"/>
        <w:spacing w:line="240" w:lineRule="auto"/>
        <w:jc w:val="both"/>
        <w:rPr>
          <w:b w:val="0"/>
          <w:bCs/>
          <w:sz w:val="24"/>
          <w:szCs w:val="24"/>
        </w:rPr>
      </w:pPr>
      <w:r w:rsidRPr="0088118C">
        <w:rPr>
          <w:b w:val="0"/>
          <w:bCs/>
          <w:sz w:val="24"/>
          <w:szCs w:val="24"/>
        </w:rPr>
        <w:t xml:space="preserve">- Транспортирование отходов, связанная с перемещением отходов между местами или объектами их образования, накопления, хранения, утилизации, захоронения и/или уничтожения. </w:t>
      </w:r>
    </w:p>
    <w:p w14:paraId="235A1315" w14:textId="441D486C" w:rsidR="00DD0177" w:rsidRDefault="00B753B8" w:rsidP="00DD0177">
      <w:pPr>
        <w:pStyle w:val="3"/>
        <w:jc w:val="both"/>
        <w:rPr>
          <w:b w:val="0"/>
        </w:rPr>
      </w:pPr>
      <w:bookmarkStart w:id="20" w:name="_Toc164711079"/>
      <w:bookmarkStart w:id="21" w:name="_Toc170246347"/>
      <w:r>
        <w:t>2</w:t>
      </w:r>
      <w:r w:rsidR="00DD0177">
        <w:t>.3.2.Основные проблемы при обращении с отходами на территории муниципального образования  и пути  их решения</w:t>
      </w:r>
      <w:bookmarkEnd w:id="20"/>
      <w:bookmarkEnd w:id="21"/>
    </w:p>
    <w:p w14:paraId="519ADF33" w14:textId="77777777" w:rsidR="00DD0177" w:rsidRDefault="00DD0177" w:rsidP="00DD0177">
      <w:pPr>
        <w:autoSpaceDE w:val="0"/>
        <w:autoSpaceDN w:val="0"/>
        <w:adjustRightInd w:val="0"/>
        <w:jc w:val="both"/>
        <w:rPr>
          <w:sz w:val="28"/>
          <w:szCs w:val="28"/>
        </w:rPr>
      </w:pPr>
    </w:p>
    <w:p w14:paraId="3D7187D0" w14:textId="77777777" w:rsidR="00DD0177" w:rsidRDefault="00DD0177" w:rsidP="00DD0177">
      <w:pPr>
        <w:autoSpaceDE w:val="0"/>
        <w:autoSpaceDN w:val="0"/>
        <w:adjustRightInd w:val="0"/>
        <w:jc w:val="both"/>
        <w:rPr>
          <w:color w:val="000000"/>
          <w:szCs w:val="24"/>
        </w:rPr>
      </w:pPr>
      <w:r>
        <w:rPr>
          <w:color w:val="000000"/>
          <w:szCs w:val="24"/>
        </w:rPr>
        <w:lastRenderedPageBreak/>
        <w:t>Основными целями развития системы коммунальной инфраструктуры МО «</w:t>
      </w:r>
      <w:r>
        <w:rPr>
          <w:color w:val="000000"/>
          <w:sz w:val="22"/>
          <w:szCs w:val="22"/>
        </w:rPr>
        <w:t>Егорьевский</w:t>
      </w:r>
      <w:r>
        <w:rPr>
          <w:color w:val="000000"/>
          <w:szCs w:val="24"/>
        </w:rPr>
        <w:t xml:space="preserve">  сельсовет» в части </w:t>
      </w:r>
      <w:r>
        <w:t xml:space="preserve">обращении с отходами на территории муниципального образования  </w:t>
      </w:r>
      <w:r>
        <w:rPr>
          <w:color w:val="000000"/>
          <w:szCs w:val="24"/>
        </w:rPr>
        <w:t xml:space="preserve"> являются: </w:t>
      </w:r>
    </w:p>
    <w:p w14:paraId="4773F9B3" w14:textId="77777777" w:rsidR="00DD0177" w:rsidRDefault="00DD0177" w:rsidP="00DD0177">
      <w:pPr>
        <w:autoSpaceDE w:val="0"/>
        <w:autoSpaceDN w:val="0"/>
        <w:adjustRightInd w:val="0"/>
        <w:jc w:val="both"/>
        <w:rPr>
          <w:color w:val="000000"/>
          <w:szCs w:val="24"/>
        </w:rPr>
      </w:pPr>
      <w:r>
        <w:rPr>
          <w:color w:val="000000"/>
          <w:szCs w:val="24"/>
        </w:rPr>
        <w:t xml:space="preserve">• улучшение экологической ситуации в муниципальном образовании  за счет уменьшения негативного влияния на окружающую среду твердых коммунальных  отходов; </w:t>
      </w:r>
    </w:p>
    <w:p w14:paraId="473F1847" w14:textId="77777777" w:rsidR="00DD0177" w:rsidRDefault="00DD0177" w:rsidP="00DD0177">
      <w:pPr>
        <w:autoSpaceDE w:val="0"/>
        <w:autoSpaceDN w:val="0"/>
        <w:adjustRightInd w:val="0"/>
        <w:jc w:val="both"/>
        <w:rPr>
          <w:color w:val="000000"/>
          <w:szCs w:val="24"/>
        </w:rPr>
      </w:pPr>
      <w:r>
        <w:rPr>
          <w:color w:val="000000"/>
          <w:szCs w:val="24"/>
        </w:rPr>
        <w:t xml:space="preserve">• создание условий для коммунальной инфраструктуры в соответствии со стандартами качества, обеспечивающими комфортные условия проживания населения муниципальном образовании. </w:t>
      </w:r>
    </w:p>
    <w:p w14:paraId="5A9323DF" w14:textId="77777777" w:rsidR="00DD0177" w:rsidRDefault="00DD0177" w:rsidP="00DD0177">
      <w:pPr>
        <w:autoSpaceDE w:val="0"/>
        <w:autoSpaceDN w:val="0"/>
        <w:adjustRightInd w:val="0"/>
        <w:jc w:val="both"/>
        <w:rPr>
          <w:color w:val="000000"/>
          <w:szCs w:val="24"/>
        </w:rPr>
      </w:pPr>
      <w:r>
        <w:rPr>
          <w:color w:val="000000"/>
          <w:szCs w:val="24"/>
        </w:rPr>
        <w:t xml:space="preserve">                                                                                                                                                                      Наиболее оптимальным способом достижения этих задач является развитие и совершенствование существующей системы путем: </w:t>
      </w:r>
    </w:p>
    <w:p w14:paraId="59D4182C" w14:textId="77777777" w:rsidR="00DD0177" w:rsidRDefault="00DD0177" w:rsidP="00DD0177">
      <w:pPr>
        <w:autoSpaceDE w:val="0"/>
        <w:autoSpaceDN w:val="0"/>
        <w:adjustRightInd w:val="0"/>
        <w:spacing w:after="96"/>
        <w:jc w:val="both"/>
        <w:rPr>
          <w:color w:val="000000"/>
          <w:szCs w:val="24"/>
        </w:rPr>
      </w:pPr>
      <w:r>
        <w:rPr>
          <w:color w:val="000000"/>
          <w:szCs w:val="24"/>
        </w:rPr>
        <w:t xml:space="preserve"> приобретения необходимого количества контейнеров и бункеров; </w:t>
      </w:r>
    </w:p>
    <w:p w14:paraId="38B03AFC" w14:textId="77777777" w:rsidR="00DD0177" w:rsidRDefault="00DD0177" w:rsidP="00DD0177">
      <w:pPr>
        <w:autoSpaceDE w:val="0"/>
        <w:autoSpaceDN w:val="0"/>
        <w:adjustRightInd w:val="0"/>
        <w:spacing w:after="96"/>
        <w:jc w:val="both"/>
        <w:rPr>
          <w:color w:val="000000"/>
          <w:szCs w:val="24"/>
        </w:rPr>
      </w:pPr>
      <w:r>
        <w:rPr>
          <w:color w:val="000000"/>
          <w:szCs w:val="24"/>
        </w:rPr>
        <w:t xml:space="preserve"> обустройства необходимого количества площадок для контейнеров и бункеров; </w:t>
      </w:r>
    </w:p>
    <w:p w14:paraId="5BD397B5" w14:textId="77777777" w:rsidR="00DD0177" w:rsidRDefault="00DD0177" w:rsidP="00DD0177">
      <w:pPr>
        <w:autoSpaceDE w:val="0"/>
        <w:autoSpaceDN w:val="0"/>
        <w:adjustRightInd w:val="0"/>
        <w:jc w:val="both"/>
        <w:rPr>
          <w:color w:val="000000"/>
          <w:szCs w:val="24"/>
        </w:rPr>
      </w:pPr>
      <w:r>
        <w:rPr>
          <w:color w:val="000000"/>
          <w:szCs w:val="24"/>
        </w:rPr>
        <w:t xml:space="preserve"> организации системы селективного сбора утилизируемых компонентов ТКО (на перспективу). </w:t>
      </w:r>
    </w:p>
    <w:p w14:paraId="5F6FE381" w14:textId="77777777" w:rsidR="00DD0177" w:rsidRDefault="00DD0177" w:rsidP="00DD0177">
      <w:pPr>
        <w:autoSpaceDE w:val="0"/>
        <w:autoSpaceDN w:val="0"/>
        <w:adjustRightInd w:val="0"/>
        <w:jc w:val="both"/>
        <w:rPr>
          <w:szCs w:val="24"/>
        </w:rPr>
      </w:pPr>
      <w:r>
        <w:rPr>
          <w:szCs w:val="24"/>
        </w:rPr>
        <w:t xml:space="preserve">                                                                                                                                                                       Анализ сложившейся практики применения контейнеров для сбора ТКО в городе Курске показал, что оптимальными для условий МО  являются контейнеры, изготавливаемые из пластмасс емкостью 1,1 м3 и 0,75 м3. При сборе ТКО трудности возникают при проезде собирающего мусоровоза к месту расположения </w:t>
      </w:r>
      <w:proofErr w:type="spellStart"/>
      <w:r>
        <w:rPr>
          <w:szCs w:val="24"/>
        </w:rPr>
        <w:t>мусоросборных</w:t>
      </w:r>
      <w:proofErr w:type="spellEnd"/>
      <w:r>
        <w:rPr>
          <w:szCs w:val="24"/>
        </w:rPr>
        <w:t xml:space="preserve"> контейнеров. Для обеспечения нормальной работы собирающих мусоровозов, необходимо иметь развитую сеть проездов к контейнерным площадкам с несущей способностью дорожного покрытия. </w:t>
      </w:r>
    </w:p>
    <w:p w14:paraId="6277A327" w14:textId="77777777" w:rsidR="00DD0177" w:rsidRDefault="00DD0177" w:rsidP="00DD0177">
      <w:pPr>
        <w:autoSpaceDE w:val="0"/>
        <w:autoSpaceDN w:val="0"/>
        <w:adjustRightInd w:val="0"/>
        <w:jc w:val="both"/>
        <w:rPr>
          <w:color w:val="000000"/>
          <w:szCs w:val="24"/>
        </w:rPr>
      </w:pPr>
      <w:r>
        <w:rPr>
          <w:szCs w:val="24"/>
        </w:rPr>
        <w:t>Контейнерные площадки должны располагаться на расстоянии не ближе 20 м, но не более 100 метров от окон жилых и общественных зданий, детских и спортивных площадок, мест отдыха. Существующие места расположения контейнерных площадок и анализ потребности мест размещения, проведен на всей территории города.</w:t>
      </w:r>
    </w:p>
    <w:p w14:paraId="22BB0076" w14:textId="77777777" w:rsidR="00DD0177" w:rsidRDefault="00DD0177" w:rsidP="00DD0177">
      <w:pPr>
        <w:autoSpaceDE w:val="0"/>
        <w:autoSpaceDN w:val="0"/>
        <w:adjustRightInd w:val="0"/>
        <w:jc w:val="both"/>
        <w:rPr>
          <w:color w:val="000000"/>
          <w:szCs w:val="24"/>
        </w:rPr>
      </w:pPr>
      <w:r>
        <w:rPr>
          <w:color w:val="000000"/>
          <w:szCs w:val="24"/>
        </w:rPr>
        <w:t xml:space="preserve">С целью стабилизации и улучшения экологического состояния, для поддержания благоприятной для здоровья населения МО экологической обстановки необходима реконструкция действующего  полигона твердых бытовых отходов, отвечающего требованиям природоохранного и санитарно-эпидемиологического законодательства, а также внедрению механизмов утилизации части отходов, с целью более эффективного использования. </w:t>
      </w:r>
    </w:p>
    <w:p w14:paraId="7B0D7AEB" w14:textId="77777777" w:rsidR="00DD0177" w:rsidRDefault="00DD0177" w:rsidP="00DD0177">
      <w:pPr>
        <w:pStyle w:val="81"/>
        <w:shd w:val="clear" w:color="auto" w:fill="FFFFFF"/>
        <w:spacing w:after="99"/>
        <w:ind w:left="0"/>
        <w:jc w:val="both"/>
        <w:rPr>
          <w:sz w:val="24"/>
          <w:szCs w:val="24"/>
        </w:rPr>
      </w:pPr>
      <w:r>
        <w:rPr>
          <w:sz w:val="24"/>
          <w:szCs w:val="24"/>
        </w:rPr>
        <w:t>Динамика цен на вторичное сырье целиком и полностью определяется состоянием спроса на него со стороны потребителей. Специфика сбора и обработки вторичного сырья не дает возможности поставщикам быстро реагировать на изменения конъюнктуры. В результате цены на вторичное сырье движутся скачкообразно. При росте спроса, цены быстро идут вверх, так как поставщики не могут за короткий срок увеличить сбор и удовлетворить запросы потребителей. С другой стороны, при падении спроса наблюдается резкое снижение цен, так как фирмы не могут сразу сократить возросшие поступления вторичного сырья и вынуждены сбывать товар по бросовым ценам.</w:t>
      </w:r>
    </w:p>
    <w:p w14:paraId="4F317139" w14:textId="77777777" w:rsidR="00DD0177" w:rsidRDefault="00DD0177" w:rsidP="00DD0177">
      <w:pPr>
        <w:ind w:firstLine="709"/>
        <w:jc w:val="both"/>
        <w:rPr>
          <w:szCs w:val="24"/>
        </w:rPr>
      </w:pPr>
      <w:r>
        <w:rPr>
          <w:szCs w:val="24"/>
        </w:rPr>
        <w:t>В соответствии  с Территориальной схемой обращения с отходами Курской области, в том числе с твердыми коммунальными по Курской области, региональной программой  в области обращения  с отходами, в том числе с твердыми коммунальными отходами</w:t>
      </w:r>
      <w:r>
        <w:rPr>
          <w:shd w:val="clear" w:color="auto" w:fill="FFFFFF"/>
        </w:rPr>
        <w:t xml:space="preserve">  АО «САБ по уборке г. Курска» </w:t>
      </w:r>
      <w:r>
        <w:rPr>
          <w:szCs w:val="24"/>
        </w:rPr>
        <w:t xml:space="preserve">, как  региональный оператор, в зону которого входит и муниципальное образование  «Егорьевский сельсовет», разработало  инвестиционную программу по трём  основным направлениям: </w:t>
      </w:r>
    </w:p>
    <w:p w14:paraId="36D16841" w14:textId="77777777" w:rsidR="00DD0177" w:rsidRDefault="00DD0177" w:rsidP="00DD0177">
      <w:pPr>
        <w:jc w:val="both"/>
        <w:rPr>
          <w:szCs w:val="24"/>
        </w:rPr>
      </w:pPr>
      <w:r>
        <w:rPr>
          <w:color w:val="000000"/>
          <w:szCs w:val="24"/>
        </w:rPr>
        <w:t xml:space="preserve">1.Строительство мусоросортировочного завода </w:t>
      </w:r>
      <w:r>
        <w:rPr>
          <w:szCs w:val="24"/>
        </w:rPr>
        <w:t xml:space="preserve">на территории Курского района Курской области;                                                                                                                                                                                                                2. Строительство  очередей  действующего полигона.                                                                                                            </w:t>
      </w:r>
    </w:p>
    <w:p w14:paraId="1A996992" w14:textId="77777777" w:rsidR="00DD0177" w:rsidRDefault="00DD0177" w:rsidP="00DD0177">
      <w:pPr>
        <w:pStyle w:val="affc"/>
        <w:spacing w:line="240" w:lineRule="auto"/>
      </w:pPr>
    </w:p>
    <w:p w14:paraId="0A73C55B" w14:textId="77777777" w:rsidR="00DD0177" w:rsidRPr="006D67F2" w:rsidRDefault="00DD0177" w:rsidP="00DD0177">
      <w:pPr>
        <w:pStyle w:val="affc"/>
        <w:spacing w:line="240" w:lineRule="auto"/>
        <w:ind w:left="0"/>
        <w:jc w:val="both"/>
        <w:rPr>
          <w:b w:val="0"/>
          <w:bCs/>
          <w:sz w:val="24"/>
          <w:szCs w:val="24"/>
        </w:rPr>
      </w:pPr>
      <w:r w:rsidRPr="006D67F2">
        <w:rPr>
          <w:b w:val="0"/>
          <w:bCs/>
          <w:sz w:val="24"/>
          <w:szCs w:val="24"/>
        </w:rPr>
        <w:t xml:space="preserve">Результатом реализации проектов  Регионального оператора должно стать снижение негативного воздействия на окружающую среду и здоровье сельского   населения  за счет: </w:t>
      </w:r>
    </w:p>
    <w:p w14:paraId="1666FA32" w14:textId="77777777" w:rsidR="00DD0177" w:rsidRPr="006D67F2" w:rsidRDefault="00DD0177" w:rsidP="00DD0177">
      <w:pPr>
        <w:pStyle w:val="affc"/>
        <w:numPr>
          <w:ilvl w:val="0"/>
          <w:numId w:val="3"/>
        </w:numPr>
        <w:spacing w:line="240" w:lineRule="auto"/>
        <w:jc w:val="both"/>
        <w:rPr>
          <w:b w:val="0"/>
          <w:bCs/>
          <w:sz w:val="24"/>
          <w:szCs w:val="24"/>
        </w:rPr>
      </w:pPr>
      <w:r w:rsidRPr="006D67F2">
        <w:rPr>
          <w:b w:val="0"/>
          <w:bCs/>
          <w:sz w:val="24"/>
          <w:szCs w:val="24"/>
        </w:rPr>
        <w:lastRenderedPageBreak/>
        <w:t>улучшения качества окружающей среды и обеспечения прав граждан на благоприятную окружающую среду;</w:t>
      </w:r>
    </w:p>
    <w:p w14:paraId="0799043E" w14:textId="77777777" w:rsidR="00DD0177" w:rsidRPr="006D67F2" w:rsidRDefault="00DD0177" w:rsidP="00DD0177">
      <w:pPr>
        <w:pStyle w:val="affc"/>
        <w:numPr>
          <w:ilvl w:val="0"/>
          <w:numId w:val="3"/>
        </w:numPr>
        <w:spacing w:line="240" w:lineRule="auto"/>
        <w:jc w:val="both"/>
        <w:rPr>
          <w:b w:val="0"/>
          <w:bCs/>
          <w:sz w:val="24"/>
          <w:szCs w:val="24"/>
        </w:rPr>
      </w:pPr>
      <w:r w:rsidRPr="006D67F2">
        <w:rPr>
          <w:b w:val="0"/>
          <w:bCs/>
          <w:sz w:val="24"/>
          <w:szCs w:val="24"/>
        </w:rPr>
        <w:t>устойчивого   развития   инфраструктуры по обращению с отходами на территории муниципальных районов юго-западной зоны Курской области;</w:t>
      </w:r>
    </w:p>
    <w:p w14:paraId="14447B38" w14:textId="77777777" w:rsidR="00DD0177" w:rsidRPr="006D67F2" w:rsidRDefault="00DD0177" w:rsidP="00DD0177">
      <w:pPr>
        <w:pStyle w:val="affc"/>
        <w:numPr>
          <w:ilvl w:val="0"/>
          <w:numId w:val="3"/>
        </w:numPr>
        <w:spacing w:line="240" w:lineRule="auto"/>
        <w:jc w:val="both"/>
        <w:rPr>
          <w:b w:val="0"/>
          <w:bCs/>
          <w:sz w:val="24"/>
          <w:szCs w:val="24"/>
        </w:rPr>
      </w:pPr>
      <w:r w:rsidRPr="006D67F2">
        <w:rPr>
          <w:b w:val="0"/>
          <w:bCs/>
          <w:sz w:val="24"/>
          <w:szCs w:val="24"/>
        </w:rPr>
        <w:t>уменьшения практически в 5 раз объемов отходов, направляемых на захоронение, благодаря инновационной технологии автоматизированной сортировки;</w:t>
      </w:r>
    </w:p>
    <w:p w14:paraId="2237CBC4" w14:textId="77777777" w:rsidR="00DD0177" w:rsidRPr="006D67F2" w:rsidRDefault="00DD0177" w:rsidP="00DD0177">
      <w:pPr>
        <w:pStyle w:val="affc"/>
        <w:numPr>
          <w:ilvl w:val="0"/>
          <w:numId w:val="3"/>
        </w:numPr>
        <w:spacing w:line="240" w:lineRule="auto"/>
        <w:jc w:val="both"/>
        <w:rPr>
          <w:b w:val="0"/>
          <w:bCs/>
          <w:sz w:val="24"/>
          <w:szCs w:val="24"/>
        </w:rPr>
      </w:pPr>
      <w:r w:rsidRPr="006D67F2">
        <w:rPr>
          <w:b w:val="0"/>
          <w:bCs/>
          <w:sz w:val="24"/>
          <w:szCs w:val="24"/>
        </w:rPr>
        <w:t xml:space="preserve">извлечения из образующихся на территории  сельского поселения отходов наиболее токсичных фракций; </w:t>
      </w:r>
    </w:p>
    <w:p w14:paraId="5190EF6D" w14:textId="77777777" w:rsidR="00DD0177" w:rsidRPr="006D67F2" w:rsidRDefault="00DD0177" w:rsidP="00DD0177">
      <w:pPr>
        <w:pStyle w:val="affc"/>
        <w:numPr>
          <w:ilvl w:val="0"/>
          <w:numId w:val="3"/>
        </w:numPr>
        <w:spacing w:line="240" w:lineRule="auto"/>
        <w:jc w:val="both"/>
        <w:rPr>
          <w:b w:val="0"/>
          <w:bCs/>
          <w:sz w:val="24"/>
          <w:szCs w:val="24"/>
        </w:rPr>
      </w:pPr>
      <w:r w:rsidRPr="006D67F2">
        <w:rPr>
          <w:b w:val="0"/>
          <w:bCs/>
          <w:sz w:val="24"/>
          <w:szCs w:val="24"/>
        </w:rPr>
        <w:t xml:space="preserve">размещения </w:t>
      </w:r>
      <w:proofErr w:type="spellStart"/>
      <w:r w:rsidRPr="006D67F2">
        <w:rPr>
          <w:b w:val="0"/>
          <w:bCs/>
          <w:sz w:val="24"/>
          <w:szCs w:val="24"/>
        </w:rPr>
        <w:t>неутилизируемой</w:t>
      </w:r>
      <w:proofErr w:type="spellEnd"/>
      <w:r w:rsidRPr="006D67F2">
        <w:rPr>
          <w:b w:val="0"/>
          <w:bCs/>
          <w:sz w:val="24"/>
          <w:szCs w:val="24"/>
        </w:rPr>
        <w:t xml:space="preserve"> части отходов на современном ресурсоёмком полигоне, соответствующем всем требованиям санитарной и экологической безопасности;</w:t>
      </w:r>
    </w:p>
    <w:p w14:paraId="403DFE8A" w14:textId="77777777" w:rsidR="00DD0177" w:rsidRPr="006D67F2" w:rsidRDefault="00DD0177" w:rsidP="00DD0177">
      <w:pPr>
        <w:pStyle w:val="affc"/>
        <w:numPr>
          <w:ilvl w:val="0"/>
          <w:numId w:val="3"/>
        </w:numPr>
        <w:spacing w:line="240" w:lineRule="auto"/>
        <w:jc w:val="both"/>
        <w:rPr>
          <w:b w:val="0"/>
          <w:bCs/>
          <w:sz w:val="24"/>
          <w:szCs w:val="24"/>
        </w:rPr>
      </w:pPr>
      <w:r w:rsidRPr="006D67F2">
        <w:rPr>
          <w:b w:val="0"/>
          <w:bCs/>
          <w:sz w:val="24"/>
          <w:szCs w:val="24"/>
        </w:rPr>
        <w:t xml:space="preserve">вовлечения в хозяйственный оборот региона качественного вторсырья. </w:t>
      </w:r>
    </w:p>
    <w:p w14:paraId="255ADB16" w14:textId="77777777" w:rsidR="00DD0177" w:rsidRDefault="00DD0177" w:rsidP="00DD0177">
      <w:pPr>
        <w:autoSpaceDE w:val="0"/>
        <w:autoSpaceDN w:val="0"/>
        <w:adjustRightInd w:val="0"/>
        <w:rPr>
          <w:color w:val="000000"/>
          <w:sz w:val="26"/>
          <w:szCs w:val="26"/>
        </w:rPr>
      </w:pPr>
    </w:p>
    <w:p w14:paraId="2993A480" w14:textId="77777777" w:rsidR="00DD0177" w:rsidRDefault="00DD0177" w:rsidP="00DD0177">
      <w:pPr>
        <w:jc w:val="both"/>
      </w:pPr>
      <w:r>
        <w:t>Основными нерешенными проблемами в данной сфере на территории сельского поселения остаются:</w:t>
      </w:r>
    </w:p>
    <w:p w14:paraId="201A7D3F" w14:textId="77777777" w:rsidR="00DD0177" w:rsidRDefault="00DD0177" w:rsidP="00DD0177">
      <w:pPr>
        <w:jc w:val="both"/>
      </w:pPr>
    </w:p>
    <w:p w14:paraId="33439CF3" w14:textId="77777777" w:rsidR="00DD0177" w:rsidRDefault="00DD0177" w:rsidP="00DD0177">
      <w:pPr>
        <w:numPr>
          <w:ilvl w:val="0"/>
          <w:numId w:val="3"/>
        </w:numPr>
        <w:jc w:val="both"/>
      </w:pPr>
      <w:r>
        <w:t>наличие отдельных территорий сельсовета, не вовлеченных в систему обращения с ТКО  и присутствием на них потенциальных несанкционированных свалок;</w:t>
      </w:r>
    </w:p>
    <w:p w14:paraId="43E8DF8F" w14:textId="77777777" w:rsidR="00DD0177" w:rsidRDefault="00DD0177" w:rsidP="00DD0177">
      <w:pPr>
        <w:numPr>
          <w:ilvl w:val="0"/>
          <w:numId w:val="3"/>
        </w:numPr>
        <w:jc w:val="both"/>
      </w:pPr>
      <w:r>
        <w:t>отсутствие системы раздельного сбора отходов от населения, в том числе отработанных люминесцентных ламп, относящихся к отходам 1 класса опасности по классификации ФККО на территориях, не вовлеченных в систему обращения с ТКО;</w:t>
      </w:r>
    </w:p>
    <w:p w14:paraId="57D53D26" w14:textId="77777777" w:rsidR="00DD0177" w:rsidRDefault="00DD0177" w:rsidP="00DD0177">
      <w:pPr>
        <w:numPr>
          <w:ilvl w:val="0"/>
          <w:numId w:val="3"/>
        </w:numPr>
        <w:jc w:val="both"/>
      </w:pPr>
      <w:r>
        <w:t>низкая степень сортировки или разделения  собираемых ТКО.</w:t>
      </w:r>
    </w:p>
    <w:p w14:paraId="2A97D098" w14:textId="77777777" w:rsidR="00DD0177" w:rsidRDefault="00DD0177" w:rsidP="00DD0177">
      <w:pPr>
        <w:autoSpaceDE w:val="0"/>
        <w:autoSpaceDN w:val="0"/>
        <w:adjustRightInd w:val="0"/>
        <w:rPr>
          <w:b/>
          <w:bCs/>
          <w:color w:val="000000"/>
          <w:sz w:val="23"/>
          <w:szCs w:val="23"/>
        </w:rPr>
      </w:pPr>
    </w:p>
    <w:p w14:paraId="1D2A1F61" w14:textId="77777777" w:rsidR="00DD0177" w:rsidRDefault="00DD0177" w:rsidP="00DD0177">
      <w:pPr>
        <w:jc w:val="both"/>
        <w:rPr>
          <w:szCs w:val="24"/>
        </w:rPr>
      </w:pPr>
      <w:r>
        <w:rPr>
          <w:szCs w:val="24"/>
        </w:rPr>
        <w:t xml:space="preserve">Таким образом, главное направление деятельности в системе обращения с отходами в МО – сокращение объемов отходов, поступающих на захоронение и максимальное их вторичное использование. Стратегия направлена на решение задач повышения экономической эффективности, обеспечения экологической безопасности и </w:t>
      </w:r>
      <w:proofErr w:type="spellStart"/>
      <w:r>
        <w:rPr>
          <w:szCs w:val="24"/>
        </w:rPr>
        <w:t>санитарно</w:t>
      </w:r>
      <w:proofErr w:type="spellEnd"/>
      <w:r>
        <w:rPr>
          <w:szCs w:val="24"/>
        </w:rPr>
        <w:t xml:space="preserve"> – эпидемиологического благополучия населения МО в сфере обращения с отходами производства и потребления.</w:t>
      </w:r>
    </w:p>
    <w:p w14:paraId="74027CA4" w14:textId="77777777" w:rsidR="00DD0177" w:rsidRDefault="00DD0177" w:rsidP="00DD0177">
      <w:pPr>
        <w:rPr>
          <w:b/>
          <w:szCs w:val="24"/>
        </w:rPr>
      </w:pPr>
    </w:p>
    <w:p w14:paraId="1E748675" w14:textId="13A78822" w:rsidR="00DD0177" w:rsidRPr="00B753B8" w:rsidRDefault="00B753B8" w:rsidP="00DD0177">
      <w:pPr>
        <w:pStyle w:val="2"/>
        <w:rPr>
          <w:rFonts w:ascii="Times New Roman" w:hAnsi="Times New Roman"/>
          <w:b w:val="0"/>
          <w:i w:val="0"/>
          <w:iCs/>
          <w:szCs w:val="28"/>
        </w:rPr>
      </w:pPr>
      <w:bookmarkStart w:id="22" w:name="_Toc164711080"/>
      <w:bookmarkStart w:id="23" w:name="_Toc170246348"/>
      <w:r w:rsidRPr="00B753B8">
        <w:rPr>
          <w:rFonts w:ascii="Times New Roman" w:hAnsi="Times New Roman"/>
          <w:i w:val="0"/>
          <w:iCs/>
          <w:szCs w:val="28"/>
        </w:rPr>
        <w:t>2</w:t>
      </w:r>
      <w:r w:rsidR="00DD0177" w:rsidRPr="00B753B8">
        <w:rPr>
          <w:rFonts w:ascii="Times New Roman" w:hAnsi="Times New Roman"/>
          <w:i w:val="0"/>
          <w:iCs/>
          <w:szCs w:val="28"/>
        </w:rPr>
        <w:t>.4.Характеристика состояния   и проблем в системе газоснабжения</w:t>
      </w:r>
      <w:bookmarkEnd w:id="22"/>
      <w:bookmarkEnd w:id="23"/>
      <w:r w:rsidR="00DD0177" w:rsidRPr="00B753B8">
        <w:rPr>
          <w:rFonts w:ascii="Times New Roman" w:hAnsi="Times New Roman"/>
          <w:i w:val="0"/>
          <w:iCs/>
          <w:szCs w:val="28"/>
        </w:rPr>
        <w:t xml:space="preserve"> </w:t>
      </w:r>
    </w:p>
    <w:p w14:paraId="7756F91D" w14:textId="2935EF05" w:rsidR="00DD0177" w:rsidRPr="004F5CD9" w:rsidRDefault="00B753B8" w:rsidP="00DD0177">
      <w:pPr>
        <w:pStyle w:val="35"/>
        <w:spacing w:after="0"/>
        <w:jc w:val="both"/>
        <w:rPr>
          <w:b/>
          <w:sz w:val="24"/>
          <w:szCs w:val="24"/>
        </w:rPr>
      </w:pPr>
      <w:r>
        <w:rPr>
          <w:b/>
          <w:sz w:val="24"/>
          <w:szCs w:val="24"/>
        </w:rPr>
        <w:t>2</w:t>
      </w:r>
      <w:r w:rsidR="00DD0177" w:rsidRPr="004F5CD9">
        <w:rPr>
          <w:b/>
          <w:sz w:val="24"/>
          <w:szCs w:val="24"/>
        </w:rPr>
        <w:t>.4.1.Общие сведения</w:t>
      </w:r>
    </w:p>
    <w:p w14:paraId="28F29AE2" w14:textId="77777777" w:rsidR="00B753B8" w:rsidRDefault="00B753B8" w:rsidP="00DD0177">
      <w:pPr>
        <w:pStyle w:val="35"/>
        <w:spacing w:after="0"/>
        <w:ind w:firstLine="540"/>
        <w:jc w:val="both"/>
        <w:rPr>
          <w:sz w:val="24"/>
          <w:szCs w:val="24"/>
        </w:rPr>
      </w:pPr>
    </w:p>
    <w:p w14:paraId="5E9FB9BB" w14:textId="59262F54" w:rsidR="00DD0177" w:rsidRDefault="00DD0177" w:rsidP="00DD0177">
      <w:pPr>
        <w:pStyle w:val="35"/>
        <w:spacing w:after="0"/>
        <w:ind w:firstLine="540"/>
        <w:jc w:val="both"/>
        <w:rPr>
          <w:sz w:val="24"/>
          <w:szCs w:val="24"/>
        </w:rPr>
      </w:pPr>
      <w:r>
        <w:rPr>
          <w:sz w:val="24"/>
          <w:szCs w:val="24"/>
        </w:rPr>
        <w:t xml:space="preserve">В муниципальном образовании МО «Егорьевский сельсовет» из 3-х населенных пунктов к сетям газоснабжения на текущий момент подключены 2 населенных пунктов, кроме </w:t>
      </w:r>
      <w:proofErr w:type="spellStart"/>
      <w:r>
        <w:rPr>
          <w:sz w:val="24"/>
          <w:szCs w:val="24"/>
        </w:rPr>
        <w:t>Краснознаменки</w:t>
      </w:r>
      <w:proofErr w:type="spellEnd"/>
      <w:r>
        <w:rPr>
          <w:sz w:val="24"/>
          <w:szCs w:val="24"/>
        </w:rPr>
        <w:t xml:space="preserve">. </w:t>
      </w:r>
      <w:r>
        <w:rPr>
          <w:bCs/>
          <w:sz w:val="24"/>
          <w:szCs w:val="24"/>
        </w:rPr>
        <w:t>Система газоснабжения представлена 4,418 км межпоселковыми сетями газопровода и 17,128 км распределительных</w:t>
      </w:r>
      <w:r>
        <w:rPr>
          <w:sz w:val="24"/>
          <w:szCs w:val="24"/>
        </w:rPr>
        <w:t xml:space="preserve"> сетей газопровода</w:t>
      </w:r>
    </w:p>
    <w:p w14:paraId="30A51FDD" w14:textId="77777777" w:rsidR="00DD0177" w:rsidRDefault="00DD0177" w:rsidP="00DD0177">
      <w:pPr>
        <w:pStyle w:val="35"/>
        <w:spacing w:after="0"/>
        <w:ind w:firstLine="540"/>
        <w:jc w:val="both"/>
        <w:rPr>
          <w:sz w:val="24"/>
          <w:szCs w:val="24"/>
        </w:rPr>
      </w:pPr>
      <w:r>
        <w:rPr>
          <w:sz w:val="24"/>
          <w:szCs w:val="24"/>
        </w:rPr>
        <w:t>Строительство сетей газоснабжения на территории Егорьевского сельсовета осуществлялось с 2011 до настоящего времени. Данные работы были продолжены в 2022году в незначительных объёмах.</w:t>
      </w:r>
    </w:p>
    <w:p w14:paraId="49C42E76" w14:textId="77777777" w:rsidR="00DD0177" w:rsidRPr="00067045" w:rsidRDefault="00DD0177" w:rsidP="00DD0177">
      <w:pPr>
        <w:pStyle w:val="35"/>
        <w:spacing w:after="0"/>
        <w:ind w:firstLine="540"/>
        <w:jc w:val="both"/>
        <w:rPr>
          <w:bCs/>
          <w:sz w:val="24"/>
          <w:szCs w:val="24"/>
        </w:rPr>
      </w:pPr>
      <w:r w:rsidRPr="00067045">
        <w:rPr>
          <w:bCs/>
          <w:sz w:val="24"/>
          <w:szCs w:val="24"/>
        </w:rPr>
        <w:t>Уровень обеспеченности сетевым газоснабжением в целом по поселению составляет 89,1%  и баллонным – 10,9%</w:t>
      </w:r>
    </w:p>
    <w:p w14:paraId="06374228" w14:textId="117ABFFF" w:rsidR="00DD0177" w:rsidRDefault="00DD0177" w:rsidP="00DD0177">
      <w:pPr>
        <w:shd w:val="clear" w:color="auto" w:fill="FFFFFF"/>
        <w:ind w:firstLine="480"/>
        <w:jc w:val="both"/>
        <w:textAlignment w:val="baseline"/>
        <w:rPr>
          <w:color w:val="444444"/>
          <w:szCs w:val="24"/>
        </w:rPr>
      </w:pPr>
      <w:r>
        <w:rPr>
          <w:color w:val="444444"/>
          <w:szCs w:val="24"/>
        </w:rPr>
        <w:t xml:space="preserve">Более детальная  характеристика структуры, организации и показателей системы газоснабжения по всем населенным пунктам представлена  в таблице </w:t>
      </w:r>
      <w:r w:rsidR="00B753B8">
        <w:rPr>
          <w:color w:val="444444"/>
          <w:szCs w:val="24"/>
        </w:rPr>
        <w:t>2</w:t>
      </w:r>
      <w:r>
        <w:rPr>
          <w:color w:val="444444"/>
          <w:szCs w:val="24"/>
        </w:rPr>
        <w:t>.30.</w:t>
      </w:r>
    </w:p>
    <w:p w14:paraId="10F1B17B" w14:textId="77777777" w:rsidR="00DD0177" w:rsidRDefault="00DD0177" w:rsidP="00DD0177">
      <w:pPr>
        <w:shd w:val="clear" w:color="auto" w:fill="FFFFFF"/>
        <w:ind w:firstLine="480"/>
        <w:jc w:val="both"/>
        <w:textAlignment w:val="baseline"/>
        <w:rPr>
          <w:color w:val="444444"/>
          <w:szCs w:val="24"/>
        </w:rPr>
      </w:pPr>
    </w:p>
    <w:p w14:paraId="233270F6" w14:textId="635632B9" w:rsidR="00DD0177" w:rsidRDefault="00DD0177" w:rsidP="00DD0177">
      <w:pPr>
        <w:shd w:val="clear" w:color="auto" w:fill="FFFFFF"/>
        <w:jc w:val="both"/>
        <w:textAlignment w:val="baseline"/>
        <w:rPr>
          <w:b/>
          <w:bCs/>
          <w:color w:val="444444"/>
          <w:szCs w:val="24"/>
        </w:rPr>
      </w:pPr>
      <w:r>
        <w:rPr>
          <w:b/>
          <w:bCs/>
          <w:color w:val="444444"/>
          <w:szCs w:val="24"/>
        </w:rPr>
        <w:t xml:space="preserve">Таблица </w:t>
      </w:r>
      <w:r w:rsidR="00B753B8">
        <w:rPr>
          <w:b/>
          <w:bCs/>
          <w:color w:val="444444"/>
          <w:szCs w:val="24"/>
        </w:rPr>
        <w:t>2</w:t>
      </w:r>
      <w:r>
        <w:rPr>
          <w:b/>
          <w:bCs/>
          <w:color w:val="444444"/>
          <w:szCs w:val="24"/>
        </w:rPr>
        <w:t>.30. Характеристика структуры, организации и показателей системы газоснабжения по всем населенным пунктам</w:t>
      </w:r>
    </w:p>
    <w:tbl>
      <w:tblPr>
        <w:tblW w:w="9918" w:type="dxa"/>
        <w:jc w:val="center"/>
        <w:tblLook w:val="04A0" w:firstRow="1" w:lastRow="0" w:firstColumn="1" w:lastColumn="0" w:noHBand="0" w:noVBand="1"/>
      </w:tblPr>
      <w:tblGrid>
        <w:gridCol w:w="562"/>
        <w:gridCol w:w="4691"/>
        <w:gridCol w:w="1113"/>
        <w:gridCol w:w="943"/>
        <w:gridCol w:w="943"/>
        <w:gridCol w:w="960"/>
        <w:gridCol w:w="706"/>
      </w:tblGrid>
      <w:tr w:rsidR="00DD0177" w14:paraId="0383D05D" w14:textId="77777777" w:rsidTr="00D960CC">
        <w:trPr>
          <w:trHeight w:val="765"/>
          <w:jc w:val="center"/>
        </w:trPr>
        <w:tc>
          <w:tcPr>
            <w:tcW w:w="562" w:type="dxa"/>
            <w:tcBorders>
              <w:top w:val="nil"/>
              <w:left w:val="single" w:sz="4" w:space="0" w:color="auto"/>
              <w:bottom w:val="single" w:sz="4" w:space="0" w:color="auto"/>
              <w:right w:val="single" w:sz="4" w:space="0" w:color="auto"/>
            </w:tcBorders>
            <w:shd w:val="clear" w:color="000000" w:fill="C0C0C0"/>
            <w:vAlign w:val="center"/>
          </w:tcPr>
          <w:p w14:paraId="61244676" w14:textId="77777777" w:rsidR="00DD0177" w:rsidRDefault="00DD0177" w:rsidP="00D960CC">
            <w:pPr>
              <w:jc w:val="center"/>
              <w:rPr>
                <w:color w:val="000000"/>
                <w:sz w:val="20"/>
              </w:rPr>
            </w:pPr>
            <w:r>
              <w:rPr>
                <w:color w:val="000000"/>
                <w:sz w:val="20"/>
              </w:rPr>
              <w:lastRenderedPageBreak/>
              <w:t>№ п/п</w:t>
            </w:r>
          </w:p>
        </w:tc>
        <w:tc>
          <w:tcPr>
            <w:tcW w:w="4691" w:type="dxa"/>
            <w:tcBorders>
              <w:top w:val="nil"/>
              <w:left w:val="nil"/>
              <w:bottom w:val="single" w:sz="4" w:space="0" w:color="auto"/>
              <w:right w:val="single" w:sz="4" w:space="0" w:color="auto"/>
            </w:tcBorders>
            <w:shd w:val="clear" w:color="000000" w:fill="C0C0C0"/>
            <w:vAlign w:val="center"/>
          </w:tcPr>
          <w:p w14:paraId="47B00671" w14:textId="77777777" w:rsidR="00DD0177" w:rsidRDefault="00DD0177" w:rsidP="00D960CC">
            <w:pPr>
              <w:jc w:val="center"/>
              <w:rPr>
                <w:color w:val="000000"/>
                <w:sz w:val="20"/>
              </w:rPr>
            </w:pPr>
            <w:r>
              <w:rPr>
                <w:color w:val="000000"/>
                <w:sz w:val="20"/>
              </w:rPr>
              <w:t>Показатель</w:t>
            </w:r>
          </w:p>
        </w:tc>
        <w:tc>
          <w:tcPr>
            <w:tcW w:w="1113" w:type="dxa"/>
            <w:tcBorders>
              <w:top w:val="nil"/>
              <w:left w:val="nil"/>
              <w:bottom w:val="single" w:sz="4" w:space="0" w:color="auto"/>
              <w:right w:val="single" w:sz="4" w:space="0" w:color="auto"/>
            </w:tcBorders>
            <w:shd w:val="clear" w:color="000000" w:fill="C0C0C0"/>
            <w:vAlign w:val="center"/>
          </w:tcPr>
          <w:p w14:paraId="46F3F444" w14:textId="77777777" w:rsidR="00DD0177" w:rsidRDefault="00DD0177" w:rsidP="00D960CC">
            <w:pPr>
              <w:jc w:val="center"/>
              <w:rPr>
                <w:color w:val="000000"/>
                <w:sz w:val="20"/>
              </w:rPr>
            </w:pPr>
            <w:r>
              <w:rPr>
                <w:color w:val="000000"/>
                <w:sz w:val="20"/>
              </w:rPr>
              <w:t>Единица измерения</w:t>
            </w:r>
          </w:p>
        </w:tc>
        <w:tc>
          <w:tcPr>
            <w:tcW w:w="943" w:type="dxa"/>
            <w:tcBorders>
              <w:top w:val="nil"/>
              <w:left w:val="nil"/>
              <w:bottom w:val="single" w:sz="4" w:space="0" w:color="auto"/>
              <w:right w:val="single" w:sz="4" w:space="0" w:color="auto"/>
            </w:tcBorders>
            <w:shd w:val="clear" w:color="000000" w:fill="C0C0C0"/>
            <w:vAlign w:val="center"/>
          </w:tcPr>
          <w:p w14:paraId="17EEBF07" w14:textId="77777777" w:rsidR="00DD0177" w:rsidRDefault="00DD0177" w:rsidP="00D960CC">
            <w:pPr>
              <w:jc w:val="center"/>
              <w:rPr>
                <w:color w:val="000000"/>
                <w:sz w:val="20"/>
              </w:rPr>
            </w:pPr>
            <w:r>
              <w:rPr>
                <w:color w:val="000000"/>
                <w:sz w:val="20"/>
              </w:rPr>
              <w:t>2021</w:t>
            </w:r>
          </w:p>
        </w:tc>
        <w:tc>
          <w:tcPr>
            <w:tcW w:w="943" w:type="dxa"/>
            <w:tcBorders>
              <w:top w:val="nil"/>
              <w:left w:val="nil"/>
              <w:bottom w:val="single" w:sz="4" w:space="0" w:color="auto"/>
              <w:right w:val="single" w:sz="4" w:space="0" w:color="auto"/>
            </w:tcBorders>
            <w:shd w:val="clear" w:color="000000" w:fill="C0C0C0"/>
            <w:vAlign w:val="center"/>
          </w:tcPr>
          <w:p w14:paraId="3D233FB7" w14:textId="77777777" w:rsidR="00DD0177" w:rsidRDefault="00DD0177" w:rsidP="00D960CC">
            <w:pPr>
              <w:jc w:val="center"/>
              <w:rPr>
                <w:color w:val="000000"/>
                <w:sz w:val="20"/>
              </w:rPr>
            </w:pPr>
            <w:r>
              <w:rPr>
                <w:color w:val="000000"/>
                <w:sz w:val="20"/>
              </w:rPr>
              <w:t>2022</w:t>
            </w:r>
          </w:p>
        </w:tc>
        <w:tc>
          <w:tcPr>
            <w:tcW w:w="960" w:type="dxa"/>
            <w:tcBorders>
              <w:top w:val="nil"/>
              <w:left w:val="nil"/>
              <w:bottom w:val="single" w:sz="4" w:space="0" w:color="auto"/>
              <w:right w:val="single" w:sz="4" w:space="0" w:color="auto"/>
            </w:tcBorders>
            <w:shd w:val="clear" w:color="000000" w:fill="C0C0C0"/>
            <w:vAlign w:val="center"/>
          </w:tcPr>
          <w:p w14:paraId="0C5036F6" w14:textId="77777777" w:rsidR="00DD0177" w:rsidRDefault="00DD0177" w:rsidP="00D960CC">
            <w:pPr>
              <w:jc w:val="center"/>
              <w:rPr>
                <w:color w:val="000000"/>
                <w:sz w:val="20"/>
              </w:rPr>
            </w:pPr>
            <w:r>
              <w:rPr>
                <w:color w:val="000000"/>
                <w:sz w:val="20"/>
              </w:rPr>
              <w:t>2023</w:t>
            </w:r>
          </w:p>
        </w:tc>
        <w:tc>
          <w:tcPr>
            <w:tcW w:w="706" w:type="dxa"/>
            <w:tcBorders>
              <w:top w:val="nil"/>
              <w:left w:val="nil"/>
              <w:bottom w:val="single" w:sz="4" w:space="0" w:color="auto"/>
              <w:right w:val="single" w:sz="4" w:space="0" w:color="auto"/>
            </w:tcBorders>
            <w:shd w:val="clear" w:color="000000" w:fill="C0C0C0"/>
            <w:vAlign w:val="center"/>
          </w:tcPr>
          <w:p w14:paraId="7C5928EC" w14:textId="77777777" w:rsidR="00DD0177" w:rsidRDefault="00DD0177" w:rsidP="00D960CC">
            <w:pPr>
              <w:jc w:val="center"/>
              <w:rPr>
                <w:color w:val="000000"/>
                <w:sz w:val="20"/>
              </w:rPr>
            </w:pPr>
            <w:r>
              <w:rPr>
                <w:color w:val="000000"/>
                <w:sz w:val="20"/>
              </w:rPr>
              <w:t>2024</w:t>
            </w:r>
          </w:p>
        </w:tc>
      </w:tr>
      <w:tr w:rsidR="00DD0177" w14:paraId="68632DBA" w14:textId="77777777" w:rsidTr="00D960CC">
        <w:trPr>
          <w:trHeight w:val="300"/>
          <w:jc w:val="center"/>
        </w:trPr>
        <w:tc>
          <w:tcPr>
            <w:tcW w:w="562" w:type="dxa"/>
            <w:tcBorders>
              <w:top w:val="nil"/>
              <w:left w:val="single" w:sz="4" w:space="0" w:color="auto"/>
              <w:bottom w:val="single" w:sz="4" w:space="0" w:color="auto"/>
              <w:right w:val="single" w:sz="4" w:space="0" w:color="auto"/>
            </w:tcBorders>
            <w:shd w:val="clear" w:color="auto" w:fill="auto"/>
            <w:vAlign w:val="center"/>
          </w:tcPr>
          <w:p w14:paraId="72DD1F2D" w14:textId="77777777" w:rsidR="00DD0177" w:rsidRDefault="00DD0177" w:rsidP="00D960CC">
            <w:pPr>
              <w:jc w:val="center"/>
              <w:rPr>
                <w:color w:val="000000"/>
                <w:sz w:val="20"/>
              </w:rPr>
            </w:pPr>
            <w:r>
              <w:rPr>
                <w:color w:val="000000"/>
                <w:sz w:val="20"/>
              </w:rPr>
              <w:t>1</w:t>
            </w:r>
          </w:p>
        </w:tc>
        <w:tc>
          <w:tcPr>
            <w:tcW w:w="4691" w:type="dxa"/>
            <w:tcBorders>
              <w:top w:val="nil"/>
              <w:left w:val="nil"/>
              <w:bottom w:val="single" w:sz="4" w:space="0" w:color="auto"/>
              <w:right w:val="single" w:sz="4" w:space="0" w:color="auto"/>
            </w:tcBorders>
            <w:shd w:val="clear" w:color="auto" w:fill="auto"/>
            <w:vAlign w:val="center"/>
          </w:tcPr>
          <w:p w14:paraId="280205AC" w14:textId="77777777" w:rsidR="00DD0177" w:rsidRDefault="00DD0177" w:rsidP="00D960CC">
            <w:pPr>
              <w:rPr>
                <w:color w:val="000000"/>
                <w:sz w:val="20"/>
              </w:rPr>
            </w:pPr>
            <w:r>
              <w:rPr>
                <w:color w:val="000000"/>
                <w:sz w:val="20"/>
              </w:rPr>
              <w:t>Население всего</w:t>
            </w:r>
          </w:p>
        </w:tc>
        <w:tc>
          <w:tcPr>
            <w:tcW w:w="1113" w:type="dxa"/>
            <w:tcBorders>
              <w:top w:val="nil"/>
              <w:left w:val="nil"/>
              <w:bottom w:val="single" w:sz="4" w:space="0" w:color="auto"/>
              <w:right w:val="single" w:sz="4" w:space="0" w:color="auto"/>
            </w:tcBorders>
            <w:shd w:val="clear" w:color="auto" w:fill="auto"/>
            <w:vAlign w:val="center"/>
          </w:tcPr>
          <w:p w14:paraId="70A068EE" w14:textId="77777777" w:rsidR="00DD0177" w:rsidRDefault="00DD0177" w:rsidP="00D960CC">
            <w:pPr>
              <w:jc w:val="center"/>
              <w:rPr>
                <w:color w:val="000000"/>
                <w:sz w:val="20"/>
              </w:rPr>
            </w:pPr>
            <w:r>
              <w:rPr>
                <w:color w:val="000000"/>
                <w:sz w:val="20"/>
              </w:rPr>
              <w:t>чел.</w:t>
            </w:r>
          </w:p>
        </w:tc>
        <w:tc>
          <w:tcPr>
            <w:tcW w:w="943" w:type="dxa"/>
            <w:tcBorders>
              <w:top w:val="nil"/>
              <w:left w:val="nil"/>
              <w:bottom w:val="single" w:sz="4" w:space="0" w:color="auto"/>
              <w:right w:val="single" w:sz="4" w:space="0" w:color="auto"/>
            </w:tcBorders>
            <w:shd w:val="clear" w:color="auto" w:fill="auto"/>
            <w:vAlign w:val="center"/>
          </w:tcPr>
          <w:p w14:paraId="54E65D4F" w14:textId="77777777" w:rsidR="00DD0177" w:rsidRDefault="00DD0177" w:rsidP="00D960CC">
            <w:pPr>
              <w:jc w:val="center"/>
              <w:rPr>
                <w:color w:val="000000"/>
                <w:sz w:val="20"/>
              </w:rPr>
            </w:pPr>
          </w:p>
        </w:tc>
        <w:tc>
          <w:tcPr>
            <w:tcW w:w="943" w:type="dxa"/>
            <w:tcBorders>
              <w:top w:val="nil"/>
              <w:left w:val="nil"/>
              <w:bottom w:val="single" w:sz="4" w:space="0" w:color="auto"/>
              <w:right w:val="single" w:sz="4" w:space="0" w:color="auto"/>
            </w:tcBorders>
            <w:shd w:val="clear" w:color="auto" w:fill="auto"/>
            <w:vAlign w:val="center"/>
          </w:tcPr>
          <w:p w14:paraId="24967A70" w14:textId="77777777" w:rsidR="00DD0177" w:rsidRDefault="00DD0177" w:rsidP="00D960CC">
            <w:pPr>
              <w:jc w:val="center"/>
              <w:rPr>
                <w:color w:val="000000"/>
                <w:sz w:val="20"/>
              </w:rPr>
            </w:pPr>
          </w:p>
        </w:tc>
        <w:tc>
          <w:tcPr>
            <w:tcW w:w="960" w:type="dxa"/>
            <w:tcBorders>
              <w:top w:val="nil"/>
              <w:left w:val="nil"/>
              <w:bottom w:val="single" w:sz="4" w:space="0" w:color="auto"/>
              <w:right w:val="single" w:sz="4" w:space="0" w:color="auto"/>
            </w:tcBorders>
            <w:shd w:val="clear" w:color="auto" w:fill="auto"/>
            <w:vAlign w:val="center"/>
          </w:tcPr>
          <w:p w14:paraId="3BE3F341" w14:textId="77777777" w:rsidR="00DD0177" w:rsidRDefault="00DD0177" w:rsidP="00D960CC">
            <w:pPr>
              <w:jc w:val="center"/>
              <w:rPr>
                <w:color w:val="000000"/>
                <w:sz w:val="20"/>
              </w:rPr>
            </w:pPr>
          </w:p>
        </w:tc>
        <w:tc>
          <w:tcPr>
            <w:tcW w:w="706" w:type="dxa"/>
            <w:tcBorders>
              <w:top w:val="nil"/>
              <w:left w:val="nil"/>
              <w:bottom w:val="single" w:sz="4" w:space="0" w:color="auto"/>
              <w:right w:val="single" w:sz="4" w:space="0" w:color="auto"/>
            </w:tcBorders>
            <w:shd w:val="clear" w:color="auto" w:fill="auto"/>
            <w:vAlign w:val="center"/>
          </w:tcPr>
          <w:p w14:paraId="32F7D2EA" w14:textId="77777777" w:rsidR="00DD0177" w:rsidRDefault="00DD0177" w:rsidP="00D960CC">
            <w:pPr>
              <w:jc w:val="center"/>
              <w:rPr>
                <w:color w:val="000000"/>
                <w:sz w:val="20"/>
              </w:rPr>
            </w:pPr>
          </w:p>
        </w:tc>
      </w:tr>
      <w:tr w:rsidR="00DD0177" w14:paraId="64FDE91B" w14:textId="77777777" w:rsidTr="00D960CC">
        <w:trPr>
          <w:trHeight w:val="300"/>
          <w:jc w:val="center"/>
        </w:trPr>
        <w:tc>
          <w:tcPr>
            <w:tcW w:w="562" w:type="dxa"/>
            <w:tcBorders>
              <w:top w:val="nil"/>
              <w:left w:val="single" w:sz="4" w:space="0" w:color="auto"/>
              <w:bottom w:val="single" w:sz="4" w:space="0" w:color="auto"/>
              <w:right w:val="single" w:sz="4" w:space="0" w:color="auto"/>
            </w:tcBorders>
            <w:shd w:val="clear" w:color="auto" w:fill="auto"/>
            <w:vAlign w:val="center"/>
          </w:tcPr>
          <w:p w14:paraId="3FDE26CA" w14:textId="77777777" w:rsidR="00DD0177" w:rsidRDefault="00DD0177" w:rsidP="00D960CC">
            <w:pPr>
              <w:jc w:val="center"/>
              <w:rPr>
                <w:color w:val="000000"/>
                <w:sz w:val="20"/>
              </w:rPr>
            </w:pPr>
            <w:r>
              <w:rPr>
                <w:color w:val="000000"/>
                <w:sz w:val="20"/>
              </w:rPr>
              <w:t>2</w:t>
            </w:r>
          </w:p>
        </w:tc>
        <w:tc>
          <w:tcPr>
            <w:tcW w:w="4691" w:type="dxa"/>
            <w:tcBorders>
              <w:top w:val="nil"/>
              <w:left w:val="nil"/>
              <w:bottom w:val="single" w:sz="4" w:space="0" w:color="auto"/>
              <w:right w:val="single" w:sz="4" w:space="0" w:color="auto"/>
            </w:tcBorders>
            <w:shd w:val="clear" w:color="auto" w:fill="auto"/>
            <w:vAlign w:val="center"/>
          </w:tcPr>
          <w:p w14:paraId="4882F4A4" w14:textId="77777777" w:rsidR="00DD0177" w:rsidRDefault="00DD0177" w:rsidP="00D960CC">
            <w:pPr>
              <w:rPr>
                <w:color w:val="000000"/>
                <w:sz w:val="20"/>
              </w:rPr>
            </w:pPr>
            <w:r>
              <w:rPr>
                <w:color w:val="000000"/>
                <w:sz w:val="20"/>
              </w:rPr>
              <w:t>Количество домов всего</w:t>
            </w:r>
          </w:p>
        </w:tc>
        <w:tc>
          <w:tcPr>
            <w:tcW w:w="1113" w:type="dxa"/>
            <w:tcBorders>
              <w:top w:val="nil"/>
              <w:left w:val="nil"/>
              <w:bottom w:val="single" w:sz="4" w:space="0" w:color="auto"/>
              <w:right w:val="single" w:sz="4" w:space="0" w:color="auto"/>
            </w:tcBorders>
            <w:shd w:val="clear" w:color="auto" w:fill="auto"/>
            <w:vAlign w:val="center"/>
          </w:tcPr>
          <w:p w14:paraId="62F00893" w14:textId="77777777" w:rsidR="00DD0177" w:rsidRDefault="00DD0177" w:rsidP="00D960CC">
            <w:pPr>
              <w:jc w:val="center"/>
              <w:rPr>
                <w:color w:val="000000"/>
                <w:sz w:val="20"/>
              </w:rPr>
            </w:pPr>
            <w:r>
              <w:rPr>
                <w:color w:val="000000"/>
                <w:sz w:val="20"/>
              </w:rPr>
              <w:t>шт.</w:t>
            </w:r>
          </w:p>
        </w:tc>
        <w:tc>
          <w:tcPr>
            <w:tcW w:w="943" w:type="dxa"/>
            <w:tcBorders>
              <w:top w:val="nil"/>
              <w:left w:val="nil"/>
              <w:bottom w:val="single" w:sz="4" w:space="0" w:color="auto"/>
              <w:right w:val="single" w:sz="4" w:space="0" w:color="auto"/>
            </w:tcBorders>
            <w:shd w:val="clear" w:color="auto" w:fill="auto"/>
            <w:vAlign w:val="center"/>
          </w:tcPr>
          <w:p w14:paraId="2D85D6CE" w14:textId="77777777" w:rsidR="00DD0177" w:rsidRDefault="00DD0177" w:rsidP="00D960CC">
            <w:pPr>
              <w:jc w:val="center"/>
              <w:rPr>
                <w:color w:val="000000"/>
                <w:sz w:val="20"/>
              </w:rPr>
            </w:pPr>
          </w:p>
        </w:tc>
        <w:tc>
          <w:tcPr>
            <w:tcW w:w="943" w:type="dxa"/>
            <w:tcBorders>
              <w:top w:val="nil"/>
              <w:left w:val="nil"/>
              <w:bottom w:val="single" w:sz="4" w:space="0" w:color="auto"/>
              <w:right w:val="single" w:sz="4" w:space="0" w:color="auto"/>
            </w:tcBorders>
            <w:shd w:val="clear" w:color="auto" w:fill="auto"/>
            <w:vAlign w:val="center"/>
          </w:tcPr>
          <w:p w14:paraId="028E69CB" w14:textId="77777777" w:rsidR="00DD0177" w:rsidRDefault="00DD0177" w:rsidP="00D960CC">
            <w:pPr>
              <w:jc w:val="center"/>
              <w:rPr>
                <w:color w:val="000000"/>
                <w:sz w:val="20"/>
              </w:rPr>
            </w:pPr>
          </w:p>
        </w:tc>
        <w:tc>
          <w:tcPr>
            <w:tcW w:w="960" w:type="dxa"/>
            <w:tcBorders>
              <w:top w:val="nil"/>
              <w:left w:val="nil"/>
              <w:bottom w:val="single" w:sz="4" w:space="0" w:color="auto"/>
              <w:right w:val="single" w:sz="4" w:space="0" w:color="auto"/>
            </w:tcBorders>
            <w:shd w:val="clear" w:color="auto" w:fill="auto"/>
            <w:vAlign w:val="center"/>
          </w:tcPr>
          <w:p w14:paraId="2C7D32C4" w14:textId="77777777" w:rsidR="00DD0177" w:rsidRDefault="00DD0177" w:rsidP="00D960CC">
            <w:pPr>
              <w:jc w:val="center"/>
              <w:rPr>
                <w:color w:val="000000"/>
                <w:sz w:val="20"/>
              </w:rPr>
            </w:pPr>
          </w:p>
        </w:tc>
        <w:tc>
          <w:tcPr>
            <w:tcW w:w="706" w:type="dxa"/>
            <w:tcBorders>
              <w:top w:val="nil"/>
              <w:left w:val="nil"/>
              <w:bottom w:val="single" w:sz="4" w:space="0" w:color="auto"/>
              <w:right w:val="single" w:sz="4" w:space="0" w:color="auto"/>
            </w:tcBorders>
            <w:shd w:val="clear" w:color="auto" w:fill="auto"/>
            <w:vAlign w:val="center"/>
          </w:tcPr>
          <w:p w14:paraId="5A114E83" w14:textId="77777777" w:rsidR="00DD0177" w:rsidRDefault="00DD0177" w:rsidP="00D960CC">
            <w:pPr>
              <w:jc w:val="center"/>
              <w:rPr>
                <w:color w:val="000000"/>
                <w:sz w:val="20"/>
              </w:rPr>
            </w:pPr>
          </w:p>
        </w:tc>
      </w:tr>
      <w:tr w:rsidR="00DD0177" w14:paraId="16B035A1" w14:textId="77777777" w:rsidTr="00D960CC">
        <w:trPr>
          <w:trHeight w:val="300"/>
          <w:jc w:val="center"/>
        </w:trPr>
        <w:tc>
          <w:tcPr>
            <w:tcW w:w="562" w:type="dxa"/>
            <w:tcBorders>
              <w:top w:val="nil"/>
              <w:left w:val="single" w:sz="4" w:space="0" w:color="auto"/>
              <w:bottom w:val="single" w:sz="4" w:space="0" w:color="auto"/>
              <w:right w:val="single" w:sz="4" w:space="0" w:color="auto"/>
            </w:tcBorders>
            <w:shd w:val="clear" w:color="auto" w:fill="auto"/>
            <w:vAlign w:val="center"/>
          </w:tcPr>
          <w:p w14:paraId="7BE491C3" w14:textId="77777777" w:rsidR="00DD0177" w:rsidRDefault="00DD0177" w:rsidP="00D960CC">
            <w:pPr>
              <w:jc w:val="center"/>
              <w:rPr>
                <w:color w:val="000000"/>
                <w:sz w:val="20"/>
              </w:rPr>
            </w:pPr>
            <w:r>
              <w:rPr>
                <w:color w:val="000000"/>
                <w:sz w:val="20"/>
              </w:rPr>
              <w:t>3</w:t>
            </w:r>
          </w:p>
        </w:tc>
        <w:tc>
          <w:tcPr>
            <w:tcW w:w="4691" w:type="dxa"/>
            <w:tcBorders>
              <w:top w:val="nil"/>
              <w:left w:val="nil"/>
              <w:bottom w:val="single" w:sz="4" w:space="0" w:color="auto"/>
              <w:right w:val="single" w:sz="4" w:space="0" w:color="auto"/>
            </w:tcBorders>
            <w:shd w:val="clear" w:color="auto" w:fill="auto"/>
            <w:vAlign w:val="center"/>
          </w:tcPr>
          <w:p w14:paraId="0AB8E7B2" w14:textId="77777777" w:rsidR="00DD0177" w:rsidRDefault="00DD0177" w:rsidP="00D960CC">
            <w:pPr>
              <w:rPr>
                <w:color w:val="000000"/>
                <w:sz w:val="20"/>
              </w:rPr>
            </w:pPr>
            <w:r>
              <w:rPr>
                <w:color w:val="000000"/>
                <w:sz w:val="20"/>
              </w:rPr>
              <w:t>Количество  газифицированных домов</w:t>
            </w:r>
          </w:p>
        </w:tc>
        <w:tc>
          <w:tcPr>
            <w:tcW w:w="1113" w:type="dxa"/>
            <w:tcBorders>
              <w:top w:val="nil"/>
              <w:left w:val="nil"/>
              <w:bottom w:val="single" w:sz="4" w:space="0" w:color="auto"/>
              <w:right w:val="single" w:sz="4" w:space="0" w:color="auto"/>
            </w:tcBorders>
            <w:shd w:val="clear" w:color="auto" w:fill="auto"/>
            <w:vAlign w:val="center"/>
          </w:tcPr>
          <w:p w14:paraId="729D42E5" w14:textId="77777777" w:rsidR="00DD0177" w:rsidRDefault="00DD0177" w:rsidP="00D960CC">
            <w:pPr>
              <w:jc w:val="center"/>
              <w:rPr>
                <w:color w:val="000000"/>
                <w:sz w:val="20"/>
              </w:rPr>
            </w:pPr>
            <w:r>
              <w:rPr>
                <w:color w:val="000000"/>
                <w:sz w:val="20"/>
              </w:rPr>
              <w:t>шт.</w:t>
            </w:r>
          </w:p>
        </w:tc>
        <w:tc>
          <w:tcPr>
            <w:tcW w:w="943" w:type="dxa"/>
            <w:tcBorders>
              <w:top w:val="nil"/>
              <w:left w:val="nil"/>
              <w:bottom w:val="single" w:sz="4" w:space="0" w:color="auto"/>
              <w:right w:val="single" w:sz="4" w:space="0" w:color="auto"/>
            </w:tcBorders>
            <w:shd w:val="clear" w:color="auto" w:fill="auto"/>
            <w:vAlign w:val="center"/>
          </w:tcPr>
          <w:p w14:paraId="161C43FB" w14:textId="77777777" w:rsidR="00DD0177" w:rsidRDefault="00DD0177" w:rsidP="00D960CC">
            <w:pPr>
              <w:jc w:val="center"/>
              <w:rPr>
                <w:color w:val="000000"/>
                <w:sz w:val="20"/>
              </w:rPr>
            </w:pPr>
            <w:r>
              <w:rPr>
                <w:color w:val="000000"/>
                <w:sz w:val="20"/>
              </w:rPr>
              <w:t>156</w:t>
            </w:r>
          </w:p>
        </w:tc>
        <w:tc>
          <w:tcPr>
            <w:tcW w:w="943" w:type="dxa"/>
            <w:tcBorders>
              <w:top w:val="nil"/>
              <w:left w:val="nil"/>
              <w:bottom w:val="single" w:sz="4" w:space="0" w:color="auto"/>
              <w:right w:val="single" w:sz="4" w:space="0" w:color="auto"/>
            </w:tcBorders>
            <w:shd w:val="clear" w:color="auto" w:fill="auto"/>
            <w:vAlign w:val="center"/>
          </w:tcPr>
          <w:p w14:paraId="5568A02A" w14:textId="77777777" w:rsidR="00DD0177" w:rsidRDefault="00DD0177" w:rsidP="00D960CC">
            <w:pPr>
              <w:jc w:val="center"/>
              <w:rPr>
                <w:color w:val="000000"/>
                <w:sz w:val="20"/>
              </w:rPr>
            </w:pPr>
            <w:r>
              <w:rPr>
                <w:color w:val="000000"/>
                <w:sz w:val="20"/>
              </w:rPr>
              <w:t>156</w:t>
            </w:r>
          </w:p>
        </w:tc>
        <w:tc>
          <w:tcPr>
            <w:tcW w:w="960" w:type="dxa"/>
            <w:tcBorders>
              <w:top w:val="nil"/>
              <w:left w:val="nil"/>
              <w:bottom w:val="single" w:sz="4" w:space="0" w:color="auto"/>
              <w:right w:val="single" w:sz="4" w:space="0" w:color="auto"/>
            </w:tcBorders>
            <w:shd w:val="clear" w:color="auto" w:fill="auto"/>
            <w:vAlign w:val="center"/>
          </w:tcPr>
          <w:p w14:paraId="29D55D00" w14:textId="77777777" w:rsidR="00DD0177" w:rsidRDefault="00DD0177" w:rsidP="00D960CC">
            <w:pPr>
              <w:jc w:val="center"/>
              <w:rPr>
                <w:color w:val="000000"/>
                <w:sz w:val="20"/>
              </w:rPr>
            </w:pPr>
            <w:r>
              <w:rPr>
                <w:color w:val="000000"/>
                <w:sz w:val="20"/>
              </w:rPr>
              <w:t>157</w:t>
            </w:r>
          </w:p>
        </w:tc>
        <w:tc>
          <w:tcPr>
            <w:tcW w:w="706" w:type="dxa"/>
            <w:tcBorders>
              <w:top w:val="nil"/>
              <w:left w:val="nil"/>
              <w:bottom w:val="single" w:sz="4" w:space="0" w:color="auto"/>
              <w:right w:val="single" w:sz="4" w:space="0" w:color="auto"/>
            </w:tcBorders>
            <w:shd w:val="clear" w:color="auto" w:fill="auto"/>
            <w:vAlign w:val="center"/>
          </w:tcPr>
          <w:p w14:paraId="795D987F" w14:textId="77777777" w:rsidR="00DD0177" w:rsidRDefault="00DD0177" w:rsidP="00D960CC">
            <w:pPr>
              <w:jc w:val="center"/>
              <w:rPr>
                <w:color w:val="000000"/>
                <w:sz w:val="20"/>
              </w:rPr>
            </w:pPr>
            <w:r>
              <w:rPr>
                <w:color w:val="000000"/>
                <w:sz w:val="20"/>
              </w:rPr>
              <w:t>157</w:t>
            </w:r>
          </w:p>
        </w:tc>
      </w:tr>
      <w:tr w:rsidR="00DD0177" w14:paraId="2AA7FD82" w14:textId="77777777" w:rsidTr="00D960CC">
        <w:trPr>
          <w:trHeight w:val="510"/>
          <w:jc w:val="center"/>
        </w:trPr>
        <w:tc>
          <w:tcPr>
            <w:tcW w:w="562" w:type="dxa"/>
            <w:tcBorders>
              <w:top w:val="nil"/>
              <w:left w:val="single" w:sz="4" w:space="0" w:color="auto"/>
              <w:bottom w:val="single" w:sz="4" w:space="0" w:color="auto"/>
              <w:right w:val="single" w:sz="4" w:space="0" w:color="auto"/>
            </w:tcBorders>
            <w:shd w:val="clear" w:color="auto" w:fill="auto"/>
            <w:vAlign w:val="center"/>
          </w:tcPr>
          <w:p w14:paraId="01060DC6" w14:textId="77777777" w:rsidR="00DD0177" w:rsidRDefault="00DD0177" w:rsidP="00D960CC">
            <w:pPr>
              <w:jc w:val="center"/>
              <w:rPr>
                <w:color w:val="000000"/>
                <w:sz w:val="20"/>
              </w:rPr>
            </w:pPr>
            <w:r>
              <w:rPr>
                <w:color w:val="000000"/>
                <w:sz w:val="20"/>
              </w:rPr>
              <w:t>4</w:t>
            </w:r>
          </w:p>
        </w:tc>
        <w:tc>
          <w:tcPr>
            <w:tcW w:w="4691" w:type="dxa"/>
            <w:tcBorders>
              <w:top w:val="nil"/>
              <w:left w:val="nil"/>
              <w:bottom w:val="single" w:sz="4" w:space="0" w:color="auto"/>
              <w:right w:val="single" w:sz="4" w:space="0" w:color="auto"/>
            </w:tcBorders>
            <w:shd w:val="clear" w:color="auto" w:fill="auto"/>
            <w:vAlign w:val="center"/>
          </w:tcPr>
          <w:p w14:paraId="604B25D1" w14:textId="77777777" w:rsidR="00DD0177" w:rsidRDefault="00DD0177" w:rsidP="00D960CC">
            <w:pPr>
              <w:rPr>
                <w:color w:val="000000"/>
                <w:sz w:val="20"/>
              </w:rPr>
            </w:pPr>
            <w:r>
              <w:rPr>
                <w:color w:val="000000"/>
                <w:sz w:val="20"/>
              </w:rPr>
              <w:t>Количество жильцов, охваченных центр. Газоснабжением</w:t>
            </w:r>
          </w:p>
        </w:tc>
        <w:tc>
          <w:tcPr>
            <w:tcW w:w="1113" w:type="dxa"/>
            <w:tcBorders>
              <w:top w:val="nil"/>
              <w:left w:val="nil"/>
              <w:bottom w:val="single" w:sz="4" w:space="0" w:color="auto"/>
              <w:right w:val="single" w:sz="4" w:space="0" w:color="auto"/>
            </w:tcBorders>
            <w:shd w:val="clear" w:color="auto" w:fill="auto"/>
            <w:vAlign w:val="center"/>
          </w:tcPr>
          <w:p w14:paraId="3DF6A84E" w14:textId="77777777" w:rsidR="00DD0177" w:rsidRDefault="00DD0177" w:rsidP="00D960CC">
            <w:pPr>
              <w:jc w:val="center"/>
              <w:rPr>
                <w:color w:val="000000"/>
                <w:sz w:val="20"/>
              </w:rPr>
            </w:pPr>
            <w:r>
              <w:rPr>
                <w:color w:val="000000"/>
                <w:sz w:val="20"/>
              </w:rPr>
              <w:t>чел.</w:t>
            </w:r>
          </w:p>
        </w:tc>
        <w:tc>
          <w:tcPr>
            <w:tcW w:w="943" w:type="dxa"/>
            <w:tcBorders>
              <w:top w:val="nil"/>
              <w:left w:val="nil"/>
              <w:bottom w:val="single" w:sz="4" w:space="0" w:color="auto"/>
              <w:right w:val="single" w:sz="4" w:space="0" w:color="auto"/>
            </w:tcBorders>
            <w:shd w:val="clear" w:color="auto" w:fill="auto"/>
            <w:vAlign w:val="center"/>
          </w:tcPr>
          <w:p w14:paraId="3AA3946C" w14:textId="77777777" w:rsidR="00DD0177" w:rsidRDefault="00DD0177" w:rsidP="00D960CC">
            <w:pPr>
              <w:jc w:val="center"/>
              <w:rPr>
                <w:color w:val="000000"/>
                <w:sz w:val="20"/>
              </w:rPr>
            </w:pPr>
          </w:p>
        </w:tc>
        <w:tc>
          <w:tcPr>
            <w:tcW w:w="943" w:type="dxa"/>
            <w:tcBorders>
              <w:top w:val="nil"/>
              <w:left w:val="nil"/>
              <w:bottom w:val="single" w:sz="4" w:space="0" w:color="auto"/>
              <w:right w:val="single" w:sz="4" w:space="0" w:color="auto"/>
            </w:tcBorders>
            <w:shd w:val="clear" w:color="auto" w:fill="auto"/>
            <w:vAlign w:val="center"/>
          </w:tcPr>
          <w:p w14:paraId="3081D624" w14:textId="77777777" w:rsidR="00DD0177" w:rsidRDefault="00DD0177" w:rsidP="00D960CC">
            <w:pPr>
              <w:jc w:val="center"/>
              <w:rPr>
                <w:color w:val="000000"/>
                <w:sz w:val="20"/>
              </w:rPr>
            </w:pPr>
          </w:p>
        </w:tc>
        <w:tc>
          <w:tcPr>
            <w:tcW w:w="960" w:type="dxa"/>
            <w:tcBorders>
              <w:top w:val="nil"/>
              <w:left w:val="nil"/>
              <w:bottom w:val="single" w:sz="4" w:space="0" w:color="auto"/>
              <w:right w:val="single" w:sz="4" w:space="0" w:color="auto"/>
            </w:tcBorders>
            <w:shd w:val="clear" w:color="auto" w:fill="auto"/>
            <w:vAlign w:val="center"/>
          </w:tcPr>
          <w:p w14:paraId="0000F3EE" w14:textId="77777777" w:rsidR="00DD0177" w:rsidRDefault="00DD0177" w:rsidP="00D960CC">
            <w:pPr>
              <w:jc w:val="center"/>
              <w:rPr>
                <w:color w:val="000000"/>
                <w:sz w:val="20"/>
              </w:rPr>
            </w:pPr>
          </w:p>
        </w:tc>
        <w:tc>
          <w:tcPr>
            <w:tcW w:w="706" w:type="dxa"/>
            <w:tcBorders>
              <w:top w:val="nil"/>
              <w:left w:val="nil"/>
              <w:bottom w:val="single" w:sz="4" w:space="0" w:color="auto"/>
              <w:right w:val="single" w:sz="4" w:space="0" w:color="auto"/>
            </w:tcBorders>
            <w:shd w:val="clear" w:color="auto" w:fill="auto"/>
            <w:vAlign w:val="center"/>
          </w:tcPr>
          <w:p w14:paraId="3F9AA490" w14:textId="77777777" w:rsidR="00DD0177" w:rsidRDefault="00DD0177" w:rsidP="00D960CC">
            <w:pPr>
              <w:jc w:val="center"/>
              <w:rPr>
                <w:color w:val="000000"/>
                <w:sz w:val="20"/>
              </w:rPr>
            </w:pPr>
          </w:p>
        </w:tc>
      </w:tr>
      <w:tr w:rsidR="00DD0177" w14:paraId="0C24F98B" w14:textId="77777777" w:rsidTr="00D960CC">
        <w:trPr>
          <w:trHeight w:val="510"/>
          <w:jc w:val="center"/>
        </w:trPr>
        <w:tc>
          <w:tcPr>
            <w:tcW w:w="562" w:type="dxa"/>
            <w:tcBorders>
              <w:top w:val="nil"/>
              <w:left w:val="single" w:sz="4" w:space="0" w:color="auto"/>
              <w:bottom w:val="single" w:sz="4" w:space="0" w:color="auto"/>
              <w:right w:val="single" w:sz="4" w:space="0" w:color="auto"/>
            </w:tcBorders>
            <w:shd w:val="clear" w:color="auto" w:fill="auto"/>
            <w:vAlign w:val="center"/>
          </w:tcPr>
          <w:p w14:paraId="09B539A6" w14:textId="77777777" w:rsidR="00DD0177" w:rsidRDefault="00DD0177" w:rsidP="00D960CC">
            <w:pPr>
              <w:jc w:val="center"/>
              <w:rPr>
                <w:color w:val="000000"/>
                <w:sz w:val="20"/>
              </w:rPr>
            </w:pPr>
            <w:r>
              <w:rPr>
                <w:color w:val="000000"/>
                <w:sz w:val="20"/>
              </w:rPr>
              <w:t>5</w:t>
            </w:r>
          </w:p>
        </w:tc>
        <w:tc>
          <w:tcPr>
            <w:tcW w:w="4691" w:type="dxa"/>
            <w:tcBorders>
              <w:top w:val="nil"/>
              <w:left w:val="nil"/>
              <w:bottom w:val="single" w:sz="4" w:space="0" w:color="auto"/>
              <w:right w:val="single" w:sz="4" w:space="0" w:color="auto"/>
            </w:tcBorders>
            <w:shd w:val="clear" w:color="auto" w:fill="auto"/>
            <w:vAlign w:val="center"/>
          </w:tcPr>
          <w:p w14:paraId="08714B7B" w14:textId="77777777" w:rsidR="00DD0177" w:rsidRDefault="00DD0177" w:rsidP="00D960CC">
            <w:pPr>
              <w:rPr>
                <w:color w:val="000000"/>
                <w:sz w:val="20"/>
              </w:rPr>
            </w:pPr>
            <w:r>
              <w:rPr>
                <w:color w:val="000000"/>
                <w:sz w:val="20"/>
              </w:rPr>
              <w:t>Количество жильцов, охваченных баллонным  Газоснабжением</w:t>
            </w:r>
          </w:p>
        </w:tc>
        <w:tc>
          <w:tcPr>
            <w:tcW w:w="1113" w:type="dxa"/>
            <w:tcBorders>
              <w:top w:val="nil"/>
              <w:left w:val="nil"/>
              <w:bottom w:val="single" w:sz="4" w:space="0" w:color="auto"/>
              <w:right w:val="single" w:sz="4" w:space="0" w:color="auto"/>
            </w:tcBorders>
            <w:shd w:val="clear" w:color="auto" w:fill="auto"/>
            <w:vAlign w:val="center"/>
          </w:tcPr>
          <w:p w14:paraId="7D696DAB" w14:textId="77777777" w:rsidR="00DD0177" w:rsidRDefault="00DD0177" w:rsidP="00D960CC">
            <w:pPr>
              <w:jc w:val="center"/>
              <w:rPr>
                <w:color w:val="000000"/>
                <w:sz w:val="20"/>
              </w:rPr>
            </w:pPr>
            <w:r>
              <w:rPr>
                <w:color w:val="000000"/>
                <w:sz w:val="20"/>
              </w:rPr>
              <w:t>чел.</w:t>
            </w:r>
          </w:p>
        </w:tc>
        <w:tc>
          <w:tcPr>
            <w:tcW w:w="943" w:type="dxa"/>
            <w:tcBorders>
              <w:top w:val="nil"/>
              <w:left w:val="nil"/>
              <w:bottom w:val="single" w:sz="4" w:space="0" w:color="auto"/>
              <w:right w:val="single" w:sz="4" w:space="0" w:color="auto"/>
            </w:tcBorders>
            <w:shd w:val="clear" w:color="auto" w:fill="auto"/>
            <w:vAlign w:val="center"/>
          </w:tcPr>
          <w:p w14:paraId="50A13DF8" w14:textId="77777777" w:rsidR="00DD0177" w:rsidRDefault="00DD0177" w:rsidP="00D960CC">
            <w:pPr>
              <w:jc w:val="center"/>
              <w:rPr>
                <w:color w:val="000000"/>
                <w:sz w:val="20"/>
              </w:rPr>
            </w:pPr>
          </w:p>
        </w:tc>
        <w:tc>
          <w:tcPr>
            <w:tcW w:w="943" w:type="dxa"/>
            <w:tcBorders>
              <w:top w:val="nil"/>
              <w:left w:val="nil"/>
              <w:bottom w:val="single" w:sz="4" w:space="0" w:color="auto"/>
              <w:right w:val="single" w:sz="4" w:space="0" w:color="auto"/>
            </w:tcBorders>
            <w:shd w:val="clear" w:color="auto" w:fill="auto"/>
            <w:vAlign w:val="center"/>
          </w:tcPr>
          <w:p w14:paraId="54D32EE1" w14:textId="77777777" w:rsidR="00DD0177" w:rsidRDefault="00DD0177" w:rsidP="00D960CC">
            <w:pPr>
              <w:jc w:val="center"/>
              <w:rPr>
                <w:color w:val="000000"/>
                <w:sz w:val="20"/>
              </w:rPr>
            </w:pPr>
          </w:p>
        </w:tc>
        <w:tc>
          <w:tcPr>
            <w:tcW w:w="960" w:type="dxa"/>
            <w:tcBorders>
              <w:top w:val="nil"/>
              <w:left w:val="nil"/>
              <w:bottom w:val="single" w:sz="4" w:space="0" w:color="auto"/>
              <w:right w:val="single" w:sz="4" w:space="0" w:color="auto"/>
            </w:tcBorders>
            <w:shd w:val="clear" w:color="auto" w:fill="auto"/>
            <w:vAlign w:val="center"/>
          </w:tcPr>
          <w:p w14:paraId="44BA5B22" w14:textId="77777777" w:rsidR="00DD0177" w:rsidRDefault="00DD0177" w:rsidP="00D960CC">
            <w:pPr>
              <w:jc w:val="center"/>
              <w:rPr>
                <w:color w:val="000000"/>
                <w:sz w:val="20"/>
              </w:rPr>
            </w:pPr>
          </w:p>
        </w:tc>
        <w:tc>
          <w:tcPr>
            <w:tcW w:w="706" w:type="dxa"/>
            <w:tcBorders>
              <w:top w:val="nil"/>
              <w:left w:val="nil"/>
              <w:bottom w:val="single" w:sz="4" w:space="0" w:color="auto"/>
              <w:right w:val="single" w:sz="4" w:space="0" w:color="auto"/>
            </w:tcBorders>
            <w:shd w:val="clear" w:color="auto" w:fill="auto"/>
            <w:vAlign w:val="center"/>
          </w:tcPr>
          <w:p w14:paraId="3C4708AF" w14:textId="77777777" w:rsidR="00DD0177" w:rsidRDefault="00DD0177" w:rsidP="00D960CC">
            <w:pPr>
              <w:jc w:val="center"/>
              <w:rPr>
                <w:color w:val="000000"/>
                <w:sz w:val="20"/>
              </w:rPr>
            </w:pPr>
          </w:p>
        </w:tc>
      </w:tr>
    </w:tbl>
    <w:p w14:paraId="0186066B" w14:textId="77777777" w:rsidR="00DD0177" w:rsidRDefault="00DD0177" w:rsidP="00DD0177">
      <w:pPr>
        <w:pStyle w:val="HTML0"/>
        <w:jc w:val="both"/>
        <w:rPr>
          <w:b/>
          <w:bCs/>
          <w:color w:val="000000"/>
          <w:sz w:val="22"/>
          <w:szCs w:val="22"/>
        </w:rPr>
      </w:pPr>
    </w:p>
    <w:p w14:paraId="0DB0DDD6" w14:textId="7342CCD5" w:rsidR="00DD0177" w:rsidRPr="00C81C27" w:rsidRDefault="00DD0177" w:rsidP="00DD0177">
      <w:pPr>
        <w:pStyle w:val="HTML0"/>
        <w:jc w:val="both"/>
        <w:rPr>
          <w:i w:val="0"/>
          <w:iCs/>
          <w:sz w:val="28"/>
        </w:rPr>
      </w:pPr>
      <w:r w:rsidRPr="00A45C38">
        <w:rPr>
          <w:b/>
          <w:bCs/>
          <w:i w:val="0"/>
          <w:iCs/>
          <w:color w:val="000000"/>
          <w:sz w:val="22"/>
          <w:szCs w:val="22"/>
        </w:rPr>
        <w:t xml:space="preserve">Таблица </w:t>
      </w:r>
      <w:r w:rsidR="00B753B8">
        <w:rPr>
          <w:b/>
          <w:bCs/>
          <w:i w:val="0"/>
          <w:iCs/>
          <w:color w:val="000000"/>
          <w:sz w:val="22"/>
          <w:szCs w:val="22"/>
        </w:rPr>
        <w:t>2</w:t>
      </w:r>
      <w:r>
        <w:rPr>
          <w:b/>
          <w:bCs/>
          <w:i w:val="0"/>
          <w:iCs/>
          <w:color w:val="000000"/>
          <w:sz w:val="22"/>
          <w:szCs w:val="22"/>
        </w:rPr>
        <w:t>.31.</w:t>
      </w:r>
      <w:r w:rsidRPr="00A45C38">
        <w:rPr>
          <w:b/>
          <w:bCs/>
          <w:i w:val="0"/>
          <w:iCs/>
          <w:color w:val="000000"/>
          <w:sz w:val="22"/>
          <w:szCs w:val="22"/>
        </w:rPr>
        <w:t xml:space="preserve"> Среднегодовой спрос коммунальных ресурсов</w:t>
      </w:r>
      <w:r>
        <w:rPr>
          <w:b/>
          <w:bCs/>
          <w:i w:val="0"/>
          <w:iCs/>
          <w:color w:val="000000"/>
          <w:sz w:val="22"/>
          <w:szCs w:val="22"/>
        </w:rPr>
        <w:t xml:space="preserve"> в сфере  газоснабжения</w:t>
      </w:r>
      <w:r w:rsidRPr="00A45C38">
        <w:rPr>
          <w:b/>
          <w:bCs/>
          <w:i w:val="0"/>
          <w:iCs/>
          <w:color w:val="000000"/>
          <w:sz w:val="22"/>
          <w:szCs w:val="22"/>
        </w:rPr>
        <w:t>, тыс.м3</w:t>
      </w:r>
    </w:p>
    <w:tbl>
      <w:tblPr>
        <w:tblW w:w="9911" w:type="dxa"/>
        <w:jc w:val="center"/>
        <w:tblLook w:val="04A0" w:firstRow="1" w:lastRow="0" w:firstColumn="1" w:lastColumn="0" w:noHBand="0" w:noVBand="1"/>
      </w:tblPr>
      <w:tblGrid>
        <w:gridCol w:w="6627"/>
        <w:gridCol w:w="995"/>
        <w:gridCol w:w="995"/>
        <w:gridCol w:w="1294"/>
      </w:tblGrid>
      <w:tr w:rsidR="00DD0177" w:rsidRPr="00A45C38" w14:paraId="20258235" w14:textId="77777777" w:rsidTr="00D960CC">
        <w:trPr>
          <w:trHeight w:val="300"/>
          <w:jc w:val="center"/>
        </w:trPr>
        <w:tc>
          <w:tcPr>
            <w:tcW w:w="66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B1F9A" w14:textId="77777777" w:rsidR="00DD0177" w:rsidRPr="00A45C38" w:rsidRDefault="00DD0177" w:rsidP="00D960CC">
            <w:pPr>
              <w:jc w:val="center"/>
              <w:rPr>
                <w:b/>
                <w:bCs/>
                <w:color w:val="000000"/>
                <w:sz w:val="22"/>
                <w:szCs w:val="22"/>
              </w:rPr>
            </w:pPr>
            <w:r w:rsidRPr="00A45C38">
              <w:rPr>
                <w:b/>
                <w:bCs/>
                <w:color w:val="000000"/>
                <w:sz w:val="22"/>
                <w:szCs w:val="22"/>
              </w:rPr>
              <w:t>Наименование показателя</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14:paraId="58383983" w14:textId="77777777" w:rsidR="00DD0177" w:rsidRPr="00A45C38" w:rsidRDefault="00DD0177" w:rsidP="00D960CC">
            <w:pPr>
              <w:jc w:val="center"/>
              <w:rPr>
                <w:b/>
                <w:bCs/>
                <w:color w:val="000000"/>
                <w:sz w:val="22"/>
                <w:szCs w:val="22"/>
              </w:rPr>
            </w:pPr>
            <w:r w:rsidRPr="00A45C38">
              <w:rPr>
                <w:b/>
                <w:bCs/>
                <w:color w:val="000000"/>
                <w:sz w:val="22"/>
                <w:szCs w:val="22"/>
              </w:rPr>
              <w:t>2021</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14:paraId="00034197" w14:textId="77777777" w:rsidR="00DD0177" w:rsidRPr="00A45C38" w:rsidRDefault="00DD0177" w:rsidP="00D960CC">
            <w:pPr>
              <w:jc w:val="center"/>
              <w:rPr>
                <w:b/>
                <w:bCs/>
                <w:color w:val="000000"/>
                <w:sz w:val="22"/>
                <w:szCs w:val="22"/>
              </w:rPr>
            </w:pPr>
            <w:r w:rsidRPr="00A45C38">
              <w:rPr>
                <w:b/>
                <w:bCs/>
                <w:color w:val="000000"/>
                <w:sz w:val="22"/>
                <w:szCs w:val="22"/>
              </w:rPr>
              <w:t>2022</w:t>
            </w:r>
          </w:p>
        </w:tc>
        <w:tc>
          <w:tcPr>
            <w:tcW w:w="1294" w:type="dxa"/>
            <w:tcBorders>
              <w:top w:val="single" w:sz="4" w:space="0" w:color="auto"/>
              <w:left w:val="nil"/>
              <w:bottom w:val="single" w:sz="4" w:space="0" w:color="auto"/>
              <w:right w:val="single" w:sz="4" w:space="0" w:color="auto"/>
            </w:tcBorders>
            <w:shd w:val="clear" w:color="auto" w:fill="auto"/>
            <w:noWrap/>
            <w:vAlign w:val="center"/>
            <w:hideMark/>
          </w:tcPr>
          <w:p w14:paraId="17F80005" w14:textId="77777777" w:rsidR="00DD0177" w:rsidRPr="00A45C38" w:rsidRDefault="00DD0177" w:rsidP="00D960CC">
            <w:pPr>
              <w:jc w:val="center"/>
              <w:rPr>
                <w:b/>
                <w:bCs/>
                <w:color w:val="000000"/>
                <w:sz w:val="22"/>
                <w:szCs w:val="22"/>
              </w:rPr>
            </w:pPr>
            <w:r w:rsidRPr="00A45C38">
              <w:rPr>
                <w:b/>
                <w:bCs/>
                <w:color w:val="000000"/>
                <w:sz w:val="22"/>
                <w:szCs w:val="22"/>
              </w:rPr>
              <w:t>2023</w:t>
            </w:r>
          </w:p>
        </w:tc>
      </w:tr>
      <w:tr w:rsidR="00DD0177" w:rsidRPr="00A45C38" w14:paraId="701E1A24" w14:textId="77777777" w:rsidTr="00D960CC">
        <w:trPr>
          <w:trHeight w:val="300"/>
          <w:jc w:val="center"/>
        </w:trPr>
        <w:tc>
          <w:tcPr>
            <w:tcW w:w="9911" w:type="dxa"/>
            <w:gridSpan w:val="4"/>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5A00EA01" w14:textId="77777777" w:rsidR="00DD0177" w:rsidRPr="00A45C38" w:rsidRDefault="00DD0177" w:rsidP="00D960CC">
            <w:pPr>
              <w:jc w:val="center"/>
              <w:rPr>
                <w:b/>
                <w:bCs/>
                <w:color w:val="000000"/>
                <w:sz w:val="22"/>
                <w:szCs w:val="22"/>
              </w:rPr>
            </w:pPr>
            <w:r w:rsidRPr="00A45C38">
              <w:rPr>
                <w:b/>
                <w:bCs/>
                <w:color w:val="000000"/>
                <w:sz w:val="22"/>
                <w:szCs w:val="22"/>
              </w:rPr>
              <w:t xml:space="preserve">Газоснабжение </w:t>
            </w:r>
          </w:p>
        </w:tc>
      </w:tr>
      <w:tr w:rsidR="00DD0177" w:rsidRPr="00A45C38" w14:paraId="450B1B70" w14:textId="77777777" w:rsidTr="00D960CC">
        <w:trPr>
          <w:trHeight w:val="300"/>
          <w:jc w:val="center"/>
        </w:trPr>
        <w:tc>
          <w:tcPr>
            <w:tcW w:w="6627" w:type="dxa"/>
            <w:tcBorders>
              <w:top w:val="nil"/>
              <w:left w:val="single" w:sz="4" w:space="0" w:color="auto"/>
              <w:bottom w:val="single" w:sz="4" w:space="0" w:color="auto"/>
              <w:right w:val="single" w:sz="4" w:space="0" w:color="auto"/>
            </w:tcBorders>
            <w:shd w:val="clear" w:color="auto" w:fill="auto"/>
            <w:vAlign w:val="center"/>
            <w:hideMark/>
          </w:tcPr>
          <w:p w14:paraId="4DDDBD48" w14:textId="77777777" w:rsidR="00DD0177" w:rsidRPr="00A45C38" w:rsidRDefault="00DD0177" w:rsidP="00D960CC">
            <w:pPr>
              <w:rPr>
                <w:color w:val="000000"/>
                <w:sz w:val="22"/>
                <w:szCs w:val="22"/>
              </w:rPr>
            </w:pPr>
            <w:r w:rsidRPr="00A45C38">
              <w:rPr>
                <w:color w:val="000000"/>
                <w:sz w:val="22"/>
                <w:szCs w:val="22"/>
              </w:rPr>
              <w:t>Население</w:t>
            </w:r>
          </w:p>
        </w:tc>
        <w:tc>
          <w:tcPr>
            <w:tcW w:w="995" w:type="dxa"/>
            <w:tcBorders>
              <w:top w:val="nil"/>
              <w:left w:val="nil"/>
              <w:bottom w:val="single" w:sz="4" w:space="0" w:color="auto"/>
              <w:right w:val="single" w:sz="4" w:space="0" w:color="auto"/>
            </w:tcBorders>
            <w:shd w:val="clear" w:color="auto" w:fill="auto"/>
            <w:noWrap/>
            <w:vAlign w:val="center"/>
          </w:tcPr>
          <w:p w14:paraId="4EB343B4" w14:textId="77777777" w:rsidR="00DD0177" w:rsidRPr="00AC3E88" w:rsidRDefault="00DD0177" w:rsidP="00D960CC">
            <w:pPr>
              <w:jc w:val="center"/>
              <w:rPr>
                <w:color w:val="000000"/>
                <w:sz w:val="22"/>
                <w:szCs w:val="22"/>
              </w:rPr>
            </w:pPr>
            <w:r w:rsidRPr="00AC3E88">
              <w:rPr>
                <w:color w:val="000000"/>
                <w:sz w:val="22"/>
                <w:szCs w:val="22"/>
              </w:rPr>
              <w:t>390,054</w:t>
            </w:r>
          </w:p>
        </w:tc>
        <w:tc>
          <w:tcPr>
            <w:tcW w:w="995" w:type="dxa"/>
            <w:tcBorders>
              <w:top w:val="nil"/>
              <w:left w:val="nil"/>
              <w:bottom w:val="single" w:sz="4" w:space="0" w:color="auto"/>
              <w:right w:val="single" w:sz="4" w:space="0" w:color="auto"/>
            </w:tcBorders>
            <w:shd w:val="clear" w:color="auto" w:fill="auto"/>
            <w:noWrap/>
            <w:vAlign w:val="center"/>
          </w:tcPr>
          <w:p w14:paraId="4E393458" w14:textId="77777777" w:rsidR="00DD0177" w:rsidRPr="00AC3E88" w:rsidRDefault="00DD0177" w:rsidP="00D960CC">
            <w:pPr>
              <w:jc w:val="center"/>
              <w:rPr>
                <w:color w:val="000000"/>
                <w:sz w:val="22"/>
                <w:szCs w:val="22"/>
              </w:rPr>
            </w:pPr>
            <w:r w:rsidRPr="00AC3E88">
              <w:rPr>
                <w:color w:val="000000"/>
                <w:sz w:val="22"/>
                <w:szCs w:val="22"/>
              </w:rPr>
              <w:t>382,747</w:t>
            </w:r>
          </w:p>
        </w:tc>
        <w:tc>
          <w:tcPr>
            <w:tcW w:w="1294" w:type="dxa"/>
            <w:tcBorders>
              <w:top w:val="nil"/>
              <w:left w:val="nil"/>
              <w:bottom w:val="single" w:sz="4" w:space="0" w:color="auto"/>
              <w:right w:val="single" w:sz="4" w:space="0" w:color="auto"/>
            </w:tcBorders>
            <w:shd w:val="clear" w:color="auto" w:fill="auto"/>
            <w:noWrap/>
            <w:vAlign w:val="center"/>
          </w:tcPr>
          <w:p w14:paraId="0399F9A7" w14:textId="77777777" w:rsidR="00DD0177" w:rsidRPr="00AC3E88" w:rsidRDefault="00DD0177" w:rsidP="00D960CC">
            <w:pPr>
              <w:jc w:val="center"/>
              <w:rPr>
                <w:color w:val="000000"/>
                <w:sz w:val="22"/>
                <w:szCs w:val="22"/>
              </w:rPr>
            </w:pPr>
            <w:r w:rsidRPr="00AC3E88">
              <w:rPr>
                <w:color w:val="000000"/>
                <w:sz w:val="22"/>
                <w:szCs w:val="22"/>
              </w:rPr>
              <w:t>362,961</w:t>
            </w:r>
          </w:p>
        </w:tc>
      </w:tr>
      <w:tr w:rsidR="00DD0177" w:rsidRPr="00A45C38" w14:paraId="0E6D09DE" w14:textId="77777777" w:rsidTr="00D960CC">
        <w:trPr>
          <w:trHeight w:val="300"/>
          <w:jc w:val="center"/>
        </w:trPr>
        <w:tc>
          <w:tcPr>
            <w:tcW w:w="6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287220" w14:textId="77777777" w:rsidR="00DD0177" w:rsidRPr="00A45C38" w:rsidRDefault="00DD0177" w:rsidP="00D960CC">
            <w:pPr>
              <w:rPr>
                <w:color w:val="000000"/>
                <w:sz w:val="22"/>
                <w:szCs w:val="22"/>
              </w:rPr>
            </w:pPr>
            <w:r w:rsidRPr="00A45C38">
              <w:rPr>
                <w:color w:val="000000"/>
                <w:sz w:val="22"/>
                <w:szCs w:val="22"/>
              </w:rPr>
              <w:t>Бюджетные потребители</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68AF18AE" w14:textId="77777777" w:rsidR="00DD0177" w:rsidRPr="00AC3E88" w:rsidRDefault="00DD0177" w:rsidP="00D960CC">
            <w:pPr>
              <w:jc w:val="center"/>
              <w:rPr>
                <w:color w:val="000000"/>
                <w:sz w:val="22"/>
                <w:szCs w:val="22"/>
              </w:rPr>
            </w:pPr>
            <w:r w:rsidRPr="00AC3E88">
              <w:rPr>
                <w:color w:val="000000"/>
                <w:sz w:val="22"/>
                <w:szCs w:val="22"/>
              </w:rPr>
              <w:t>8,300</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2052A9FF" w14:textId="77777777" w:rsidR="00DD0177" w:rsidRPr="00AC3E88" w:rsidRDefault="00DD0177" w:rsidP="00D960CC">
            <w:pPr>
              <w:jc w:val="center"/>
              <w:rPr>
                <w:color w:val="000000"/>
                <w:sz w:val="22"/>
                <w:szCs w:val="22"/>
              </w:rPr>
            </w:pPr>
            <w:r w:rsidRPr="00AC3E88">
              <w:rPr>
                <w:color w:val="000000"/>
                <w:sz w:val="22"/>
                <w:szCs w:val="22"/>
              </w:rPr>
              <w:t>8,400</w:t>
            </w:r>
          </w:p>
        </w:tc>
        <w:tc>
          <w:tcPr>
            <w:tcW w:w="1294" w:type="dxa"/>
            <w:tcBorders>
              <w:top w:val="single" w:sz="4" w:space="0" w:color="auto"/>
              <w:left w:val="nil"/>
              <w:bottom w:val="single" w:sz="4" w:space="0" w:color="auto"/>
              <w:right w:val="single" w:sz="4" w:space="0" w:color="auto"/>
            </w:tcBorders>
            <w:shd w:val="clear" w:color="auto" w:fill="auto"/>
            <w:vAlign w:val="center"/>
          </w:tcPr>
          <w:p w14:paraId="1E506CDD" w14:textId="77777777" w:rsidR="00DD0177" w:rsidRPr="00AC3E88" w:rsidRDefault="00DD0177" w:rsidP="00D960CC">
            <w:pPr>
              <w:jc w:val="center"/>
              <w:rPr>
                <w:color w:val="000000"/>
                <w:sz w:val="22"/>
                <w:szCs w:val="22"/>
              </w:rPr>
            </w:pPr>
            <w:r w:rsidRPr="00AC3E88">
              <w:rPr>
                <w:color w:val="000000"/>
                <w:sz w:val="22"/>
                <w:szCs w:val="22"/>
              </w:rPr>
              <w:t>6,800</w:t>
            </w:r>
          </w:p>
        </w:tc>
      </w:tr>
      <w:tr w:rsidR="00DD0177" w:rsidRPr="00A45C38" w14:paraId="77314F65" w14:textId="77777777" w:rsidTr="00D960CC">
        <w:trPr>
          <w:trHeight w:val="300"/>
          <w:jc w:val="center"/>
        </w:trPr>
        <w:tc>
          <w:tcPr>
            <w:tcW w:w="6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204A3E" w14:textId="77777777" w:rsidR="00DD0177" w:rsidRPr="00A45C38" w:rsidRDefault="00DD0177" w:rsidP="00D960CC">
            <w:pPr>
              <w:rPr>
                <w:color w:val="000000"/>
                <w:sz w:val="22"/>
                <w:szCs w:val="22"/>
              </w:rPr>
            </w:pPr>
            <w:r w:rsidRPr="00A45C38">
              <w:rPr>
                <w:color w:val="000000"/>
                <w:sz w:val="22"/>
                <w:szCs w:val="22"/>
              </w:rPr>
              <w:t>Прочие потребители</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59CCCFAA" w14:textId="77777777" w:rsidR="00DD0177" w:rsidRPr="00AC3E88" w:rsidRDefault="00DD0177" w:rsidP="00D960CC">
            <w:pPr>
              <w:jc w:val="center"/>
              <w:rPr>
                <w:color w:val="000000"/>
                <w:sz w:val="22"/>
                <w:szCs w:val="22"/>
              </w:rPr>
            </w:pPr>
            <w:r w:rsidRPr="00AC3E88">
              <w:rPr>
                <w:color w:val="000000"/>
                <w:sz w:val="22"/>
                <w:szCs w:val="22"/>
              </w:rPr>
              <w:t>9,560</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21478DDE" w14:textId="77777777" w:rsidR="00DD0177" w:rsidRPr="00AC3E88" w:rsidRDefault="00DD0177" w:rsidP="00D960CC">
            <w:pPr>
              <w:jc w:val="center"/>
              <w:rPr>
                <w:color w:val="000000"/>
                <w:sz w:val="22"/>
                <w:szCs w:val="22"/>
              </w:rPr>
            </w:pPr>
            <w:r w:rsidRPr="00AC3E88">
              <w:rPr>
                <w:color w:val="000000"/>
                <w:sz w:val="22"/>
                <w:szCs w:val="22"/>
              </w:rPr>
              <w:t>9,560</w:t>
            </w:r>
          </w:p>
        </w:tc>
        <w:tc>
          <w:tcPr>
            <w:tcW w:w="1294" w:type="dxa"/>
            <w:tcBorders>
              <w:top w:val="single" w:sz="4" w:space="0" w:color="auto"/>
              <w:left w:val="nil"/>
              <w:bottom w:val="single" w:sz="4" w:space="0" w:color="auto"/>
              <w:right w:val="single" w:sz="4" w:space="0" w:color="auto"/>
            </w:tcBorders>
            <w:shd w:val="clear" w:color="auto" w:fill="auto"/>
            <w:vAlign w:val="center"/>
          </w:tcPr>
          <w:p w14:paraId="511A40B5" w14:textId="77777777" w:rsidR="00DD0177" w:rsidRPr="00AC3E88" w:rsidRDefault="00DD0177" w:rsidP="00D960CC">
            <w:pPr>
              <w:jc w:val="center"/>
              <w:rPr>
                <w:color w:val="000000"/>
                <w:sz w:val="22"/>
                <w:szCs w:val="22"/>
              </w:rPr>
            </w:pPr>
            <w:r w:rsidRPr="00AC3E88">
              <w:rPr>
                <w:color w:val="000000"/>
                <w:sz w:val="22"/>
                <w:szCs w:val="22"/>
              </w:rPr>
              <w:t>9,560</w:t>
            </w:r>
          </w:p>
        </w:tc>
      </w:tr>
      <w:tr w:rsidR="00DD0177" w:rsidRPr="00A45C38" w14:paraId="691444C6" w14:textId="77777777" w:rsidTr="00D960CC">
        <w:trPr>
          <w:trHeight w:val="300"/>
          <w:jc w:val="center"/>
        </w:trPr>
        <w:tc>
          <w:tcPr>
            <w:tcW w:w="6627" w:type="dxa"/>
            <w:tcBorders>
              <w:top w:val="single" w:sz="4" w:space="0" w:color="auto"/>
              <w:left w:val="single" w:sz="4" w:space="0" w:color="auto"/>
              <w:bottom w:val="single" w:sz="4" w:space="0" w:color="auto"/>
              <w:right w:val="single" w:sz="4" w:space="0" w:color="auto"/>
            </w:tcBorders>
            <w:shd w:val="clear" w:color="auto" w:fill="auto"/>
            <w:vAlign w:val="center"/>
          </w:tcPr>
          <w:p w14:paraId="39BFC842" w14:textId="77777777" w:rsidR="00DD0177" w:rsidRPr="00A45C38" w:rsidRDefault="00DD0177" w:rsidP="00D960CC">
            <w:pPr>
              <w:rPr>
                <w:color w:val="000000"/>
                <w:sz w:val="22"/>
                <w:szCs w:val="22"/>
              </w:rPr>
            </w:pPr>
            <w:r>
              <w:rPr>
                <w:color w:val="000000"/>
                <w:sz w:val="22"/>
                <w:szCs w:val="22"/>
              </w:rPr>
              <w:t>ИТОГО</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0D725B7B" w14:textId="77777777" w:rsidR="00DD0177" w:rsidRPr="00AC3E88" w:rsidRDefault="00DD0177" w:rsidP="00D960CC">
            <w:pPr>
              <w:jc w:val="center"/>
              <w:rPr>
                <w:color w:val="000000"/>
                <w:sz w:val="22"/>
                <w:szCs w:val="22"/>
              </w:rPr>
            </w:pPr>
            <w:r w:rsidRPr="00AC3E88">
              <w:rPr>
                <w:color w:val="000000"/>
                <w:sz w:val="22"/>
                <w:szCs w:val="22"/>
              </w:rPr>
              <w:t>407,914</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772C2671" w14:textId="77777777" w:rsidR="00DD0177" w:rsidRPr="00AC3E88" w:rsidRDefault="00DD0177" w:rsidP="00D960CC">
            <w:pPr>
              <w:jc w:val="center"/>
              <w:rPr>
                <w:color w:val="000000"/>
                <w:sz w:val="22"/>
                <w:szCs w:val="22"/>
              </w:rPr>
            </w:pPr>
            <w:r w:rsidRPr="00AC3E88">
              <w:rPr>
                <w:color w:val="000000"/>
                <w:sz w:val="22"/>
                <w:szCs w:val="22"/>
              </w:rPr>
              <w:t>400,707</w:t>
            </w:r>
          </w:p>
        </w:tc>
        <w:tc>
          <w:tcPr>
            <w:tcW w:w="1294" w:type="dxa"/>
            <w:tcBorders>
              <w:top w:val="single" w:sz="4" w:space="0" w:color="auto"/>
              <w:left w:val="nil"/>
              <w:bottom w:val="single" w:sz="4" w:space="0" w:color="auto"/>
              <w:right w:val="single" w:sz="4" w:space="0" w:color="auto"/>
            </w:tcBorders>
            <w:shd w:val="clear" w:color="auto" w:fill="auto"/>
            <w:vAlign w:val="center"/>
          </w:tcPr>
          <w:p w14:paraId="73CBB60F" w14:textId="77777777" w:rsidR="00DD0177" w:rsidRPr="00AC3E88" w:rsidRDefault="00DD0177" w:rsidP="00D960CC">
            <w:pPr>
              <w:jc w:val="center"/>
              <w:rPr>
                <w:color w:val="000000"/>
                <w:sz w:val="22"/>
                <w:szCs w:val="22"/>
              </w:rPr>
            </w:pPr>
            <w:r w:rsidRPr="00AC3E88">
              <w:rPr>
                <w:color w:val="000000"/>
                <w:sz w:val="22"/>
                <w:szCs w:val="22"/>
              </w:rPr>
              <w:t>379,321</w:t>
            </w:r>
          </w:p>
        </w:tc>
      </w:tr>
    </w:tbl>
    <w:p w14:paraId="499F4C5A" w14:textId="77777777" w:rsidR="00DD0177" w:rsidRPr="001F460A" w:rsidRDefault="00DD0177" w:rsidP="00DD0177">
      <w:pPr>
        <w:pStyle w:val="3"/>
        <w:jc w:val="both"/>
        <w:rPr>
          <w:rFonts w:ascii="Times New Roman" w:hAnsi="Times New Roman"/>
          <w:b w:val="0"/>
          <w:sz w:val="22"/>
          <w:szCs w:val="22"/>
        </w:rPr>
      </w:pPr>
      <w:bookmarkStart w:id="24" w:name="_Toc170246349"/>
      <w:r w:rsidRPr="001F460A">
        <w:rPr>
          <w:rFonts w:ascii="Times New Roman" w:hAnsi="Times New Roman"/>
          <w:sz w:val="22"/>
          <w:szCs w:val="22"/>
        </w:rPr>
        <w:t xml:space="preserve">Таблица </w:t>
      </w:r>
      <w:r>
        <w:rPr>
          <w:rFonts w:ascii="Times New Roman" w:hAnsi="Times New Roman"/>
          <w:sz w:val="22"/>
          <w:szCs w:val="22"/>
        </w:rPr>
        <w:t>3.32.</w:t>
      </w:r>
      <w:r w:rsidRPr="001F460A">
        <w:rPr>
          <w:rFonts w:ascii="Times New Roman" w:hAnsi="Times New Roman"/>
          <w:sz w:val="22"/>
          <w:szCs w:val="22"/>
        </w:rPr>
        <w:t>Характеристика  газовых сетей для газоснабжения существующих объектов жилищного фонда, социальной и производственной сферы в МО «</w:t>
      </w:r>
      <w:r>
        <w:rPr>
          <w:rFonts w:ascii="Times New Roman" w:hAnsi="Times New Roman"/>
          <w:sz w:val="22"/>
          <w:szCs w:val="22"/>
        </w:rPr>
        <w:t>Егорьевский</w:t>
      </w:r>
      <w:r w:rsidRPr="001F460A">
        <w:rPr>
          <w:rFonts w:ascii="Times New Roman" w:hAnsi="Times New Roman"/>
          <w:sz w:val="22"/>
          <w:szCs w:val="22"/>
        </w:rPr>
        <w:t xml:space="preserve"> сельсовет» Касторенского района</w:t>
      </w:r>
      <w:bookmarkEnd w:id="24"/>
    </w:p>
    <w:tbl>
      <w:tblPr>
        <w:tblW w:w="9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2786"/>
        <w:gridCol w:w="4140"/>
        <w:gridCol w:w="1080"/>
        <w:gridCol w:w="1080"/>
      </w:tblGrid>
      <w:tr w:rsidR="00DD0177" w14:paraId="37706211" w14:textId="77777777" w:rsidTr="00D960CC">
        <w:trPr>
          <w:cantSplit/>
          <w:trHeight w:val="176"/>
          <w:jc w:val="center"/>
        </w:trPr>
        <w:tc>
          <w:tcPr>
            <w:tcW w:w="846" w:type="dxa"/>
            <w:vAlign w:val="center"/>
          </w:tcPr>
          <w:p w14:paraId="7F40EC29" w14:textId="77777777" w:rsidR="00DD0177" w:rsidRPr="001F460A" w:rsidRDefault="00DD0177" w:rsidP="00D960CC">
            <w:pPr>
              <w:jc w:val="center"/>
              <w:rPr>
                <w:b/>
                <w:sz w:val="22"/>
                <w:szCs w:val="22"/>
              </w:rPr>
            </w:pPr>
            <w:r w:rsidRPr="001F460A">
              <w:rPr>
                <w:b/>
                <w:sz w:val="22"/>
                <w:szCs w:val="22"/>
              </w:rPr>
              <w:t>№п/п</w:t>
            </w:r>
          </w:p>
        </w:tc>
        <w:tc>
          <w:tcPr>
            <w:tcW w:w="2786" w:type="dxa"/>
            <w:vAlign w:val="center"/>
          </w:tcPr>
          <w:p w14:paraId="78B0EE6E" w14:textId="77777777" w:rsidR="00DD0177" w:rsidRPr="001F460A" w:rsidRDefault="00DD0177" w:rsidP="00D960CC">
            <w:pPr>
              <w:jc w:val="center"/>
              <w:rPr>
                <w:b/>
                <w:sz w:val="22"/>
                <w:szCs w:val="22"/>
              </w:rPr>
            </w:pPr>
            <w:r w:rsidRPr="001F460A">
              <w:rPr>
                <w:b/>
                <w:caps/>
                <w:sz w:val="22"/>
                <w:szCs w:val="22"/>
              </w:rPr>
              <w:t>Н</w:t>
            </w:r>
            <w:r w:rsidRPr="001F460A">
              <w:rPr>
                <w:b/>
                <w:sz w:val="22"/>
                <w:szCs w:val="22"/>
              </w:rPr>
              <w:t>аименование населенных пунктов</w:t>
            </w:r>
          </w:p>
        </w:tc>
        <w:tc>
          <w:tcPr>
            <w:tcW w:w="4140" w:type="dxa"/>
            <w:vAlign w:val="center"/>
          </w:tcPr>
          <w:p w14:paraId="36B7F6CF" w14:textId="77777777" w:rsidR="00DD0177" w:rsidRPr="001F460A" w:rsidRDefault="00DD0177" w:rsidP="00D960CC">
            <w:pPr>
              <w:jc w:val="center"/>
              <w:rPr>
                <w:b/>
                <w:sz w:val="22"/>
                <w:szCs w:val="22"/>
              </w:rPr>
            </w:pPr>
            <w:r w:rsidRPr="001F460A">
              <w:rPr>
                <w:b/>
                <w:sz w:val="22"/>
                <w:szCs w:val="22"/>
              </w:rPr>
              <w:t>Наименование объектов сетевого газоснабжения</w:t>
            </w:r>
          </w:p>
        </w:tc>
        <w:tc>
          <w:tcPr>
            <w:tcW w:w="1080" w:type="dxa"/>
            <w:vAlign w:val="center"/>
          </w:tcPr>
          <w:p w14:paraId="4A843EFC" w14:textId="77777777" w:rsidR="00DD0177" w:rsidRPr="001F460A" w:rsidRDefault="00DD0177" w:rsidP="00D960CC">
            <w:pPr>
              <w:jc w:val="center"/>
              <w:rPr>
                <w:b/>
                <w:sz w:val="22"/>
                <w:szCs w:val="22"/>
              </w:rPr>
            </w:pPr>
            <w:r w:rsidRPr="001F460A">
              <w:rPr>
                <w:b/>
                <w:sz w:val="22"/>
                <w:szCs w:val="22"/>
              </w:rPr>
              <w:t xml:space="preserve">Ед. </w:t>
            </w:r>
          </w:p>
          <w:p w14:paraId="4E7136F1" w14:textId="77777777" w:rsidR="00DD0177" w:rsidRPr="001F460A" w:rsidRDefault="00DD0177" w:rsidP="00D960CC">
            <w:pPr>
              <w:jc w:val="center"/>
              <w:rPr>
                <w:b/>
                <w:sz w:val="22"/>
                <w:szCs w:val="22"/>
              </w:rPr>
            </w:pPr>
            <w:r w:rsidRPr="001F460A">
              <w:rPr>
                <w:b/>
                <w:sz w:val="22"/>
                <w:szCs w:val="22"/>
              </w:rPr>
              <w:t>изм.</w:t>
            </w:r>
          </w:p>
        </w:tc>
        <w:tc>
          <w:tcPr>
            <w:tcW w:w="1080" w:type="dxa"/>
            <w:vAlign w:val="center"/>
          </w:tcPr>
          <w:p w14:paraId="68559CE1" w14:textId="77777777" w:rsidR="00DD0177" w:rsidRPr="001F460A" w:rsidRDefault="00DD0177" w:rsidP="00D960CC">
            <w:pPr>
              <w:jc w:val="center"/>
              <w:rPr>
                <w:b/>
                <w:sz w:val="22"/>
                <w:szCs w:val="22"/>
              </w:rPr>
            </w:pPr>
            <w:r w:rsidRPr="001F460A">
              <w:rPr>
                <w:b/>
                <w:sz w:val="22"/>
                <w:szCs w:val="22"/>
              </w:rPr>
              <w:t>Всего</w:t>
            </w:r>
          </w:p>
        </w:tc>
      </w:tr>
      <w:tr w:rsidR="00DD0177" w14:paraId="5A2ED6EB" w14:textId="77777777" w:rsidTr="00D960CC">
        <w:trPr>
          <w:cantSplit/>
          <w:trHeight w:val="160"/>
          <w:jc w:val="center"/>
        </w:trPr>
        <w:tc>
          <w:tcPr>
            <w:tcW w:w="846" w:type="dxa"/>
            <w:vMerge w:val="restart"/>
            <w:vAlign w:val="center"/>
          </w:tcPr>
          <w:p w14:paraId="6D6F0974" w14:textId="77777777" w:rsidR="00DD0177" w:rsidRPr="001F460A" w:rsidRDefault="00DD0177" w:rsidP="00D960CC">
            <w:pPr>
              <w:jc w:val="center"/>
              <w:rPr>
                <w:sz w:val="22"/>
                <w:szCs w:val="22"/>
              </w:rPr>
            </w:pPr>
            <w:r w:rsidRPr="001F460A">
              <w:rPr>
                <w:sz w:val="22"/>
                <w:szCs w:val="22"/>
              </w:rPr>
              <w:t>1</w:t>
            </w:r>
          </w:p>
        </w:tc>
        <w:tc>
          <w:tcPr>
            <w:tcW w:w="2786" w:type="dxa"/>
            <w:vMerge w:val="restart"/>
            <w:vAlign w:val="center"/>
          </w:tcPr>
          <w:p w14:paraId="57CA9AD4" w14:textId="77777777" w:rsidR="00DD0177" w:rsidRPr="001F460A" w:rsidRDefault="00DD0177" w:rsidP="00D960CC">
            <w:pPr>
              <w:rPr>
                <w:snapToGrid w:val="0"/>
                <w:color w:val="000000"/>
                <w:sz w:val="22"/>
                <w:szCs w:val="22"/>
              </w:rPr>
            </w:pPr>
            <w:proofErr w:type="spellStart"/>
            <w:r>
              <w:rPr>
                <w:snapToGrid w:val="0"/>
                <w:color w:val="000000"/>
                <w:sz w:val="22"/>
                <w:szCs w:val="22"/>
              </w:rPr>
              <w:t>Д.Егорьевка</w:t>
            </w:r>
            <w:proofErr w:type="spellEnd"/>
          </w:p>
        </w:tc>
        <w:tc>
          <w:tcPr>
            <w:tcW w:w="4140" w:type="dxa"/>
            <w:vAlign w:val="center"/>
          </w:tcPr>
          <w:p w14:paraId="12A2A23E" w14:textId="77777777" w:rsidR="00DD0177" w:rsidRPr="003F120F" w:rsidRDefault="00DD0177" w:rsidP="00D960CC">
            <w:pPr>
              <w:rPr>
                <w:sz w:val="22"/>
                <w:szCs w:val="22"/>
              </w:rPr>
            </w:pPr>
            <w:r w:rsidRPr="003F120F">
              <w:rPr>
                <w:sz w:val="22"/>
                <w:szCs w:val="22"/>
              </w:rPr>
              <w:t>Межпоселковые газопроводы</w:t>
            </w:r>
          </w:p>
        </w:tc>
        <w:tc>
          <w:tcPr>
            <w:tcW w:w="1080" w:type="dxa"/>
            <w:vAlign w:val="center"/>
          </w:tcPr>
          <w:p w14:paraId="0436D53B" w14:textId="77777777" w:rsidR="00DD0177" w:rsidRPr="001F460A" w:rsidRDefault="00DD0177" w:rsidP="00D960CC">
            <w:pPr>
              <w:jc w:val="center"/>
              <w:rPr>
                <w:sz w:val="22"/>
                <w:szCs w:val="22"/>
              </w:rPr>
            </w:pPr>
            <w:r w:rsidRPr="001F460A">
              <w:rPr>
                <w:sz w:val="22"/>
                <w:szCs w:val="22"/>
              </w:rPr>
              <w:t>км</w:t>
            </w:r>
          </w:p>
        </w:tc>
        <w:tc>
          <w:tcPr>
            <w:tcW w:w="1080" w:type="dxa"/>
            <w:vAlign w:val="center"/>
          </w:tcPr>
          <w:p w14:paraId="469EEE75" w14:textId="77777777" w:rsidR="00DD0177" w:rsidRPr="001F460A" w:rsidRDefault="00DD0177" w:rsidP="00D960CC">
            <w:pPr>
              <w:jc w:val="center"/>
              <w:rPr>
                <w:sz w:val="22"/>
                <w:szCs w:val="22"/>
              </w:rPr>
            </w:pPr>
            <w:r w:rsidRPr="001F460A">
              <w:rPr>
                <w:snapToGrid w:val="0"/>
                <w:color w:val="000000"/>
                <w:sz w:val="22"/>
                <w:szCs w:val="22"/>
              </w:rPr>
              <w:t>-</w:t>
            </w:r>
          </w:p>
        </w:tc>
      </w:tr>
      <w:tr w:rsidR="00DD0177" w14:paraId="6D5B65E7" w14:textId="77777777" w:rsidTr="00D960CC">
        <w:trPr>
          <w:cantSplit/>
          <w:trHeight w:val="140"/>
          <w:jc w:val="center"/>
        </w:trPr>
        <w:tc>
          <w:tcPr>
            <w:tcW w:w="846" w:type="dxa"/>
            <w:vMerge/>
            <w:vAlign w:val="center"/>
          </w:tcPr>
          <w:p w14:paraId="51F7DC19" w14:textId="77777777" w:rsidR="00DD0177" w:rsidRPr="001F460A" w:rsidRDefault="00DD0177" w:rsidP="00D960CC">
            <w:pPr>
              <w:jc w:val="center"/>
              <w:rPr>
                <w:sz w:val="22"/>
                <w:szCs w:val="22"/>
              </w:rPr>
            </w:pPr>
          </w:p>
        </w:tc>
        <w:tc>
          <w:tcPr>
            <w:tcW w:w="2786" w:type="dxa"/>
            <w:vMerge/>
            <w:vAlign w:val="center"/>
          </w:tcPr>
          <w:p w14:paraId="2CC3860C" w14:textId="77777777" w:rsidR="00DD0177" w:rsidRPr="001F460A" w:rsidRDefault="00DD0177" w:rsidP="00D960CC">
            <w:pPr>
              <w:rPr>
                <w:snapToGrid w:val="0"/>
                <w:color w:val="000000"/>
                <w:sz w:val="22"/>
                <w:szCs w:val="22"/>
              </w:rPr>
            </w:pPr>
          </w:p>
        </w:tc>
        <w:tc>
          <w:tcPr>
            <w:tcW w:w="4140" w:type="dxa"/>
            <w:vAlign w:val="center"/>
          </w:tcPr>
          <w:p w14:paraId="63FA4177" w14:textId="77777777" w:rsidR="00DD0177" w:rsidRPr="003F120F" w:rsidRDefault="00DD0177" w:rsidP="00D960CC">
            <w:pPr>
              <w:rPr>
                <w:sz w:val="22"/>
                <w:szCs w:val="22"/>
              </w:rPr>
            </w:pPr>
            <w:r w:rsidRPr="003F120F">
              <w:rPr>
                <w:sz w:val="22"/>
                <w:szCs w:val="22"/>
              </w:rPr>
              <w:t>Распределительные газопроводы</w:t>
            </w:r>
          </w:p>
        </w:tc>
        <w:tc>
          <w:tcPr>
            <w:tcW w:w="1080" w:type="dxa"/>
            <w:vAlign w:val="center"/>
          </w:tcPr>
          <w:p w14:paraId="12AE5A89" w14:textId="77777777" w:rsidR="00DD0177" w:rsidRPr="001F460A" w:rsidRDefault="00DD0177" w:rsidP="00D960CC">
            <w:pPr>
              <w:jc w:val="center"/>
              <w:rPr>
                <w:sz w:val="22"/>
                <w:szCs w:val="22"/>
              </w:rPr>
            </w:pPr>
            <w:r w:rsidRPr="001F460A">
              <w:rPr>
                <w:sz w:val="22"/>
                <w:szCs w:val="22"/>
              </w:rPr>
              <w:t>км</w:t>
            </w:r>
          </w:p>
        </w:tc>
        <w:tc>
          <w:tcPr>
            <w:tcW w:w="1080" w:type="dxa"/>
            <w:vAlign w:val="center"/>
          </w:tcPr>
          <w:p w14:paraId="45D3E740" w14:textId="77777777" w:rsidR="00DD0177" w:rsidRPr="001F460A" w:rsidRDefault="00DD0177" w:rsidP="00D960CC">
            <w:pPr>
              <w:jc w:val="center"/>
              <w:rPr>
                <w:sz w:val="22"/>
                <w:szCs w:val="22"/>
              </w:rPr>
            </w:pPr>
            <w:r>
              <w:rPr>
                <w:snapToGrid w:val="0"/>
                <w:color w:val="000000"/>
                <w:sz w:val="22"/>
                <w:szCs w:val="22"/>
              </w:rPr>
              <w:t>7</w:t>
            </w:r>
            <w:r w:rsidRPr="001F460A">
              <w:rPr>
                <w:snapToGrid w:val="0"/>
                <w:color w:val="000000"/>
                <w:sz w:val="22"/>
                <w:szCs w:val="22"/>
              </w:rPr>
              <w:t>,0</w:t>
            </w:r>
          </w:p>
        </w:tc>
      </w:tr>
      <w:tr w:rsidR="00DD0177" w14:paraId="42C3E218" w14:textId="77777777" w:rsidTr="00D960CC">
        <w:trPr>
          <w:cantSplit/>
          <w:trHeight w:val="100"/>
          <w:jc w:val="center"/>
        </w:trPr>
        <w:tc>
          <w:tcPr>
            <w:tcW w:w="846" w:type="dxa"/>
            <w:vMerge w:val="restart"/>
            <w:vAlign w:val="center"/>
          </w:tcPr>
          <w:p w14:paraId="66613F15" w14:textId="77777777" w:rsidR="00DD0177" w:rsidRPr="001F460A" w:rsidRDefault="00DD0177" w:rsidP="00D960CC">
            <w:pPr>
              <w:jc w:val="center"/>
              <w:rPr>
                <w:sz w:val="22"/>
                <w:szCs w:val="22"/>
              </w:rPr>
            </w:pPr>
            <w:r w:rsidRPr="001F460A">
              <w:rPr>
                <w:sz w:val="22"/>
                <w:szCs w:val="22"/>
              </w:rPr>
              <w:t>2</w:t>
            </w:r>
          </w:p>
        </w:tc>
        <w:tc>
          <w:tcPr>
            <w:tcW w:w="2786" w:type="dxa"/>
            <w:vMerge w:val="restart"/>
            <w:vAlign w:val="center"/>
          </w:tcPr>
          <w:p w14:paraId="3BBE05AF" w14:textId="77777777" w:rsidR="00DD0177" w:rsidRPr="001F460A" w:rsidRDefault="00DD0177" w:rsidP="00D960CC">
            <w:pPr>
              <w:rPr>
                <w:snapToGrid w:val="0"/>
                <w:color w:val="000000"/>
                <w:sz w:val="22"/>
                <w:szCs w:val="22"/>
              </w:rPr>
            </w:pPr>
            <w:r w:rsidRPr="001F460A">
              <w:rPr>
                <w:snapToGrid w:val="0"/>
                <w:color w:val="000000"/>
                <w:sz w:val="22"/>
                <w:szCs w:val="22"/>
              </w:rPr>
              <w:t xml:space="preserve">с. </w:t>
            </w:r>
            <w:r>
              <w:rPr>
                <w:snapToGrid w:val="0"/>
                <w:color w:val="000000"/>
                <w:sz w:val="22"/>
                <w:szCs w:val="22"/>
              </w:rPr>
              <w:t>Вознесеновка</w:t>
            </w:r>
          </w:p>
        </w:tc>
        <w:tc>
          <w:tcPr>
            <w:tcW w:w="4140" w:type="dxa"/>
            <w:vAlign w:val="center"/>
          </w:tcPr>
          <w:p w14:paraId="03ECEA7D" w14:textId="77777777" w:rsidR="00DD0177" w:rsidRPr="003F120F" w:rsidRDefault="00DD0177" w:rsidP="00D960CC">
            <w:pPr>
              <w:rPr>
                <w:sz w:val="22"/>
                <w:szCs w:val="22"/>
              </w:rPr>
            </w:pPr>
            <w:r w:rsidRPr="003F120F">
              <w:rPr>
                <w:sz w:val="22"/>
                <w:szCs w:val="22"/>
              </w:rPr>
              <w:t>Межпоселковые газопроводы</w:t>
            </w:r>
          </w:p>
        </w:tc>
        <w:tc>
          <w:tcPr>
            <w:tcW w:w="1080" w:type="dxa"/>
            <w:vAlign w:val="center"/>
          </w:tcPr>
          <w:p w14:paraId="32EC5DB5" w14:textId="77777777" w:rsidR="00DD0177" w:rsidRPr="001F460A" w:rsidRDefault="00DD0177" w:rsidP="00D960CC">
            <w:pPr>
              <w:jc w:val="center"/>
              <w:rPr>
                <w:sz w:val="22"/>
                <w:szCs w:val="22"/>
              </w:rPr>
            </w:pPr>
            <w:r w:rsidRPr="001F460A">
              <w:rPr>
                <w:sz w:val="22"/>
                <w:szCs w:val="22"/>
              </w:rPr>
              <w:t>км</w:t>
            </w:r>
          </w:p>
        </w:tc>
        <w:tc>
          <w:tcPr>
            <w:tcW w:w="1080" w:type="dxa"/>
            <w:vAlign w:val="center"/>
          </w:tcPr>
          <w:p w14:paraId="30D3A73F" w14:textId="77777777" w:rsidR="00DD0177" w:rsidRPr="001F460A" w:rsidRDefault="00DD0177" w:rsidP="00D960CC">
            <w:pPr>
              <w:jc w:val="center"/>
              <w:rPr>
                <w:sz w:val="22"/>
                <w:szCs w:val="22"/>
              </w:rPr>
            </w:pPr>
            <w:r>
              <w:rPr>
                <w:snapToGrid w:val="0"/>
                <w:color w:val="000000"/>
                <w:sz w:val="22"/>
                <w:szCs w:val="22"/>
              </w:rPr>
              <w:t>4,418</w:t>
            </w:r>
          </w:p>
        </w:tc>
      </w:tr>
      <w:tr w:rsidR="00DD0177" w14:paraId="564ECF25" w14:textId="77777777" w:rsidTr="00D960CC">
        <w:trPr>
          <w:cantSplit/>
          <w:trHeight w:val="200"/>
          <w:jc w:val="center"/>
        </w:trPr>
        <w:tc>
          <w:tcPr>
            <w:tcW w:w="846" w:type="dxa"/>
            <w:vMerge/>
            <w:vAlign w:val="center"/>
          </w:tcPr>
          <w:p w14:paraId="6FC5941F" w14:textId="77777777" w:rsidR="00DD0177" w:rsidRPr="001F460A" w:rsidRDefault="00DD0177" w:rsidP="00D960CC">
            <w:pPr>
              <w:jc w:val="center"/>
              <w:rPr>
                <w:sz w:val="22"/>
                <w:szCs w:val="22"/>
              </w:rPr>
            </w:pPr>
          </w:p>
        </w:tc>
        <w:tc>
          <w:tcPr>
            <w:tcW w:w="2786" w:type="dxa"/>
            <w:vMerge/>
            <w:vAlign w:val="center"/>
          </w:tcPr>
          <w:p w14:paraId="09D06E90" w14:textId="77777777" w:rsidR="00DD0177" w:rsidRPr="001F460A" w:rsidRDefault="00DD0177" w:rsidP="00D960CC">
            <w:pPr>
              <w:rPr>
                <w:snapToGrid w:val="0"/>
                <w:color w:val="000000"/>
                <w:sz w:val="22"/>
                <w:szCs w:val="22"/>
              </w:rPr>
            </w:pPr>
          </w:p>
        </w:tc>
        <w:tc>
          <w:tcPr>
            <w:tcW w:w="4140" w:type="dxa"/>
            <w:vAlign w:val="center"/>
          </w:tcPr>
          <w:p w14:paraId="1C2E4330" w14:textId="77777777" w:rsidR="00DD0177" w:rsidRPr="003F120F" w:rsidRDefault="00DD0177" w:rsidP="00D960CC">
            <w:pPr>
              <w:rPr>
                <w:sz w:val="22"/>
                <w:szCs w:val="22"/>
              </w:rPr>
            </w:pPr>
            <w:r w:rsidRPr="003F120F">
              <w:rPr>
                <w:sz w:val="22"/>
                <w:szCs w:val="22"/>
              </w:rPr>
              <w:t>Распределительные газопроводы</w:t>
            </w:r>
          </w:p>
        </w:tc>
        <w:tc>
          <w:tcPr>
            <w:tcW w:w="1080" w:type="dxa"/>
            <w:vAlign w:val="center"/>
          </w:tcPr>
          <w:p w14:paraId="35D436BE" w14:textId="77777777" w:rsidR="00DD0177" w:rsidRPr="001F460A" w:rsidRDefault="00DD0177" w:rsidP="00D960CC">
            <w:pPr>
              <w:jc w:val="center"/>
              <w:rPr>
                <w:sz w:val="22"/>
                <w:szCs w:val="22"/>
              </w:rPr>
            </w:pPr>
            <w:r w:rsidRPr="001F460A">
              <w:rPr>
                <w:sz w:val="22"/>
                <w:szCs w:val="22"/>
              </w:rPr>
              <w:t>км</w:t>
            </w:r>
          </w:p>
        </w:tc>
        <w:tc>
          <w:tcPr>
            <w:tcW w:w="1080" w:type="dxa"/>
            <w:vAlign w:val="center"/>
          </w:tcPr>
          <w:p w14:paraId="2944FA9B" w14:textId="77777777" w:rsidR="00DD0177" w:rsidRPr="001F460A" w:rsidRDefault="00DD0177" w:rsidP="00D960CC">
            <w:pPr>
              <w:jc w:val="center"/>
              <w:rPr>
                <w:sz w:val="22"/>
                <w:szCs w:val="22"/>
              </w:rPr>
            </w:pPr>
            <w:r>
              <w:rPr>
                <w:snapToGrid w:val="0"/>
                <w:color w:val="000000"/>
                <w:sz w:val="22"/>
                <w:szCs w:val="22"/>
              </w:rPr>
              <w:t>10,128</w:t>
            </w:r>
          </w:p>
        </w:tc>
      </w:tr>
      <w:tr w:rsidR="00DD0177" w14:paraId="7461F289" w14:textId="77777777" w:rsidTr="00D960CC">
        <w:trPr>
          <w:cantSplit/>
          <w:trHeight w:val="140"/>
          <w:jc w:val="center"/>
        </w:trPr>
        <w:tc>
          <w:tcPr>
            <w:tcW w:w="846" w:type="dxa"/>
            <w:vMerge w:val="restart"/>
            <w:vAlign w:val="center"/>
          </w:tcPr>
          <w:p w14:paraId="286D992E" w14:textId="77777777" w:rsidR="00DD0177" w:rsidRPr="001F460A" w:rsidRDefault="00DD0177" w:rsidP="00D960CC">
            <w:pPr>
              <w:jc w:val="center"/>
              <w:rPr>
                <w:b/>
                <w:sz w:val="22"/>
                <w:szCs w:val="22"/>
              </w:rPr>
            </w:pPr>
          </w:p>
        </w:tc>
        <w:tc>
          <w:tcPr>
            <w:tcW w:w="2786" w:type="dxa"/>
            <w:vMerge w:val="restart"/>
            <w:vAlign w:val="center"/>
          </w:tcPr>
          <w:p w14:paraId="0F9A5248" w14:textId="77777777" w:rsidR="00DD0177" w:rsidRPr="001F460A" w:rsidRDefault="00DD0177" w:rsidP="00D960CC">
            <w:pPr>
              <w:rPr>
                <w:b/>
                <w:snapToGrid w:val="0"/>
                <w:color w:val="000000"/>
                <w:sz w:val="22"/>
                <w:szCs w:val="22"/>
              </w:rPr>
            </w:pPr>
            <w:r w:rsidRPr="001F460A">
              <w:rPr>
                <w:b/>
                <w:snapToGrid w:val="0"/>
                <w:color w:val="000000"/>
                <w:sz w:val="22"/>
                <w:szCs w:val="22"/>
              </w:rPr>
              <w:t>Итого по МО</w:t>
            </w:r>
          </w:p>
        </w:tc>
        <w:tc>
          <w:tcPr>
            <w:tcW w:w="4140" w:type="dxa"/>
            <w:vAlign w:val="center"/>
          </w:tcPr>
          <w:p w14:paraId="2E533C18" w14:textId="77777777" w:rsidR="00DD0177" w:rsidRPr="003F120F" w:rsidRDefault="00DD0177" w:rsidP="00D960CC">
            <w:pPr>
              <w:rPr>
                <w:sz w:val="22"/>
                <w:szCs w:val="22"/>
              </w:rPr>
            </w:pPr>
            <w:r w:rsidRPr="003F120F">
              <w:rPr>
                <w:sz w:val="22"/>
                <w:szCs w:val="22"/>
              </w:rPr>
              <w:t>Межпоселковые газопроводы</w:t>
            </w:r>
          </w:p>
        </w:tc>
        <w:tc>
          <w:tcPr>
            <w:tcW w:w="1080" w:type="dxa"/>
            <w:vAlign w:val="center"/>
          </w:tcPr>
          <w:p w14:paraId="4A353770" w14:textId="77777777" w:rsidR="00DD0177" w:rsidRPr="001F460A" w:rsidRDefault="00DD0177" w:rsidP="00D960CC">
            <w:pPr>
              <w:jc w:val="center"/>
              <w:rPr>
                <w:b/>
                <w:sz w:val="22"/>
                <w:szCs w:val="22"/>
              </w:rPr>
            </w:pPr>
            <w:r w:rsidRPr="001F460A">
              <w:rPr>
                <w:b/>
                <w:sz w:val="22"/>
                <w:szCs w:val="22"/>
              </w:rPr>
              <w:t>км</w:t>
            </w:r>
          </w:p>
        </w:tc>
        <w:tc>
          <w:tcPr>
            <w:tcW w:w="1080" w:type="dxa"/>
            <w:vAlign w:val="center"/>
          </w:tcPr>
          <w:p w14:paraId="769CB1E7" w14:textId="77777777" w:rsidR="00DD0177" w:rsidRPr="001F460A" w:rsidRDefault="00DD0177" w:rsidP="00D960CC">
            <w:pPr>
              <w:jc w:val="center"/>
              <w:rPr>
                <w:b/>
                <w:sz w:val="22"/>
                <w:szCs w:val="22"/>
              </w:rPr>
            </w:pPr>
            <w:r>
              <w:rPr>
                <w:b/>
                <w:snapToGrid w:val="0"/>
                <w:color w:val="000000"/>
                <w:sz w:val="22"/>
                <w:szCs w:val="22"/>
              </w:rPr>
              <w:t>4,418</w:t>
            </w:r>
          </w:p>
        </w:tc>
      </w:tr>
      <w:tr w:rsidR="00DD0177" w14:paraId="274CEAB1" w14:textId="77777777" w:rsidTr="00D960CC">
        <w:trPr>
          <w:cantSplit/>
          <w:trHeight w:val="160"/>
          <w:jc w:val="center"/>
        </w:trPr>
        <w:tc>
          <w:tcPr>
            <w:tcW w:w="846" w:type="dxa"/>
            <w:vMerge/>
            <w:vAlign w:val="center"/>
          </w:tcPr>
          <w:p w14:paraId="6CA26947" w14:textId="77777777" w:rsidR="00DD0177" w:rsidRPr="001F460A" w:rsidRDefault="00DD0177" w:rsidP="00D960CC">
            <w:pPr>
              <w:jc w:val="center"/>
              <w:rPr>
                <w:b/>
                <w:sz w:val="22"/>
                <w:szCs w:val="22"/>
              </w:rPr>
            </w:pPr>
          </w:p>
        </w:tc>
        <w:tc>
          <w:tcPr>
            <w:tcW w:w="2786" w:type="dxa"/>
            <w:vMerge/>
            <w:vAlign w:val="center"/>
          </w:tcPr>
          <w:p w14:paraId="2DADBE35" w14:textId="77777777" w:rsidR="00DD0177" w:rsidRPr="001F460A" w:rsidRDefault="00DD0177" w:rsidP="00D960CC">
            <w:pPr>
              <w:rPr>
                <w:b/>
                <w:snapToGrid w:val="0"/>
                <w:color w:val="000000"/>
                <w:sz w:val="22"/>
                <w:szCs w:val="22"/>
              </w:rPr>
            </w:pPr>
          </w:p>
        </w:tc>
        <w:tc>
          <w:tcPr>
            <w:tcW w:w="4140" w:type="dxa"/>
            <w:vAlign w:val="center"/>
          </w:tcPr>
          <w:p w14:paraId="7D66C301" w14:textId="77777777" w:rsidR="00DD0177" w:rsidRPr="003F120F" w:rsidRDefault="00DD0177" w:rsidP="00D960CC">
            <w:pPr>
              <w:rPr>
                <w:sz w:val="22"/>
                <w:szCs w:val="22"/>
              </w:rPr>
            </w:pPr>
            <w:r w:rsidRPr="003F120F">
              <w:rPr>
                <w:sz w:val="22"/>
                <w:szCs w:val="22"/>
              </w:rPr>
              <w:t>Распределительные газопроводы</w:t>
            </w:r>
          </w:p>
        </w:tc>
        <w:tc>
          <w:tcPr>
            <w:tcW w:w="1080" w:type="dxa"/>
            <w:vAlign w:val="center"/>
          </w:tcPr>
          <w:p w14:paraId="6A53EFB4" w14:textId="77777777" w:rsidR="00DD0177" w:rsidRPr="001F460A" w:rsidRDefault="00DD0177" w:rsidP="00D960CC">
            <w:pPr>
              <w:jc w:val="center"/>
              <w:rPr>
                <w:b/>
                <w:sz w:val="22"/>
                <w:szCs w:val="22"/>
              </w:rPr>
            </w:pPr>
            <w:r w:rsidRPr="001F460A">
              <w:rPr>
                <w:b/>
                <w:sz w:val="22"/>
                <w:szCs w:val="22"/>
              </w:rPr>
              <w:t>км</w:t>
            </w:r>
          </w:p>
        </w:tc>
        <w:tc>
          <w:tcPr>
            <w:tcW w:w="1080" w:type="dxa"/>
            <w:vAlign w:val="center"/>
          </w:tcPr>
          <w:p w14:paraId="311FAD6D" w14:textId="77777777" w:rsidR="00DD0177" w:rsidRPr="001F460A" w:rsidRDefault="00DD0177" w:rsidP="00D960CC">
            <w:pPr>
              <w:jc w:val="center"/>
              <w:rPr>
                <w:b/>
                <w:sz w:val="22"/>
                <w:szCs w:val="22"/>
              </w:rPr>
            </w:pPr>
            <w:r>
              <w:rPr>
                <w:b/>
                <w:snapToGrid w:val="0"/>
                <w:color w:val="000000"/>
                <w:sz w:val="22"/>
                <w:szCs w:val="22"/>
              </w:rPr>
              <w:t>17,128</w:t>
            </w:r>
          </w:p>
        </w:tc>
      </w:tr>
    </w:tbl>
    <w:p w14:paraId="4CD455B4" w14:textId="77777777" w:rsidR="00DD0177" w:rsidRDefault="00DD0177" w:rsidP="00DD0177">
      <w:pPr>
        <w:tabs>
          <w:tab w:val="left" w:pos="0"/>
        </w:tabs>
        <w:rPr>
          <w:sz w:val="23"/>
          <w:szCs w:val="23"/>
        </w:rPr>
      </w:pPr>
    </w:p>
    <w:p w14:paraId="08E8A639" w14:textId="77777777" w:rsidR="00DD0177" w:rsidRDefault="00DD0177" w:rsidP="00DD0177">
      <w:pPr>
        <w:tabs>
          <w:tab w:val="left" w:pos="0"/>
        </w:tabs>
        <w:rPr>
          <w:sz w:val="23"/>
          <w:szCs w:val="23"/>
        </w:rPr>
      </w:pPr>
    </w:p>
    <w:tbl>
      <w:tblPr>
        <w:tblW w:w="9923" w:type="dxa"/>
        <w:jc w:val="center"/>
        <w:tblLayout w:type="fixed"/>
        <w:tblLook w:val="04A0" w:firstRow="1" w:lastRow="0" w:firstColumn="1" w:lastColumn="0" w:noHBand="0" w:noVBand="1"/>
      </w:tblPr>
      <w:tblGrid>
        <w:gridCol w:w="2721"/>
        <w:gridCol w:w="960"/>
        <w:gridCol w:w="1281"/>
        <w:gridCol w:w="1134"/>
        <w:gridCol w:w="992"/>
        <w:gridCol w:w="992"/>
        <w:gridCol w:w="993"/>
        <w:gridCol w:w="850"/>
      </w:tblGrid>
      <w:tr w:rsidR="00DD0177" w:rsidRPr="00957DFF" w14:paraId="332F44A5" w14:textId="77777777" w:rsidTr="00D960CC">
        <w:trPr>
          <w:trHeight w:val="690"/>
          <w:jc w:val="center"/>
        </w:trPr>
        <w:tc>
          <w:tcPr>
            <w:tcW w:w="992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03D854A" w14:textId="275F4828" w:rsidR="00DD0177" w:rsidRPr="00957DFF" w:rsidRDefault="00DD0177" w:rsidP="00D960CC">
            <w:pPr>
              <w:jc w:val="center"/>
              <w:rPr>
                <w:b/>
                <w:bCs/>
                <w:color w:val="000000"/>
                <w:szCs w:val="24"/>
              </w:rPr>
            </w:pPr>
            <w:r w:rsidRPr="00957DFF">
              <w:rPr>
                <w:b/>
                <w:bCs/>
                <w:color w:val="000000"/>
                <w:szCs w:val="24"/>
              </w:rPr>
              <w:t xml:space="preserve">Таблица   </w:t>
            </w:r>
            <w:r w:rsidR="00B753B8">
              <w:rPr>
                <w:b/>
                <w:bCs/>
                <w:color w:val="000000"/>
                <w:szCs w:val="24"/>
              </w:rPr>
              <w:t>2</w:t>
            </w:r>
            <w:r>
              <w:rPr>
                <w:b/>
                <w:bCs/>
                <w:color w:val="000000"/>
                <w:szCs w:val="24"/>
              </w:rPr>
              <w:t>.33</w:t>
            </w:r>
            <w:r w:rsidRPr="00957DFF">
              <w:rPr>
                <w:b/>
                <w:bCs/>
                <w:color w:val="000000"/>
                <w:szCs w:val="24"/>
              </w:rPr>
              <w:t xml:space="preserve">. Перечень технических мероприятий и исходная информация  для разработки программы инвестиционных проектов в газоснабжении (2021-2023годы) </w:t>
            </w:r>
          </w:p>
        </w:tc>
      </w:tr>
      <w:tr w:rsidR="00DD0177" w:rsidRPr="00C441B9" w14:paraId="20B1DAA1" w14:textId="77777777" w:rsidTr="00D960CC">
        <w:trPr>
          <w:trHeight w:val="645"/>
          <w:jc w:val="center"/>
        </w:trPr>
        <w:tc>
          <w:tcPr>
            <w:tcW w:w="2721" w:type="dxa"/>
            <w:vMerge w:val="restart"/>
            <w:tcBorders>
              <w:top w:val="nil"/>
              <w:left w:val="single" w:sz="4" w:space="0" w:color="auto"/>
              <w:bottom w:val="single" w:sz="4" w:space="0" w:color="auto"/>
              <w:right w:val="single" w:sz="4" w:space="0" w:color="auto"/>
            </w:tcBorders>
            <w:shd w:val="clear" w:color="auto" w:fill="auto"/>
            <w:vAlign w:val="center"/>
            <w:hideMark/>
          </w:tcPr>
          <w:p w14:paraId="376942D6" w14:textId="77777777" w:rsidR="00DD0177" w:rsidRPr="00C441B9" w:rsidRDefault="00DD0177" w:rsidP="00D960CC">
            <w:pPr>
              <w:jc w:val="center"/>
              <w:rPr>
                <w:color w:val="000000"/>
                <w:sz w:val="22"/>
                <w:szCs w:val="22"/>
              </w:rPr>
            </w:pPr>
            <w:r w:rsidRPr="00C441B9">
              <w:rPr>
                <w:color w:val="000000"/>
                <w:sz w:val="22"/>
                <w:szCs w:val="22"/>
              </w:rPr>
              <w:t>Инвестиционные проекты (наименование, описание и ссылка на обоснование)</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5C35DDDD" w14:textId="77777777" w:rsidR="00DD0177" w:rsidRPr="00C441B9" w:rsidRDefault="00DD0177" w:rsidP="00D960CC">
            <w:pPr>
              <w:jc w:val="center"/>
              <w:rPr>
                <w:color w:val="000000"/>
                <w:sz w:val="22"/>
                <w:szCs w:val="22"/>
              </w:rPr>
            </w:pPr>
            <w:r w:rsidRPr="00C441B9">
              <w:rPr>
                <w:color w:val="000000"/>
                <w:sz w:val="22"/>
                <w:szCs w:val="22"/>
              </w:rPr>
              <w:t>Ед. изм.</w:t>
            </w:r>
          </w:p>
        </w:tc>
        <w:tc>
          <w:tcPr>
            <w:tcW w:w="3407" w:type="dxa"/>
            <w:gridSpan w:val="3"/>
            <w:tcBorders>
              <w:top w:val="single" w:sz="4" w:space="0" w:color="auto"/>
              <w:left w:val="nil"/>
              <w:bottom w:val="single" w:sz="4" w:space="0" w:color="auto"/>
              <w:right w:val="single" w:sz="4" w:space="0" w:color="auto"/>
            </w:tcBorders>
            <w:shd w:val="clear" w:color="auto" w:fill="auto"/>
            <w:vAlign w:val="center"/>
            <w:hideMark/>
          </w:tcPr>
          <w:p w14:paraId="198D4420" w14:textId="77777777" w:rsidR="00DD0177" w:rsidRPr="00C441B9" w:rsidRDefault="00DD0177" w:rsidP="00D960CC">
            <w:pPr>
              <w:jc w:val="center"/>
              <w:rPr>
                <w:color w:val="000000"/>
                <w:sz w:val="22"/>
                <w:szCs w:val="22"/>
              </w:rPr>
            </w:pPr>
            <w:r w:rsidRPr="00C441B9">
              <w:rPr>
                <w:color w:val="000000"/>
                <w:sz w:val="22"/>
                <w:szCs w:val="22"/>
              </w:rPr>
              <w:t>Технические параметры проекта, м2, км</w:t>
            </w:r>
          </w:p>
        </w:tc>
        <w:tc>
          <w:tcPr>
            <w:tcW w:w="2835" w:type="dxa"/>
            <w:gridSpan w:val="3"/>
            <w:tcBorders>
              <w:top w:val="single" w:sz="4" w:space="0" w:color="auto"/>
              <w:left w:val="nil"/>
              <w:bottom w:val="single" w:sz="4" w:space="0" w:color="auto"/>
              <w:right w:val="single" w:sz="4" w:space="0" w:color="auto"/>
            </w:tcBorders>
            <w:shd w:val="clear" w:color="auto" w:fill="auto"/>
            <w:vAlign w:val="center"/>
            <w:hideMark/>
          </w:tcPr>
          <w:p w14:paraId="5B7B351F" w14:textId="77777777" w:rsidR="00DD0177" w:rsidRPr="00C441B9" w:rsidRDefault="00DD0177" w:rsidP="00D960CC">
            <w:pPr>
              <w:jc w:val="center"/>
              <w:rPr>
                <w:color w:val="000000"/>
                <w:sz w:val="22"/>
                <w:szCs w:val="22"/>
              </w:rPr>
            </w:pPr>
            <w:r w:rsidRPr="00C441B9">
              <w:rPr>
                <w:color w:val="000000"/>
                <w:sz w:val="22"/>
                <w:szCs w:val="22"/>
              </w:rPr>
              <w:t>Объем капитальных затрат, тыс. руб.</w:t>
            </w:r>
          </w:p>
        </w:tc>
      </w:tr>
      <w:tr w:rsidR="00DD0177" w:rsidRPr="00C441B9" w14:paraId="1EF79F82" w14:textId="77777777" w:rsidTr="00D960CC">
        <w:trPr>
          <w:trHeight w:val="315"/>
          <w:jc w:val="center"/>
        </w:trPr>
        <w:tc>
          <w:tcPr>
            <w:tcW w:w="2721" w:type="dxa"/>
            <w:vMerge/>
            <w:tcBorders>
              <w:top w:val="nil"/>
              <w:left w:val="single" w:sz="4" w:space="0" w:color="auto"/>
              <w:bottom w:val="single" w:sz="4" w:space="0" w:color="auto"/>
              <w:right w:val="single" w:sz="4" w:space="0" w:color="auto"/>
            </w:tcBorders>
            <w:vAlign w:val="center"/>
            <w:hideMark/>
          </w:tcPr>
          <w:p w14:paraId="621D0956" w14:textId="77777777" w:rsidR="00DD0177" w:rsidRPr="00C441B9" w:rsidRDefault="00DD0177" w:rsidP="00D960CC">
            <w:pPr>
              <w:rPr>
                <w:color w:val="000000"/>
                <w:sz w:val="22"/>
                <w:szCs w:val="22"/>
              </w:rPr>
            </w:pPr>
          </w:p>
        </w:tc>
        <w:tc>
          <w:tcPr>
            <w:tcW w:w="960" w:type="dxa"/>
            <w:vMerge/>
            <w:tcBorders>
              <w:top w:val="nil"/>
              <w:left w:val="single" w:sz="4" w:space="0" w:color="auto"/>
              <w:bottom w:val="single" w:sz="4" w:space="0" w:color="000000"/>
              <w:right w:val="single" w:sz="4" w:space="0" w:color="auto"/>
            </w:tcBorders>
            <w:vAlign w:val="center"/>
            <w:hideMark/>
          </w:tcPr>
          <w:p w14:paraId="0EFC0096" w14:textId="77777777" w:rsidR="00DD0177" w:rsidRPr="00C441B9" w:rsidRDefault="00DD0177" w:rsidP="00D960CC">
            <w:pPr>
              <w:rPr>
                <w:color w:val="000000"/>
                <w:sz w:val="22"/>
                <w:szCs w:val="22"/>
              </w:rPr>
            </w:pPr>
          </w:p>
        </w:tc>
        <w:tc>
          <w:tcPr>
            <w:tcW w:w="1281" w:type="dxa"/>
            <w:tcBorders>
              <w:top w:val="nil"/>
              <w:left w:val="nil"/>
              <w:bottom w:val="single" w:sz="4" w:space="0" w:color="auto"/>
              <w:right w:val="single" w:sz="4" w:space="0" w:color="auto"/>
            </w:tcBorders>
            <w:shd w:val="clear" w:color="auto" w:fill="auto"/>
            <w:vAlign w:val="center"/>
            <w:hideMark/>
          </w:tcPr>
          <w:p w14:paraId="74AF33E2" w14:textId="77777777" w:rsidR="00DD0177" w:rsidRPr="00C441B9" w:rsidRDefault="00DD0177" w:rsidP="00D960CC">
            <w:pPr>
              <w:jc w:val="center"/>
              <w:rPr>
                <w:color w:val="000000"/>
                <w:sz w:val="22"/>
                <w:szCs w:val="22"/>
              </w:rPr>
            </w:pPr>
            <w:r w:rsidRPr="00C441B9">
              <w:rPr>
                <w:color w:val="000000"/>
                <w:sz w:val="22"/>
                <w:szCs w:val="22"/>
              </w:rPr>
              <w:t>2021</w:t>
            </w:r>
          </w:p>
        </w:tc>
        <w:tc>
          <w:tcPr>
            <w:tcW w:w="1134" w:type="dxa"/>
            <w:tcBorders>
              <w:top w:val="nil"/>
              <w:left w:val="nil"/>
              <w:bottom w:val="single" w:sz="4" w:space="0" w:color="auto"/>
              <w:right w:val="single" w:sz="4" w:space="0" w:color="auto"/>
            </w:tcBorders>
            <w:shd w:val="clear" w:color="auto" w:fill="auto"/>
            <w:vAlign w:val="center"/>
            <w:hideMark/>
          </w:tcPr>
          <w:p w14:paraId="00666A8E" w14:textId="77777777" w:rsidR="00DD0177" w:rsidRPr="00C441B9" w:rsidRDefault="00DD0177" w:rsidP="00D960CC">
            <w:pPr>
              <w:jc w:val="center"/>
              <w:rPr>
                <w:color w:val="000000"/>
                <w:sz w:val="22"/>
                <w:szCs w:val="22"/>
              </w:rPr>
            </w:pPr>
            <w:r w:rsidRPr="00C441B9">
              <w:rPr>
                <w:color w:val="000000"/>
                <w:sz w:val="22"/>
                <w:szCs w:val="22"/>
              </w:rPr>
              <w:t>2022</w:t>
            </w:r>
          </w:p>
        </w:tc>
        <w:tc>
          <w:tcPr>
            <w:tcW w:w="992" w:type="dxa"/>
            <w:tcBorders>
              <w:top w:val="nil"/>
              <w:left w:val="nil"/>
              <w:bottom w:val="single" w:sz="4" w:space="0" w:color="auto"/>
              <w:right w:val="single" w:sz="4" w:space="0" w:color="auto"/>
            </w:tcBorders>
            <w:shd w:val="clear" w:color="auto" w:fill="auto"/>
            <w:vAlign w:val="center"/>
            <w:hideMark/>
          </w:tcPr>
          <w:p w14:paraId="74126A07" w14:textId="77777777" w:rsidR="00DD0177" w:rsidRPr="00C441B9" w:rsidRDefault="00DD0177" w:rsidP="00D960CC">
            <w:pPr>
              <w:jc w:val="center"/>
              <w:rPr>
                <w:color w:val="000000"/>
                <w:sz w:val="22"/>
                <w:szCs w:val="22"/>
              </w:rPr>
            </w:pPr>
            <w:r w:rsidRPr="00C441B9">
              <w:rPr>
                <w:color w:val="000000"/>
                <w:sz w:val="22"/>
                <w:szCs w:val="22"/>
              </w:rPr>
              <w:t>2023</w:t>
            </w:r>
          </w:p>
        </w:tc>
        <w:tc>
          <w:tcPr>
            <w:tcW w:w="992" w:type="dxa"/>
            <w:tcBorders>
              <w:top w:val="nil"/>
              <w:left w:val="nil"/>
              <w:bottom w:val="single" w:sz="4" w:space="0" w:color="auto"/>
              <w:right w:val="single" w:sz="4" w:space="0" w:color="auto"/>
            </w:tcBorders>
            <w:shd w:val="clear" w:color="auto" w:fill="auto"/>
            <w:vAlign w:val="center"/>
            <w:hideMark/>
          </w:tcPr>
          <w:p w14:paraId="017A8157" w14:textId="77777777" w:rsidR="00DD0177" w:rsidRPr="00C441B9" w:rsidRDefault="00DD0177" w:rsidP="00D960CC">
            <w:pPr>
              <w:jc w:val="center"/>
              <w:rPr>
                <w:color w:val="000000"/>
                <w:sz w:val="22"/>
                <w:szCs w:val="22"/>
              </w:rPr>
            </w:pPr>
            <w:r w:rsidRPr="00C441B9">
              <w:rPr>
                <w:color w:val="000000"/>
                <w:sz w:val="22"/>
                <w:szCs w:val="22"/>
              </w:rPr>
              <w:t>2021</w:t>
            </w:r>
          </w:p>
        </w:tc>
        <w:tc>
          <w:tcPr>
            <w:tcW w:w="993" w:type="dxa"/>
            <w:tcBorders>
              <w:top w:val="nil"/>
              <w:left w:val="nil"/>
              <w:bottom w:val="single" w:sz="4" w:space="0" w:color="auto"/>
              <w:right w:val="single" w:sz="4" w:space="0" w:color="auto"/>
            </w:tcBorders>
            <w:shd w:val="clear" w:color="auto" w:fill="auto"/>
            <w:vAlign w:val="center"/>
            <w:hideMark/>
          </w:tcPr>
          <w:p w14:paraId="53C08C98" w14:textId="77777777" w:rsidR="00DD0177" w:rsidRPr="00C441B9" w:rsidRDefault="00DD0177" w:rsidP="00D960CC">
            <w:pPr>
              <w:jc w:val="center"/>
              <w:rPr>
                <w:color w:val="000000"/>
                <w:sz w:val="22"/>
                <w:szCs w:val="22"/>
              </w:rPr>
            </w:pPr>
            <w:r w:rsidRPr="00C441B9">
              <w:rPr>
                <w:color w:val="000000"/>
                <w:sz w:val="22"/>
                <w:szCs w:val="22"/>
              </w:rPr>
              <w:t>2022</w:t>
            </w:r>
          </w:p>
        </w:tc>
        <w:tc>
          <w:tcPr>
            <w:tcW w:w="850" w:type="dxa"/>
            <w:tcBorders>
              <w:top w:val="nil"/>
              <w:left w:val="nil"/>
              <w:bottom w:val="single" w:sz="4" w:space="0" w:color="auto"/>
              <w:right w:val="single" w:sz="4" w:space="0" w:color="auto"/>
            </w:tcBorders>
            <w:shd w:val="clear" w:color="auto" w:fill="auto"/>
            <w:vAlign w:val="center"/>
            <w:hideMark/>
          </w:tcPr>
          <w:p w14:paraId="1CDE8095" w14:textId="77777777" w:rsidR="00DD0177" w:rsidRPr="00C441B9" w:rsidRDefault="00DD0177" w:rsidP="00D960CC">
            <w:pPr>
              <w:jc w:val="center"/>
              <w:rPr>
                <w:color w:val="000000"/>
                <w:sz w:val="22"/>
                <w:szCs w:val="22"/>
              </w:rPr>
            </w:pPr>
            <w:r w:rsidRPr="00C441B9">
              <w:rPr>
                <w:color w:val="000000"/>
                <w:sz w:val="22"/>
                <w:szCs w:val="22"/>
              </w:rPr>
              <w:t>2023</w:t>
            </w:r>
          </w:p>
        </w:tc>
      </w:tr>
      <w:tr w:rsidR="00DD0177" w:rsidRPr="00957DFF" w14:paraId="1CD702EB" w14:textId="77777777" w:rsidTr="00D960CC">
        <w:trPr>
          <w:trHeight w:val="315"/>
          <w:jc w:val="center"/>
        </w:trPr>
        <w:tc>
          <w:tcPr>
            <w:tcW w:w="4962" w:type="dxa"/>
            <w:gridSpan w:val="3"/>
            <w:tcBorders>
              <w:top w:val="single" w:sz="4" w:space="0" w:color="auto"/>
              <w:left w:val="single" w:sz="4" w:space="0" w:color="auto"/>
              <w:bottom w:val="nil"/>
              <w:right w:val="single" w:sz="4" w:space="0" w:color="auto"/>
            </w:tcBorders>
            <w:shd w:val="clear" w:color="000000" w:fill="FFFF00"/>
            <w:noWrap/>
            <w:vAlign w:val="center"/>
            <w:hideMark/>
          </w:tcPr>
          <w:p w14:paraId="1CAF0DBA" w14:textId="77777777" w:rsidR="00DD0177" w:rsidRPr="0055488D" w:rsidRDefault="00DD0177" w:rsidP="00D960CC">
            <w:pPr>
              <w:jc w:val="center"/>
              <w:rPr>
                <w:b/>
                <w:bCs/>
                <w:color w:val="000000"/>
                <w:szCs w:val="24"/>
              </w:rPr>
            </w:pPr>
            <w:r w:rsidRPr="0055488D">
              <w:rPr>
                <w:b/>
                <w:bCs/>
                <w:color w:val="000000"/>
                <w:szCs w:val="24"/>
              </w:rPr>
              <w:t>Егорьевский сельсовет</w:t>
            </w:r>
          </w:p>
        </w:tc>
        <w:tc>
          <w:tcPr>
            <w:tcW w:w="1134" w:type="dxa"/>
            <w:tcBorders>
              <w:top w:val="nil"/>
              <w:left w:val="nil"/>
              <w:bottom w:val="nil"/>
              <w:right w:val="single" w:sz="4" w:space="0" w:color="auto"/>
            </w:tcBorders>
            <w:shd w:val="clear" w:color="auto" w:fill="FFFF00"/>
            <w:noWrap/>
            <w:vAlign w:val="center"/>
            <w:hideMark/>
          </w:tcPr>
          <w:p w14:paraId="02AE67B3" w14:textId="77777777" w:rsidR="00DD0177" w:rsidRPr="0055488D" w:rsidRDefault="00DD0177" w:rsidP="00D960CC">
            <w:pPr>
              <w:jc w:val="center"/>
              <w:rPr>
                <w:rFonts w:ascii="Calibri" w:hAnsi="Calibri"/>
                <w:color w:val="000000"/>
                <w:szCs w:val="24"/>
              </w:rPr>
            </w:pPr>
            <w:r w:rsidRPr="0055488D">
              <w:rPr>
                <w:rFonts w:ascii="Calibri" w:hAnsi="Calibri"/>
                <w:color w:val="000000"/>
                <w:szCs w:val="24"/>
              </w:rPr>
              <w:t> </w:t>
            </w:r>
          </w:p>
        </w:tc>
        <w:tc>
          <w:tcPr>
            <w:tcW w:w="992" w:type="dxa"/>
            <w:tcBorders>
              <w:top w:val="nil"/>
              <w:left w:val="nil"/>
              <w:bottom w:val="nil"/>
              <w:right w:val="single" w:sz="4" w:space="0" w:color="auto"/>
            </w:tcBorders>
            <w:shd w:val="clear" w:color="auto" w:fill="FFFF00"/>
            <w:noWrap/>
            <w:vAlign w:val="center"/>
            <w:hideMark/>
          </w:tcPr>
          <w:p w14:paraId="77CCEA4F" w14:textId="77777777" w:rsidR="00DD0177" w:rsidRPr="0055488D" w:rsidRDefault="00DD0177" w:rsidP="00D960CC">
            <w:pPr>
              <w:jc w:val="center"/>
              <w:rPr>
                <w:rFonts w:ascii="Calibri" w:hAnsi="Calibri"/>
                <w:color w:val="000000"/>
                <w:szCs w:val="24"/>
              </w:rPr>
            </w:pPr>
            <w:r w:rsidRPr="0055488D">
              <w:rPr>
                <w:rFonts w:ascii="Calibri" w:hAnsi="Calibri"/>
                <w:color w:val="000000"/>
                <w:szCs w:val="24"/>
              </w:rPr>
              <w:t> </w:t>
            </w:r>
          </w:p>
        </w:tc>
        <w:tc>
          <w:tcPr>
            <w:tcW w:w="992" w:type="dxa"/>
            <w:tcBorders>
              <w:top w:val="nil"/>
              <w:left w:val="nil"/>
              <w:bottom w:val="nil"/>
              <w:right w:val="single" w:sz="4" w:space="0" w:color="auto"/>
            </w:tcBorders>
            <w:shd w:val="clear" w:color="auto" w:fill="FFFF00"/>
            <w:noWrap/>
            <w:vAlign w:val="center"/>
            <w:hideMark/>
          </w:tcPr>
          <w:p w14:paraId="0B45BFF5" w14:textId="77777777" w:rsidR="00DD0177" w:rsidRPr="0055488D" w:rsidRDefault="00DD0177" w:rsidP="00D960CC">
            <w:pPr>
              <w:jc w:val="center"/>
              <w:rPr>
                <w:rFonts w:ascii="Calibri" w:hAnsi="Calibri"/>
                <w:color w:val="000000"/>
                <w:szCs w:val="24"/>
              </w:rPr>
            </w:pPr>
            <w:r w:rsidRPr="0055488D">
              <w:rPr>
                <w:rFonts w:ascii="Calibri" w:hAnsi="Calibri"/>
                <w:color w:val="000000"/>
                <w:szCs w:val="24"/>
              </w:rPr>
              <w:t> </w:t>
            </w:r>
          </w:p>
        </w:tc>
        <w:tc>
          <w:tcPr>
            <w:tcW w:w="993" w:type="dxa"/>
            <w:tcBorders>
              <w:top w:val="nil"/>
              <w:left w:val="nil"/>
              <w:bottom w:val="nil"/>
              <w:right w:val="single" w:sz="4" w:space="0" w:color="auto"/>
            </w:tcBorders>
            <w:shd w:val="clear" w:color="auto" w:fill="FFFF00"/>
            <w:noWrap/>
            <w:vAlign w:val="center"/>
            <w:hideMark/>
          </w:tcPr>
          <w:p w14:paraId="0DE1C9BD" w14:textId="77777777" w:rsidR="00DD0177" w:rsidRPr="0055488D" w:rsidRDefault="00DD0177" w:rsidP="00D960CC">
            <w:pPr>
              <w:jc w:val="center"/>
              <w:rPr>
                <w:rFonts w:ascii="Calibri" w:hAnsi="Calibri"/>
                <w:color w:val="000000"/>
                <w:szCs w:val="24"/>
              </w:rPr>
            </w:pPr>
            <w:r w:rsidRPr="0055488D">
              <w:rPr>
                <w:rFonts w:ascii="Calibri" w:hAnsi="Calibri"/>
                <w:color w:val="000000"/>
                <w:szCs w:val="24"/>
              </w:rPr>
              <w:t> </w:t>
            </w:r>
          </w:p>
        </w:tc>
        <w:tc>
          <w:tcPr>
            <w:tcW w:w="850" w:type="dxa"/>
            <w:tcBorders>
              <w:top w:val="nil"/>
              <w:left w:val="nil"/>
              <w:bottom w:val="nil"/>
              <w:right w:val="single" w:sz="4" w:space="0" w:color="auto"/>
            </w:tcBorders>
            <w:shd w:val="clear" w:color="auto" w:fill="FFFF00"/>
            <w:noWrap/>
            <w:vAlign w:val="center"/>
            <w:hideMark/>
          </w:tcPr>
          <w:p w14:paraId="2A04FFD3" w14:textId="77777777" w:rsidR="00DD0177" w:rsidRPr="0055488D" w:rsidRDefault="00DD0177" w:rsidP="00D960CC">
            <w:pPr>
              <w:jc w:val="center"/>
              <w:rPr>
                <w:rFonts w:ascii="Calibri" w:hAnsi="Calibri"/>
                <w:color w:val="000000"/>
                <w:szCs w:val="24"/>
              </w:rPr>
            </w:pPr>
            <w:r w:rsidRPr="0055488D">
              <w:rPr>
                <w:rFonts w:ascii="Calibri" w:hAnsi="Calibri"/>
                <w:color w:val="000000"/>
                <w:szCs w:val="24"/>
              </w:rPr>
              <w:t> </w:t>
            </w:r>
          </w:p>
        </w:tc>
      </w:tr>
      <w:tr w:rsidR="00DD0177" w:rsidRPr="00957DFF" w14:paraId="28409854" w14:textId="77777777" w:rsidTr="00D960CC">
        <w:trPr>
          <w:trHeight w:val="945"/>
          <w:jc w:val="center"/>
        </w:trPr>
        <w:tc>
          <w:tcPr>
            <w:tcW w:w="27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97ACDC" w14:textId="77777777" w:rsidR="00DD0177" w:rsidRPr="00957DFF" w:rsidRDefault="00DD0177" w:rsidP="00D960CC">
            <w:pPr>
              <w:rPr>
                <w:color w:val="000000"/>
                <w:szCs w:val="24"/>
              </w:rPr>
            </w:pPr>
            <w:r w:rsidRPr="00957DFF">
              <w:rPr>
                <w:color w:val="000000"/>
                <w:szCs w:val="24"/>
              </w:rPr>
              <w:t>Строительство  газопроводов высокого давления</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8CF7CAA" w14:textId="77777777" w:rsidR="00DD0177" w:rsidRPr="00957DFF" w:rsidRDefault="00DD0177" w:rsidP="00D960CC">
            <w:pPr>
              <w:jc w:val="center"/>
              <w:rPr>
                <w:color w:val="000000"/>
                <w:szCs w:val="24"/>
              </w:rPr>
            </w:pPr>
            <w:r w:rsidRPr="00957DFF">
              <w:rPr>
                <w:color w:val="000000"/>
                <w:szCs w:val="24"/>
              </w:rPr>
              <w:t>км</w:t>
            </w:r>
          </w:p>
        </w:tc>
        <w:tc>
          <w:tcPr>
            <w:tcW w:w="1281" w:type="dxa"/>
            <w:tcBorders>
              <w:top w:val="single" w:sz="4" w:space="0" w:color="auto"/>
              <w:left w:val="nil"/>
              <w:bottom w:val="single" w:sz="4" w:space="0" w:color="auto"/>
              <w:right w:val="single" w:sz="4" w:space="0" w:color="auto"/>
            </w:tcBorders>
            <w:shd w:val="clear" w:color="auto" w:fill="auto"/>
            <w:vAlign w:val="center"/>
            <w:hideMark/>
          </w:tcPr>
          <w:p w14:paraId="4AEE72A1" w14:textId="77777777" w:rsidR="00DD0177" w:rsidRPr="00957DFF" w:rsidRDefault="00DD0177" w:rsidP="00D960CC">
            <w:pPr>
              <w:jc w:val="center"/>
              <w:rPr>
                <w:color w:val="000000"/>
                <w:szCs w:val="24"/>
              </w:rPr>
            </w:pPr>
            <w:r w:rsidRPr="00957DFF">
              <w:rPr>
                <w:color w:val="000000"/>
                <w:szCs w:val="24"/>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8B0617B" w14:textId="77777777" w:rsidR="00DD0177" w:rsidRPr="00957DFF" w:rsidRDefault="00DD0177" w:rsidP="00D960CC">
            <w:pPr>
              <w:jc w:val="center"/>
              <w:rPr>
                <w:rFonts w:ascii="Calibri" w:hAnsi="Calibri"/>
                <w:color w:val="000000"/>
                <w:szCs w:val="24"/>
              </w:rPr>
            </w:pPr>
            <w:r w:rsidRPr="00957DFF">
              <w:rPr>
                <w:rFonts w:ascii="Calibri" w:hAnsi="Calibri"/>
                <w:color w:val="000000"/>
                <w:szCs w:val="24"/>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198811A" w14:textId="77777777" w:rsidR="00DD0177" w:rsidRPr="00957DFF" w:rsidRDefault="00DD0177" w:rsidP="00D960CC">
            <w:pPr>
              <w:jc w:val="center"/>
              <w:rPr>
                <w:rFonts w:ascii="Calibri" w:hAnsi="Calibri"/>
                <w:color w:val="000000"/>
                <w:szCs w:val="24"/>
              </w:rPr>
            </w:pPr>
            <w:r w:rsidRPr="00957DFF">
              <w:rPr>
                <w:rFonts w:ascii="Calibri" w:hAnsi="Calibri"/>
                <w:color w:val="000000"/>
                <w:szCs w:val="24"/>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29D9EFC" w14:textId="77777777" w:rsidR="00DD0177" w:rsidRPr="00957DFF" w:rsidRDefault="00DD0177" w:rsidP="00D960CC">
            <w:pPr>
              <w:jc w:val="center"/>
              <w:rPr>
                <w:rFonts w:ascii="Calibri" w:hAnsi="Calibri"/>
                <w:color w:val="000000"/>
                <w:szCs w:val="24"/>
              </w:rPr>
            </w:pPr>
            <w:r w:rsidRPr="00957DFF">
              <w:rPr>
                <w:rFonts w:ascii="Calibri" w:hAnsi="Calibri"/>
                <w:color w:val="000000"/>
                <w:szCs w:val="24"/>
              </w:rPr>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63E8E989" w14:textId="77777777" w:rsidR="00DD0177" w:rsidRPr="00957DFF" w:rsidRDefault="00DD0177" w:rsidP="00D960CC">
            <w:pPr>
              <w:jc w:val="center"/>
              <w:rPr>
                <w:rFonts w:ascii="Calibri" w:hAnsi="Calibri"/>
                <w:color w:val="000000"/>
                <w:szCs w:val="24"/>
              </w:rPr>
            </w:pPr>
            <w:r w:rsidRPr="00957DFF">
              <w:rPr>
                <w:rFonts w:ascii="Calibri" w:hAnsi="Calibri"/>
                <w:color w:val="000000"/>
                <w:szCs w:val="24"/>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9540B40" w14:textId="77777777" w:rsidR="00DD0177" w:rsidRPr="00957DFF" w:rsidRDefault="00DD0177" w:rsidP="00D960CC">
            <w:pPr>
              <w:jc w:val="center"/>
              <w:rPr>
                <w:rFonts w:ascii="Calibri" w:hAnsi="Calibri"/>
                <w:color w:val="000000"/>
                <w:szCs w:val="24"/>
              </w:rPr>
            </w:pPr>
            <w:r w:rsidRPr="00957DFF">
              <w:rPr>
                <w:rFonts w:ascii="Calibri" w:hAnsi="Calibri"/>
                <w:color w:val="000000"/>
                <w:szCs w:val="24"/>
              </w:rPr>
              <w:t> </w:t>
            </w:r>
          </w:p>
        </w:tc>
      </w:tr>
      <w:tr w:rsidR="00DD0177" w:rsidRPr="00957DFF" w14:paraId="516FA333" w14:textId="77777777" w:rsidTr="00D960CC">
        <w:trPr>
          <w:trHeight w:val="945"/>
          <w:jc w:val="center"/>
        </w:trPr>
        <w:tc>
          <w:tcPr>
            <w:tcW w:w="2721" w:type="dxa"/>
            <w:tcBorders>
              <w:top w:val="nil"/>
              <w:left w:val="single" w:sz="4" w:space="0" w:color="auto"/>
              <w:bottom w:val="single" w:sz="4" w:space="0" w:color="auto"/>
              <w:right w:val="single" w:sz="4" w:space="0" w:color="auto"/>
            </w:tcBorders>
            <w:shd w:val="clear" w:color="auto" w:fill="auto"/>
            <w:vAlign w:val="center"/>
            <w:hideMark/>
          </w:tcPr>
          <w:p w14:paraId="51208E94" w14:textId="77777777" w:rsidR="00DD0177" w:rsidRPr="00957DFF" w:rsidRDefault="00DD0177" w:rsidP="00D960CC">
            <w:pPr>
              <w:rPr>
                <w:color w:val="000000"/>
                <w:szCs w:val="24"/>
              </w:rPr>
            </w:pPr>
            <w:r w:rsidRPr="00957DFF">
              <w:rPr>
                <w:color w:val="000000"/>
                <w:szCs w:val="24"/>
              </w:rPr>
              <w:t>Строительство  газопроводов низкого давления</w:t>
            </w:r>
          </w:p>
        </w:tc>
        <w:tc>
          <w:tcPr>
            <w:tcW w:w="960" w:type="dxa"/>
            <w:tcBorders>
              <w:top w:val="nil"/>
              <w:left w:val="nil"/>
              <w:bottom w:val="single" w:sz="4" w:space="0" w:color="auto"/>
              <w:right w:val="single" w:sz="4" w:space="0" w:color="auto"/>
            </w:tcBorders>
            <w:shd w:val="clear" w:color="auto" w:fill="auto"/>
            <w:noWrap/>
            <w:vAlign w:val="center"/>
            <w:hideMark/>
          </w:tcPr>
          <w:p w14:paraId="690AA937" w14:textId="77777777" w:rsidR="00DD0177" w:rsidRPr="00957DFF" w:rsidRDefault="00DD0177" w:rsidP="00D960CC">
            <w:pPr>
              <w:jc w:val="center"/>
              <w:rPr>
                <w:color w:val="000000"/>
                <w:szCs w:val="24"/>
              </w:rPr>
            </w:pPr>
            <w:r w:rsidRPr="00957DFF">
              <w:rPr>
                <w:color w:val="000000"/>
                <w:szCs w:val="24"/>
              </w:rPr>
              <w:t>км</w:t>
            </w:r>
          </w:p>
        </w:tc>
        <w:tc>
          <w:tcPr>
            <w:tcW w:w="1281" w:type="dxa"/>
            <w:tcBorders>
              <w:top w:val="nil"/>
              <w:left w:val="nil"/>
              <w:bottom w:val="single" w:sz="4" w:space="0" w:color="auto"/>
              <w:right w:val="single" w:sz="4" w:space="0" w:color="auto"/>
            </w:tcBorders>
            <w:shd w:val="clear" w:color="auto" w:fill="auto"/>
            <w:vAlign w:val="center"/>
            <w:hideMark/>
          </w:tcPr>
          <w:p w14:paraId="590AA0EF" w14:textId="77777777" w:rsidR="00DD0177" w:rsidRPr="00957DFF" w:rsidRDefault="00DD0177" w:rsidP="00D960CC">
            <w:pPr>
              <w:jc w:val="center"/>
              <w:rPr>
                <w:color w:val="000000"/>
                <w:szCs w:val="24"/>
              </w:rPr>
            </w:pPr>
            <w:r w:rsidRPr="00957DFF">
              <w:rPr>
                <w:color w:val="000000"/>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7CCD7A1" w14:textId="77777777" w:rsidR="00DD0177" w:rsidRPr="00957DFF" w:rsidRDefault="00DD0177" w:rsidP="00D960CC">
            <w:pPr>
              <w:jc w:val="center"/>
              <w:rPr>
                <w:rFonts w:ascii="Calibri" w:hAnsi="Calibri"/>
                <w:color w:val="000000"/>
                <w:szCs w:val="24"/>
              </w:rPr>
            </w:pPr>
            <w:r w:rsidRPr="00957DFF">
              <w:rPr>
                <w:rFonts w:ascii="Calibri" w:hAnsi="Calibri"/>
                <w:color w:val="000000"/>
                <w:szCs w:val="24"/>
              </w:rPr>
              <w:t>0,011</w:t>
            </w:r>
          </w:p>
        </w:tc>
        <w:tc>
          <w:tcPr>
            <w:tcW w:w="992" w:type="dxa"/>
            <w:tcBorders>
              <w:top w:val="nil"/>
              <w:left w:val="nil"/>
              <w:bottom w:val="single" w:sz="4" w:space="0" w:color="auto"/>
              <w:right w:val="single" w:sz="4" w:space="0" w:color="auto"/>
            </w:tcBorders>
            <w:shd w:val="clear" w:color="auto" w:fill="auto"/>
            <w:noWrap/>
            <w:vAlign w:val="center"/>
            <w:hideMark/>
          </w:tcPr>
          <w:p w14:paraId="5878F70E" w14:textId="77777777" w:rsidR="00DD0177" w:rsidRPr="00957DFF" w:rsidRDefault="00DD0177" w:rsidP="00D960CC">
            <w:pPr>
              <w:jc w:val="center"/>
              <w:rPr>
                <w:rFonts w:ascii="Calibri" w:hAnsi="Calibri"/>
                <w:color w:val="000000"/>
                <w:szCs w:val="24"/>
              </w:rPr>
            </w:pPr>
            <w:r w:rsidRPr="00957DFF">
              <w:rPr>
                <w:rFonts w:ascii="Calibri" w:hAnsi="Calibri"/>
                <w:color w:val="000000"/>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14:paraId="33AABD70" w14:textId="77777777" w:rsidR="00DD0177" w:rsidRPr="00957DFF" w:rsidRDefault="00DD0177" w:rsidP="00D960CC">
            <w:pPr>
              <w:jc w:val="center"/>
              <w:rPr>
                <w:rFonts w:ascii="Calibri" w:hAnsi="Calibri"/>
                <w:color w:val="000000"/>
                <w:szCs w:val="24"/>
              </w:rPr>
            </w:pPr>
            <w:r w:rsidRPr="00957DFF">
              <w:rPr>
                <w:rFonts w:ascii="Calibri" w:hAnsi="Calibri"/>
                <w:color w:val="000000"/>
                <w:szCs w:val="24"/>
              </w:rPr>
              <w:t> </w:t>
            </w:r>
          </w:p>
        </w:tc>
        <w:tc>
          <w:tcPr>
            <w:tcW w:w="993" w:type="dxa"/>
            <w:tcBorders>
              <w:top w:val="nil"/>
              <w:left w:val="nil"/>
              <w:bottom w:val="single" w:sz="4" w:space="0" w:color="auto"/>
              <w:right w:val="single" w:sz="4" w:space="0" w:color="auto"/>
            </w:tcBorders>
            <w:shd w:val="clear" w:color="auto" w:fill="auto"/>
            <w:noWrap/>
            <w:vAlign w:val="center"/>
            <w:hideMark/>
          </w:tcPr>
          <w:p w14:paraId="38323400" w14:textId="77777777" w:rsidR="00DD0177" w:rsidRPr="00957DFF" w:rsidRDefault="00DD0177" w:rsidP="00D960CC">
            <w:pPr>
              <w:jc w:val="center"/>
              <w:rPr>
                <w:rFonts w:ascii="Calibri" w:hAnsi="Calibri"/>
                <w:color w:val="000000"/>
                <w:szCs w:val="24"/>
              </w:rPr>
            </w:pPr>
            <w:r w:rsidRPr="00957DFF">
              <w:rPr>
                <w:rFonts w:ascii="Calibri" w:hAnsi="Calibri"/>
                <w:color w:val="000000"/>
                <w:szCs w:val="24"/>
              </w:rPr>
              <w:t>49,54</w:t>
            </w:r>
          </w:p>
        </w:tc>
        <w:tc>
          <w:tcPr>
            <w:tcW w:w="850" w:type="dxa"/>
            <w:tcBorders>
              <w:top w:val="nil"/>
              <w:left w:val="nil"/>
              <w:bottom w:val="single" w:sz="4" w:space="0" w:color="auto"/>
              <w:right w:val="single" w:sz="4" w:space="0" w:color="auto"/>
            </w:tcBorders>
            <w:shd w:val="clear" w:color="auto" w:fill="auto"/>
            <w:noWrap/>
            <w:vAlign w:val="center"/>
            <w:hideMark/>
          </w:tcPr>
          <w:p w14:paraId="7901B452" w14:textId="77777777" w:rsidR="00DD0177" w:rsidRPr="00957DFF" w:rsidRDefault="00DD0177" w:rsidP="00D960CC">
            <w:pPr>
              <w:jc w:val="center"/>
              <w:rPr>
                <w:rFonts w:ascii="Calibri" w:hAnsi="Calibri"/>
                <w:color w:val="000000"/>
                <w:szCs w:val="24"/>
              </w:rPr>
            </w:pPr>
            <w:r w:rsidRPr="00957DFF">
              <w:rPr>
                <w:rFonts w:ascii="Calibri" w:hAnsi="Calibri"/>
                <w:color w:val="000000"/>
                <w:szCs w:val="24"/>
              </w:rPr>
              <w:t> </w:t>
            </w:r>
          </w:p>
        </w:tc>
      </w:tr>
      <w:tr w:rsidR="00DD0177" w:rsidRPr="00957DFF" w14:paraId="7C7F3E04" w14:textId="77777777" w:rsidTr="00D960CC">
        <w:trPr>
          <w:trHeight w:val="945"/>
          <w:jc w:val="center"/>
        </w:trPr>
        <w:tc>
          <w:tcPr>
            <w:tcW w:w="2721" w:type="dxa"/>
            <w:tcBorders>
              <w:top w:val="nil"/>
              <w:left w:val="single" w:sz="4" w:space="0" w:color="auto"/>
              <w:bottom w:val="single" w:sz="4" w:space="0" w:color="auto"/>
              <w:right w:val="single" w:sz="4" w:space="0" w:color="auto"/>
            </w:tcBorders>
            <w:shd w:val="clear" w:color="auto" w:fill="auto"/>
            <w:vAlign w:val="center"/>
            <w:hideMark/>
          </w:tcPr>
          <w:p w14:paraId="42D4CDA5" w14:textId="77777777" w:rsidR="00DD0177" w:rsidRPr="00957DFF" w:rsidRDefault="00DD0177" w:rsidP="00D960CC">
            <w:pPr>
              <w:rPr>
                <w:color w:val="000000"/>
                <w:szCs w:val="24"/>
              </w:rPr>
            </w:pPr>
            <w:r w:rsidRPr="00957DFF">
              <w:rPr>
                <w:color w:val="000000"/>
                <w:szCs w:val="24"/>
              </w:rPr>
              <w:t>дополнительно подключённая  площадь к системе ГС</w:t>
            </w:r>
          </w:p>
        </w:tc>
        <w:tc>
          <w:tcPr>
            <w:tcW w:w="960" w:type="dxa"/>
            <w:tcBorders>
              <w:top w:val="nil"/>
              <w:left w:val="nil"/>
              <w:bottom w:val="single" w:sz="4" w:space="0" w:color="auto"/>
              <w:right w:val="single" w:sz="4" w:space="0" w:color="auto"/>
            </w:tcBorders>
            <w:shd w:val="clear" w:color="auto" w:fill="auto"/>
            <w:noWrap/>
            <w:vAlign w:val="center"/>
            <w:hideMark/>
          </w:tcPr>
          <w:p w14:paraId="78E1FEEA" w14:textId="77777777" w:rsidR="00DD0177" w:rsidRPr="00957DFF" w:rsidRDefault="00DD0177" w:rsidP="00D960CC">
            <w:pPr>
              <w:jc w:val="center"/>
              <w:rPr>
                <w:color w:val="000000"/>
                <w:szCs w:val="24"/>
              </w:rPr>
            </w:pPr>
            <w:r w:rsidRPr="00957DFF">
              <w:rPr>
                <w:color w:val="000000"/>
                <w:szCs w:val="24"/>
              </w:rPr>
              <w:t>м2</w:t>
            </w:r>
          </w:p>
        </w:tc>
        <w:tc>
          <w:tcPr>
            <w:tcW w:w="1281" w:type="dxa"/>
            <w:tcBorders>
              <w:top w:val="nil"/>
              <w:left w:val="nil"/>
              <w:bottom w:val="single" w:sz="4" w:space="0" w:color="auto"/>
              <w:right w:val="single" w:sz="4" w:space="0" w:color="auto"/>
            </w:tcBorders>
            <w:shd w:val="clear" w:color="auto" w:fill="auto"/>
            <w:vAlign w:val="center"/>
            <w:hideMark/>
          </w:tcPr>
          <w:p w14:paraId="10FD5E42" w14:textId="77777777" w:rsidR="00DD0177" w:rsidRPr="00957DFF" w:rsidRDefault="00DD0177" w:rsidP="00D960CC">
            <w:pPr>
              <w:jc w:val="center"/>
              <w:rPr>
                <w:color w:val="000000"/>
                <w:szCs w:val="24"/>
              </w:rPr>
            </w:pPr>
            <w:r w:rsidRPr="00957DFF">
              <w:rPr>
                <w:color w:val="000000"/>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315B835" w14:textId="77777777" w:rsidR="00DD0177" w:rsidRPr="00957DFF" w:rsidRDefault="00DD0177" w:rsidP="00D960CC">
            <w:pPr>
              <w:jc w:val="center"/>
              <w:rPr>
                <w:rFonts w:ascii="Calibri" w:hAnsi="Calibri"/>
                <w:color w:val="000000"/>
                <w:szCs w:val="24"/>
              </w:rPr>
            </w:pPr>
            <w:r w:rsidRPr="00957DFF">
              <w:rPr>
                <w:rFonts w:ascii="Calibri" w:hAnsi="Calibri"/>
                <w:color w:val="000000"/>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14:paraId="5348A5DD" w14:textId="77777777" w:rsidR="00DD0177" w:rsidRPr="00957DFF" w:rsidRDefault="00DD0177" w:rsidP="00D960CC">
            <w:pPr>
              <w:jc w:val="center"/>
              <w:rPr>
                <w:rFonts w:ascii="Calibri" w:hAnsi="Calibri"/>
                <w:color w:val="000000"/>
                <w:szCs w:val="24"/>
              </w:rPr>
            </w:pPr>
            <w:r w:rsidRPr="00957DFF">
              <w:rPr>
                <w:rFonts w:ascii="Calibri" w:hAnsi="Calibri"/>
                <w:color w:val="000000"/>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14:paraId="250FFC9C" w14:textId="77777777" w:rsidR="00DD0177" w:rsidRPr="00957DFF" w:rsidRDefault="00DD0177" w:rsidP="00D960CC">
            <w:pPr>
              <w:jc w:val="center"/>
              <w:rPr>
                <w:rFonts w:ascii="Calibri" w:hAnsi="Calibri"/>
                <w:color w:val="000000"/>
                <w:szCs w:val="24"/>
              </w:rPr>
            </w:pPr>
            <w:r w:rsidRPr="00957DFF">
              <w:rPr>
                <w:rFonts w:ascii="Calibri" w:hAnsi="Calibri"/>
                <w:color w:val="000000"/>
                <w:szCs w:val="24"/>
              </w:rPr>
              <w:t> </w:t>
            </w:r>
          </w:p>
        </w:tc>
        <w:tc>
          <w:tcPr>
            <w:tcW w:w="993" w:type="dxa"/>
            <w:tcBorders>
              <w:top w:val="nil"/>
              <w:left w:val="nil"/>
              <w:bottom w:val="single" w:sz="4" w:space="0" w:color="auto"/>
              <w:right w:val="single" w:sz="4" w:space="0" w:color="auto"/>
            </w:tcBorders>
            <w:shd w:val="clear" w:color="auto" w:fill="auto"/>
            <w:noWrap/>
            <w:vAlign w:val="center"/>
            <w:hideMark/>
          </w:tcPr>
          <w:p w14:paraId="715AA0AB" w14:textId="77777777" w:rsidR="00DD0177" w:rsidRPr="00957DFF" w:rsidRDefault="00DD0177" w:rsidP="00D960CC">
            <w:pPr>
              <w:jc w:val="center"/>
              <w:rPr>
                <w:rFonts w:ascii="Calibri" w:hAnsi="Calibri"/>
                <w:color w:val="000000"/>
                <w:szCs w:val="24"/>
              </w:rPr>
            </w:pPr>
            <w:r w:rsidRPr="00957DFF">
              <w:rPr>
                <w:rFonts w:ascii="Calibri" w:hAnsi="Calibri"/>
                <w:color w:val="000000"/>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14:paraId="3CD2C292" w14:textId="77777777" w:rsidR="00DD0177" w:rsidRPr="00957DFF" w:rsidRDefault="00DD0177" w:rsidP="00D960CC">
            <w:pPr>
              <w:jc w:val="center"/>
              <w:rPr>
                <w:rFonts w:ascii="Calibri" w:hAnsi="Calibri"/>
                <w:color w:val="000000"/>
                <w:szCs w:val="24"/>
              </w:rPr>
            </w:pPr>
            <w:r w:rsidRPr="00957DFF">
              <w:rPr>
                <w:rFonts w:ascii="Calibri" w:hAnsi="Calibri"/>
                <w:color w:val="000000"/>
                <w:szCs w:val="24"/>
              </w:rPr>
              <w:t> </w:t>
            </w:r>
          </w:p>
        </w:tc>
      </w:tr>
      <w:tr w:rsidR="00DD0177" w:rsidRPr="00957DFF" w14:paraId="1DCB308B" w14:textId="77777777" w:rsidTr="00D960CC">
        <w:trPr>
          <w:trHeight w:val="1260"/>
          <w:jc w:val="center"/>
        </w:trPr>
        <w:tc>
          <w:tcPr>
            <w:tcW w:w="2721" w:type="dxa"/>
            <w:tcBorders>
              <w:top w:val="nil"/>
              <w:left w:val="single" w:sz="4" w:space="0" w:color="auto"/>
              <w:bottom w:val="single" w:sz="4" w:space="0" w:color="auto"/>
              <w:right w:val="single" w:sz="4" w:space="0" w:color="auto"/>
            </w:tcBorders>
            <w:shd w:val="clear" w:color="auto" w:fill="auto"/>
            <w:vAlign w:val="center"/>
            <w:hideMark/>
          </w:tcPr>
          <w:p w14:paraId="387B1DA2" w14:textId="77777777" w:rsidR="00DD0177" w:rsidRPr="00957DFF" w:rsidRDefault="00DD0177" w:rsidP="00D960CC">
            <w:pPr>
              <w:rPr>
                <w:color w:val="000000"/>
                <w:szCs w:val="24"/>
              </w:rPr>
            </w:pPr>
            <w:r w:rsidRPr="00957DFF">
              <w:rPr>
                <w:color w:val="000000"/>
                <w:szCs w:val="24"/>
              </w:rPr>
              <w:lastRenderedPageBreak/>
              <w:t>дополнительно подключённое количество домов к системе ГС</w:t>
            </w:r>
          </w:p>
        </w:tc>
        <w:tc>
          <w:tcPr>
            <w:tcW w:w="960" w:type="dxa"/>
            <w:tcBorders>
              <w:top w:val="nil"/>
              <w:left w:val="nil"/>
              <w:bottom w:val="single" w:sz="4" w:space="0" w:color="auto"/>
              <w:right w:val="single" w:sz="4" w:space="0" w:color="auto"/>
            </w:tcBorders>
            <w:shd w:val="clear" w:color="auto" w:fill="auto"/>
            <w:noWrap/>
            <w:vAlign w:val="center"/>
            <w:hideMark/>
          </w:tcPr>
          <w:p w14:paraId="662CA531" w14:textId="77777777" w:rsidR="00DD0177" w:rsidRPr="00957DFF" w:rsidRDefault="00DD0177" w:rsidP="00D960CC">
            <w:pPr>
              <w:jc w:val="center"/>
              <w:rPr>
                <w:color w:val="000000"/>
                <w:szCs w:val="24"/>
              </w:rPr>
            </w:pPr>
            <w:r w:rsidRPr="00957DFF">
              <w:rPr>
                <w:color w:val="000000"/>
                <w:szCs w:val="24"/>
              </w:rPr>
              <w:t>шт.</w:t>
            </w:r>
          </w:p>
        </w:tc>
        <w:tc>
          <w:tcPr>
            <w:tcW w:w="1281" w:type="dxa"/>
            <w:tcBorders>
              <w:top w:val="nil"/>
              <w:left w:val="nil"/>
              <w:bottom w:val="single" w:sz="4" w:space="0" w:color="auto"/>
              <w:right w:val="single" w:sz="4" w:space="0" w:color="auto"/>
            </w:tcBorders>
            <w:shd w:val="clear" w:color="auto" w:fill="auto"/>
            <w:vAlign w:val="center"/>
            <w:hideMark/>
          </w:tcPr>
          <w:p w14:paraId="59CA44BB" w14:textId="77777777" w:rsidR="00DD0177" w:rsidRPr="00957DFF" w:rsidRDefault="00DD0177" w:rsidP="00D960CC">
            <w:pPr>
              <w:jc w:val="center"/>
              <w:rPr>
                <w:color w:val="000000"/>
                <w:szCs w:val="24"/>
              </w:rPr>
            </w:pPr>
            <w:r w:rsidRPr="00957DFF">
              <w:rPr>
                <w:color w:val="000000"/>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3FBBA468" w14:textId="77777777" w:rsidR="00DD0177" w:rsidRPr="00957DFF" w:rsidRDefault="00DD0177" w:rsidP="00D960CC">
            <w:pPr>
              <w:jc w:val="center"/>
              <w:rPr>
                <w:rFonts w:ascii="Calibri" w:hAnsi="Calibri"/>
                <w:color w:val="000000"/>
                <w:szCs w:val="24"/>
              </w:rPr>
            </w:pPr>
            <w:r w:rsidRPr="00957DFF">
              <w:rPr>
                <w:rFonts w:ascii="Calibri" w:hAnsi="Calibri"/>
                <w:color w:val="000000"/>
                <w:szCs w:val="24"/>
              </w:rPr>
              <w:t>1</w:t>
            </w:r>
          </w:p>
        </w:tc>
        <w:tc>
          <w:tcPr>
            <w:tcW w:w="992" w:type="dxa"/>
            <w:tcBorders>
              <w:top w:val="nil"/>
              <w:left w:val="nil"/>
              <w:bottom w:val="single" w:sz="4" w:space="0" w:color="auto"/>
              <w:right w:val="single" w:sz="4" w:space="0" w:color="auto"/>
            </w:tcBorders>
            <w:shd w:val="clear" w:color="auto" w:fill="auto"/>
            <w:noWrap/>
            <w:vAlign w:val="center"/>
            <w:hideMark/>
          </w:tcPr>
          <w:p w14:paraId="1C9F07E5" w14:textId="77777777" w:rsidR="00DD0177" w:rsidRPr="00957DFF" w:rsidRDefault="00DD0177" w:rsidP="00D960CC">
            <w:pPr>
              <w:jc w:val="center"/>
              <w:rPr>
                <w:rFonts w:ascii="Calibri" w:hAnsi="Calibri"/>
                <w:color w:val="000000"/>
                <w:szCs w:val="24"/>
              </w:rPr>
            </w:pPr>
            <w:r w:rsidRPr="00957DFF">
              <w:rPr>
                <w:rFonts w:ascii="Calibri" w:hAnsi="Calibri"/>
                <w:color w:val="000000"/>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14:paraId="1BFE9511" w14:textId="77777777" w:rsidR="00DD0177" w:rsidRPr="00957DFF" w:rsidRDefault="00DD0177" w:rsidP="00D960CC">
            <w:pPr>
              <w:jc w:val="center"/>
              <w:rPr>
                <w:rFonts w:ascii="Calibri" w:hAnsi="Calibri"/>
                <w:color w:val="000000"/>
                <w:szCs w:val="24"/>
              </w:rPr>
            </w:pPr>
            <w:r w:rsidRPr="00957DFF">
              <w:rPr>
                <w:rFonts w:ascii="Calibri" w:hAnsi="Calibri"/>
                <w:color w:val="000000"/>
                <w:szCs w:val="24"/>
              </w:rPr>
              <w:t> </w:t>
            </w:r>
          </w:p>
        </w:tc>
        <w:tc>
          <w:tcPr>
            <w:tcW w:w="993" w:type="dxa"/>
            <w:tcBorders>
              <w:top w:val="nil"/>
              <w:left w:val="nil"/>
              <w:bottom w:val="single" w:sz="4" w:space="0" w:color="auto"/>
              <w:right w:val="single" w:sz="4" w:space="0" w:color="auto"/>
            </w:tcBorders>
            <w:shd w:val="clear" w:color="auto" w:fill="auto"/>
            <w:noWrap/>
            <w:vAlign w:val="center"/>
            <w:hideMark/>
          </w:tcPr>
          <w:p w14:paraId="10A95B7C" w14:textId="77777777" w:rsidR="00DD0177" w:rsidRPr="00957DFF" w:rsidRDefault="00DD0177" w:rsidP="00D960CC">
            <w:pPr>
              <w:jc w:val="center"/>
              <w:rPr>
                <w:rFonts w:ascii="Calibri" w:hAnsi="Calibri"/>
                <w:color w:val="000000"/>
                <w:szCs w:val="24"/>
              </w:rPr>
            </w:pPr>
            <w:r w:rsidRPr="00957DFF">
              <w:rPr>
                <w:rFonts w:ascii="Calibri" w:hAnsi="Calibri"/>
                <w:color w:val="000000"/>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14:paraId="4C276143" w14:textId="77777777" w:rsidR="00DD0177" w:rsidRPr="00957DFF" w:rsidRDefault="00DD0177" w:rsidP="00D960CC">
            <w:pPr>
              <w:jc w:val="center"/>
              <w:rPr>
                <w:rFonts w:ascii="Calibri" w:hAnsi="Calibri"/>
                <w:color w:val="000000"/>
                <w:szCs w:val="24"/>
              </w:rPr>
            </w:pPr>
            <w:r w:rsidRPr="00957DFF">
              <w:rPr>
                <w:rFonts w:ascii="Calibri" w:hAnsi="Calibri"/>
                <w:color w:val="000000"/>
                <w:szCs w:val="24"/>
              </w:rPr>
              <w:t> </w:t>
            </w:r>
          </w:p>
        </w:tc>
      </w:tr>
    </w:tbl>
    <w:p w14:paraId="36241568" w14:textId="7BA5EEFD" w:rsidR="00DD0177" w:rsidRDefault="00DD0177" w:rsidP="00217F14">
      <w:pPr>
        <w:pStyle w:val="14"/>
        <w:shd w:val="clear" w:color="auto" w:fill="auto"/>
        <w:spacing w:line="240" w:lineRule="auto"/>
        <w:ind w:left="20" w:right="20"/>
        <w:jc w:val="both"/>
        <w:outlineLvl w:val="0"/>
        <w:rPr>
          <w:b/>
          <w:sz w:val="28"/>
          <w:szCs w:val="28"/>
        </w:rPr>
      </w:pPr>
    </w:p>
    <w:p w14:paraId="27CE612A" w14:textId="08A590E6" w:rsidR="00DD0177" w:rsidRDefault="00DD0177" w:rsidP="00217F14">
      <w:pPr>
        <w:pStyle w:val="14"/>
        <w:shd w:val="clear" w:color="auto" w:fill="auto"/>
        <w:spacing w:line="240" w:lineRule="auto"/>
        <w:ind w:left="20" w:right="20"/>
        <w:jc w:val="both"/>
        <w:outlineLvl w:val="0"/>
        <w:rPr>
          <w:b/>
          <w:sz w:val="28"/>
          <w:szCs w:val="28"/>
        </w:rPr>
      </w:pPr>
    </w:p>
    <w:p w14:paraId="5988E80F" w14:textId="7A5087D8" w:rsidR="00593010" w:rsidRPr="00DE31F1" w:rsidRDefault="0015139F" w:rsidP="001E626F">
      <w:pPr>
        <w:pStyle w:val="2"/>
        <w:jc w:val="both"/>
        <w:rPr>
          <w:rFonts w:ascii="Times New Roman" w:hAnsi="Times New Roman"/>
          <w:b w:val="0"/>
          <w:i w:val="0"/>
          <w:iCs/>
          <w:szCs w:val="24"/>
        </w:rPr>
      </w:pPr>
      <w:bookmarkStart w:id="25" w:name="_Toc170246350"/>
      <w:r w:rsidRPr="00593010">
        <w:rPr>
          <w:i w:val="0"/>
          <w:szCs w:val="28"/>
        </w:rPr>
        <w:t xml:space="preserve">Раздел </w:t>
      </w:r>
      <w:r w:rsidR="00F23ACE" w:rsidRPr="00593010">
        <w:rPr>
          <w:i w:val="0"/>
          <w:szCs w:val="28"/>
        </w:rPr>
        <w:t>3</w:t>
      </w:r>
      <w:r w:rsidRPr="00593010">
        <w:rPr>
          <w:i w:val="0"/>
          <w:szCs w:val="28"/>
        </w:rPr>
        <w:t>.</w:t>
      </w:r>
      <w:r w:rsidR="00ED58FD" w:rsidRPr="00593010">
        <w:rPr>
          <w:bCs/>
          <w:i w:val="0"/>
          <w:color w:val="444444"/>
          <w:szCs w:val="28"/>
        </w:rPr>
        <w:t xml:space="preserve"> Перспективы развития </w:t>
      </w:r>
      <w:r w:rsidRPr="00593010">
        <w:rPr>
          <w:bCs/>
          <w:i w:val="0"/>
          <w:color w:val="444444"/>
          <w:szCs w:val="28"/>
        </w:rPr>
        <w:t xml:space="preserve"> муниципального образования</w:t>
      </w:r>
      <w:r w:rsidR="00ED58FD" w:rsidRPr="00593010">
        <w:rPr>
          <w:bCs/>
          <w:i w:val="0"/>
          <w:color w:val="444444"/>
          <w:szCs w:val="28"/>
        </w:rPr>
        <w:t xml:space="preserve"> и прогноз</w:t>
      </w:r>
      <w:r w:rsidR="00091810" w:rsidRPr="00593010">
        <w:rPr>
          <w:bCs/>
          <w:i w:val="0"/>
          <w:color w:val="444444"/>
          <w:szCs w:val="28"/>
        </w:rPr>
        <w:t xml:space="preserve"> спроса на коммунальные ресурсы</w:t>
      </w:r>
      <w:r w:rsidR="00ED58FD" w:rsidRPr="0015139F">
        <w:rPr>
          <w:bCs/>
          <w:color w:val="444444"/>
          <w:szCs w:val="28"/>
        </w:rPr>
        <w:br/>
      </w:r>
      <w:bookmarkStart w:id="26" w:name="_Toc164711055"/>
      <w:bookmarkStart w:id="27" w:name="_Hlk163251865"/>
      <w:r w:rsidR="00593010">
        <w:rPr>
          <w:rFonts w:ascii="Times New Roman" w:hAnsi="Times New Roman"/>
          <w:i w:val="0"/>
          <w:iCs/>
          <w:szCs w:val="24"/>
        </w:rPr>
        <w:t>3</w:t>
      </w:r>
      <w:r w:rsidR="00593010" w:rsidRPr="00DE31F1">
        <w:rPr>
          <w:rFonts w:ascii="Times New Roman" w:hAnsi="Times New Roman"/>
          <w:i w:val="0"/>
          <w:iCs/>
          <w:szCs w:val="24"/>
        </w:rPr>
        <w:t>.1.Прогноз спроса для системы водоснабжения</w:t>
      </w:r>
      <w:bookmarkEnd w:id="25"/>
      <w:bookmarkEnd w:id="26"/>
    </w:p>
    <w:p w14:paraId="2D1F9996" w14:textId="1918763A" w:rsidR="00C41938" w:rsidRPr="00DE31F1" w:rsidRDefault="00C41938" w:rsidP="00C41938">
      <w:pPr>
        <w:pStyle w:val="3"/>
        <w:rPr>
          <w:rFonts w:ascii="Times New Roman" w:hAnsi="Times New Roman"/>
          <w:b w:val="0"/>
          <w:bCs/>
          <w:iCs/>
          <w:szCs w:val="24"/>
        </w:rPr>
      </w:pPr>
      <w:bookmarkStart w:id="28" w:name="_Toc170246351"/>
      <w:bookmarkStart w:id="29" w:name="_Toc164711056"/>
      <w:r>
        <w:rPr>
          <w:rFonts w:ascii="Times New Roman" w:hAnsi="Times New Roman"/>
          <w:bCs/>
          <w:iCs/>
          <w:szCs w:val="24"/>
        </w:rPr>
        <w:t>3</w:t>
      </w:r>
      <w:r w:rsidRPr="00DE31F1">
        <w:rPr>
          <w:rFonts w:ascii="Times New Roman" w:hAnsi="Times New Roman"/>
          <w:bCs/>
          <w:iCs/>
          <w:szCs w:val="24"/>
        </w:rPr>
        <w:t>.1.1.Общие сведения</w:t>
      </w:r>
      <w:bookmarkEnd w:id="28"/>
    </w:p>
    <w:p w14:paraId="3053CFA2" w14:textId="77777777" w:rsidR="00C41938" w:rsidRDefault="00C41938" w:rsidP="00C41938">
      <w:pPr>
        <w:autoSpaceDE w:val="0"/>
        <w:autoSpaceDN w:val="0"/>
        <w:adjustRightInd w:val="0"/>
        <w:jc w:val="both"/>
        <w:rPr>
          <w:b/>
          <w:bCs/>
          <w:szCs w:val="24"/>
        </w:rPr>
      </w:pPr>
    </w:p>
    <w:p w14:paraId="1A513FEA" w14:textId="77777777" w:rsidR="00C41938" w:rsidRPr="006B3383" w:rsidRDefault="00C41938" w:rsidP="00C41938">
      <w:pPr>
        <w:jc w:val="both"/>
        <w:rPr>
          <w:szCs w:val="24"/>
        </w:rPr>
      </w:pPr>
      <w:r w:rsidRPr="006B3383">
        <w:rPr>
          <w:bCs/>
          <w:szCs w:val="24"/>
        </w:rPr>
        <w:t xml:space="preserve">В 2022году   была  разработана </w:t>
      </w:r>
      <w:r w:rsidRPr="006B3383">
        <w:rPr>
          <w:szCs w:val="24"/>
        </w:rPr>
        <w:t>Схема водоснабжения и водоотведения</w:t>
      </w:r>
      <w:r>
        <w:rPr>
          <w:szCs w:val="24"/>
        </w:rPr>
        <w:t xml:space="preserve">  </w:t>
      </w:r>
      <w:r w:rsidRPr="006B3383">
        <w:rPr>
          <w:color w:val="000000"/>
          <w:spacing w:val="3"/>
          <w:szCs w:val="24"/>
        </w:rPr>
        <w:t>муниципального образования «</w:t>
      </w:r>
      <w:r>
        <w:rPr>
          <w:color w:val="000000"/>
          <w:spacing w:val="3"/>
          <w:szCs w:val="24"/>
        </w:rPr>
        <w:t>Егорьевский</w:t>
      </w:r>
      <w:r w:rsidRPr="006B3383">
        <w:rPr>
          <w:color w:val="000000"/>
          <w:spacing w:val="3"/>
          <w:szCs w:val="24"/>
        </w:rPr>
        <w:t xml:space="preserve"> сельсовет</w:t>
      </w:r>
      <w:r w:rsidRPr="006B3383">
        <w:rPr>
          <w:szCs w:val="24"/>
        </w:rPr>
        <w:t>» Касторенского района Курской  области</w:t>
      </w:r>
      <w:r w:rsidRPr="006B3383">
        <w:rPr>
          <w:color w:val="000000"/>
          <w:spacing w:val="3"/>
          <w:szCs w:val="24"/>
        </w:rPr>
        <w:t>» на период 2023 – 2027 годы и на перспективу в рамках действия генплана</w:t>
      </w:r>
      <w:r w:rsidRPr="006B3383">
        <w:rPr>
          <w:bCs/>
          <w:szCs w:val="24"/>
        </w:rPr>
        <w:t xml:space="preserve">  в соответствии с Постановлением Правительства</w:t>
      </w:r>
      <w:r w:rsidRPr="006B3383">
        <w:rPr>
          <w:szCs w:val="24"/>
        </w:rPr>
        <w:t xml:space="preserve"> Российской Федерации №782 «О схемах водоснабжения и водоотведения». </w:t>
      </w:r>
    </w:p>
    <w:p w14:paraId="3A0DA11E" w14:textId="77777777" w:rsidR="00C41938" w:rsidRPr="006B3383" w:rsidRDefault="00C41938" w:rsidP="00C41938">
      <w:pPr>
        <w:jc w:val="both"/>
        <w:rPr>
          <w:color w:val="000000"/>
          <w:szCs w:val="24"/>
        </w:rPr>
      </w:pPr>
      <w:r w:rsidRPr="006B3383">
        <w:rPr>
          <w:szCs w:val="24"/>
        </w:rPr>
        <w:t>В рамках разрабатываемой программы комплексного развития, актуализирована  перспектива потребления водного ресурса до</w:t>
      </w:r>
      <w:r w:rsidRPr="006B3383">
        <w:rPr>
          <w:color w:val="000000"/>
          <w:szCs w:val="24"/>
        </w:rPr>
        <w:t xml:space="preserve"> 203</w:t>
      </w:r>
      <w:r>
        <w:rPr>
          <w:color w:val="000000"/>
          <w:szCs w:val="24"/>
        </w:rPr>
        <w:t>3</w:t>
      </w:r>
      <w:r w:rsidRPr="006B3383">
        <w:rPr>
          <w:color w:val="000000"/>
          <w:szCs w:val="24"/>
        </w:rPr>
        <w:t xml:space="preserve"> года. Ниже представлены результаты расчетов, приведенные в действующей схеме водоснабжения. </w:t>
      </w:r>
    </w:p>
    <w:p w14:paraId="37EABCB6" w14:textId="77777777" w:rsidR="00C41938" w:rsidRPr="006B3383" w:rsidRDefault="00C41938" w:rsidP="00C41938">
      <w:pPr>
        <w:jc w:val="both"/>
      </w:pPr>
      <w:r w:rsidRPr="006B3383">
        <w:rPr>
          <w:color w:val="000000"/>
          <w:szCs w:val="24"/>
        </w:rPr>
        <w:t xml:space="preserve">Для определения спроса  для системы водоснабжения </w:t>
      </w:r>
      <w:r w:rsidRPr="006B3383">
        <w:rPr>
          <w:szCs w:val="24"/>
        </w:rPr>
        <w:t xml:space="preserve">необходимо выполнить анализ </w:t>
      </w:r>
      <w:r w:rsidRPr="006B3383">
        <w:t>численности населения с учетом перспективы развития и изменения состава и структуры застройки территории.</w:t>
      </w:r>
    </w:p>
    <w:p w14:paraId="43567087" w14:textId="77777777" w:rsidR="00C41938" w:rsidRDefault="00C41938" w:rsidP="00C41938">
      <w:pPr>
        <w:autoSpaceDE w:val="0"/>
        <w:autoSpaceDN w:val="0"/>
        <w:adjustRightInd w:val="0"/>
        <w:jc w:val="both"/>
        <w:rPr>
          <w:color w:val="000000"/>
          <w:szCs w:val="24"/>
        </w:rPr>
      </w:pPr>
    </w:p>
    <w:p w14:paraId="6627BFC9" w14:textId="6EDAA675" w:rsidR="00C41938" w:rsidRDefault="00C41938" w:rsidP="00C41938">
      <w:pPr>
        <w:pStyle w:val="formattexttopleveltext"/>
        <w:jc w:val="both"/>
        <w:rPr>
          <w:b/>
        </w:rPr>
      </w:pPr>
      <w:r>
        <w:rPr>
          <w:b/>
        </w:rPr>
        <w:t>3.1.2</w:t>
      </w:r>
      <w:r w:rsidRPr="00AB096C">
        <w:rPr>
          <w:b/>
        </w:rPr>
        <w:t>. Динамика  численности населения с учетом перспективы развития и изменения состава и структуры застройки</w:t>
      </w:r>
    </w:p>
    <w:p w14:paraId="1DF56C92" w14:textId="77777777" w:rsidR="00C41938" w:rsidRPr="00CB3089" w:rsidRDefault="00C41938" w:rsidP="00C41938">
      <w:pPr>
        <w:widowControl w:val="0"/>
        <w:ind w:firstLine="709"/>
        <w:jc w:val="both"/>
        <w:rPr>
          <w:iCs/>
        </w:rPr>
      </w:pPr>
      <w:r w:rsidRPr="00CB3089">
        <w:rPr>
          <w:iCs/>
        </w:rPr>
        <w:t xml:space="preserve">Курская область – регион с острыми демографическими проблемами. С середины 1990-х гг. в регионе наблюдается устойчивая тенденция сокращения численности населения. Всего за период 1990-2010 гг. число жителей области сократилось на 15,4% (более чем на 200 </w:t>
      </w:r>
      <w:proofErr w:type="spellStart"/>
      <w:r w:rsidRPr="00CB3089">
        <w:rPr>
          <w:iCs/>
        </w:rPr>
        <w:t>тыс.чел</w:t>
      </w:r>
      <w:proofErr w:type="spellEnd"/>
      <w:r w:rsidRPr="00CB3089">
        <w:rPr>
          <w:iCs/>
        </w:rPr>
        <w:t xml:space="preserve">.). Удельный вес городского населения при этом продолжает расти, отражая различия в режиме воспроизводства населения между городами и сельской местностью, а также основное направление </w:t>
      </w:r>
      <w:proofErr w:type="spellStart"/>
      <w:r w:rsidRPr="00CB3089">
        <w:rPr>
          <w:iCs/>
        </w:rPr>
        <w:t>внутрирегиональных</w:t>
      </w:r>
      <w:proofErr w:type="spellEnd"/>
      <w:r w:rsidRPr="00CB3089">
        <w:rPr>
          <w:iCs/>
        </w:rPr>
        <w:t xml:space="preserve"> миграционных потоков.</w:t>
      </w:r>
    </w:p>
    <w:p w14:paraId="6B52DBC0" w14:textId="77777777" w:rsidR="00C41938" w:rsidRPr="00CB3089" w:rsidRDefault="00C41938" w:rsidP="00C41938">
      <w:pPr>
        <w:widowControl w:val="0"/>
        <w:ind w:firstLine="709"/>
        <w:jc w:val="both"/>
        <w:rPr>
          <w:iCs/>
        </w:rPr>
      </w:pPr>
      <w:r>
        <w:t>Егорьевск</w:t>
      </w:r>
      <w:r w:rsidRPr="00CB3089">
        <w:rPr>
          <w:iCs/>
          <w:color w:val="000000"/>
        </w:rPr>
        <w:t>ий</w:t>
      </w:r>
      <w:r w:rsidRPr="00CB3089">
        <w:rPr>
          <w:b/>
          <w:iCs/>
          <w:sz w:val="22"/>
          <w:szCs w:val="22"/>
        </w:rPr>
        <w:t xml:space="preserve">  </w:t>
      </w:r>
      <w:r w:rsidRPr="00CB3089">
        <w:rPr>
          <w:iCs/>
        </w:rPr>
        <w:t xml:space="preserve"> сельсовет на фоне демографической ситуации, сложившейся в сельской местности Касторенского района, характеризуется отрицательной динамикой численности населения, что иллюстрирует направленность </w:t>
      </w:r>
      <w:proofErr w:type="spellStart"/>
      <w:r w:rsidRPr="00CB3089">
        <w:rPr>
          <w:iCs/>
        </w:rPr>
        <w:t>внутрирегиональных</w:t>
      </w:r>
      <w:proofErr w:type="spellEnd"/>
      <w:r w:rsidRPr="00CB3089">
        <w:rPr>
          <w:iCs/>
        </w:rPr>
        <w:t xml:space="preserve"> и внутрирайонных миграционных потоков «село» - «город».</w:t>
      </w:r>
    </w:p>
    <w:p w14:paraId="64C55639" w14:textId="77777777" w:rsidR="00C41938" w:rsidRPr="00CB3089" w:rsidRDefault="00C41938" w:rsidP="00C41938">
      <w:pPr>
        <w:widowControl w:val="0"/>
        <w:ind w:firstLine="709"/>
        <w:jc w:val="both"/>
        <w:rPr>
          <w:iCs/>
        </w:rPr>
      </w:pPr>
      <w:r w:rsidRPr="00CB3089">
        <w:rPr>
          <w:iCs/>
        </w:rPr>
        <w:t>Основными характеристиками современной демографической ситуации в сельсовете являются следующие:</w:t>
      </w:r>
    </w:p>
    <w:p w14:paraId="0189C41E" w14:textId="77777777" w:rsidR="00C41938" w:rsidRPr="00CB3089" w:rsidRDefault="00C41938" w:rsidP="00C41938">
      <w:pPr>
        <w:widowControl w:val="0"/>
        <w:numPr>
          <w:ilvl w:val="0"/>
          <w:numId w:val="32"/>
        </w:numPr>
        <w:ind w:left="0" w:firstLine="709"/>
        <w:jc w:val="both"/>
        <w:rPr>
          <w:iCs/>
        </w:rPr>
      </w:pPr>
      <w:r w:rsidRPr="00CB3089">
        <w:rPr>
          <w:iCs/>
        </w:rPr>
        <w:t>регрессивный тип возрастной структуры населения с долей старческих возрастных групп, превышающих в 1,7 раз детские;</w:t>
      </w:r>
    </w:p>
    <w:p w14:paraId="1D356C98" w14:textId="77777777" w:rsidR="00C41938" w:rsidRPr="00CB3089" w:rsidRDefault="00C41938" w:rsidP="00C41938">
      <w:pPr>
        <w:widowControl w:val="0"/>
        <w:numPr>
          <w:ilvl w:val="0"/>
          <w:numId w:val="32"/>
        </w:numPr>
        <w:ind w:left="0" w:firstLine="709"/>
        <w:jc w:val="both"/>
        <w:rPr>
          <w:iCs/>
        </w:rPr>
      </w:pPr>
      <w:r w:rsidRPr="00CB3089">
        <w:rPr>
          <w:iCs/>
        </w:rPr>
        <w:t>устойчивое долгосрочное снижение численности населения, которое имеет тенденции к продолжению снижения в современных условиях экономического развития;</w:t>
      </w:r>
    </w:p>
    <w:p w14:paraId="2593D7D1" w14:textId="77777777" w:rsidR="00C41938" w:rsidRPr="00CB3089" w:rsidRDefault="00C41938" w:rsidP="00C41938">
      <w:pPr>
        <w:widowControl w:val="0"/>
        <w:numPr>
          <w:ilvl w:val="0"/>
          <w:numId w:val="32"/>
        </w:numPr>
        <w:ind w:left="0" w:firstLine="709"/>
        <w:jc w:val="both"/>
        <w:rPr>
          <w:iCs/>
        </w:rPr>
      </w:pPr>
      <w:r w:rsidRPr="00CB3089">
        <w:rPr>
          <w:iCs/>
        </w:rPr>
        <w:t>низкий уровень рождаемости, недостаточный для простого замещения родителей их детьми;</w:t>
      </w:r>
    </w:p>
    <w:p w14:paraId="33CB2EAD" w14:textId="77777777" w:rsidR="00C41938" w:rsidRPr="00CB3089" w:rsidRDefault="00C41938" w:rsidP="00C41938">
      <w:pPr>
        <w:widowControl w:val="0"/>
        <w:numPr>
          <w:ilvl w:val="0"/>
          <w:numId w:val="32"/>
        </w:numPr>
        <w:ind w:left="0" w:firstLine="709"/>
        <w:jc w:val="both"/>
        <w:rPr>
          <w:iCs/>
        </w:rPr>
      </w:pPr>
      <w:r w:rsidRPr="00CB3089">
        <w:rPr>
          <w:iCs/>
        </w:rPr>
        <w:t>высокий уровень смертности населения, особенно в трудоспособном возрасте;</w:t>
      </w:r>
    </w:p>
    <w:p w14:paraId="14CA7875" w14:textId="77777777" w:rsidR="00C41938" w:rsidRPr="00CB3089" w:rsidRDefault="00C41938" w:rsidP="00C41938">
      <w:pPr>
        <w:widowControl w:val="0"/>
        <w:numPr>
          <w:ilvl w:val="0"/>
          <w:numId w:val="32"/>
        </w:numPr>
        <w:ind w:left="0" w:firstLine="709"/>
        <w:jc w:val="both"/>
        <w:rPr>
          <w:iCs/>
        </w:rPr>
      </w:pPr>
      <w:r w:rsidRPr="00CB3089">
        <w:rPr>
          <w:iCs/>
        </w:rPr>
        <w:t>низкие показатели продолжительности жизни населения;</w:t>
      </w:r>
    </w:p>
    <w:p w14:paraId="367BD4EB" w14:textId="77777777" w:rsidR="00C41938" w:rsidRPr="00CB3089" w:rsidRDefault="00C41938" w:rsidP="00C41938">
      <w:pPr>
        <w:widowControl w:val="0"/>
        <w:numPr>
          <w:ilvl w:val="0"/>
          <w:numId w:val="32"/>
        </w:numPr>
        <w:ind w:left="0" w:firstLine="709"/>
        <w:jc w:val="both"/>
        <w:rPr>
          <w:iCs/>
        </w:rPr>
      </w:pPr>
      <w:r w:rsidRPr="00CB3089">
        <w:rPr>
          <w:iCs/>
        </w:rPr>
        <w:t>приток мигрантов, частично компенсирующий естественную убыль населения.</w:t>
      </w:r>
    </w:p>
    <w:p w14:paraId="47A4043D" w14:textId="77777777" w:rsidR="00C41938" w:rsidRPr="00CB3089" w:rsidRDefault="00C41938" w:rsidP="00C41938">
      <w:pPr>
        <w:widowControl w:val="0"/>
        <w:tabs>
          <w:tab w:val="num" w:pos="1440"/>
        </w:tabs>
        <w:jc w:val="center"/>
        <w:rPr>
          <w:iCs/>
        </w:rPr>
      </w:pPr>
    </w:p>
    <w:p w14:paraId="7A43779E" w14:textId="77777777" w:rsidR="00C41938" w:rsidRPr="00CB3089" w:rsidRDefault="00C41938" w:rsidP="00C41938">
      <w:pPr>
        <w:pStyle w:val="2f3"/>
        <w:shd w:val="clear" w:color="auto" w:fill="auto"/>
        <w:tabs>
          <w:tab w:val="center" w:pos="3049"/>
          <w:tab w:val="right" w:pos="9534"/>
        </w:tabs>
        <w:spacing w:line="240" w:lineRule="auto"/>
        <w:ind w:firstLine="0"/>
        <w:jc w:val="both"/>
        <w:rPr>
          <w:rFonts w:ascii="Times New Roman" w:hAnsi="Times New Roman"/>
          <w:iCs/>
          <w:sz w:val="24"/>
          <w:szCs w:val="24"/>
        </w:rPr>
      </w:pPr>
      <w:r w:rsidRPr="00CB3089">
        <w:rPr>
          <w:rFonts w:ascii="Times New Roman" w:hAnsi="Times New Roman"/>
          <w:iCs/>
          <w:sz w:val="24"/>
          <w:szCs w:val="24"/>
        </w:rPr>
        <w:lastRenderedPageBreak/>
        <w:t>Перспективы демографического развития сельсовета будут определяться:</w:t>
      </w:r>
    </w:p>
    <w:p w14:paraId="0950D1FA" w14:textId="77777777" w:rsidR="00C41938" w:rsidRPr="00CB3089" w:rsidRDefault="00C41938" w:rsidP="00C41938">
      <w:pPr>
        <w:pStyle w:val="2f3"/>
        <w:shd w:val="clear" w:color="auto" w:fill="auto"/>
        <w:tabs>
          <w:tab w:val="left" w:pos="1079"/>
        </w:tabs>
        <w:spacing w:line="240" w:lineRule="auto"/>
        <w:ind w:firstLine="709"/>
        <w:jc w:val="both"/>
        <w:rPr>
          <w:rFonts w:ascii="Times New Roman" w:hAnsi="Times New Roman"/>
          <w:iCs/>
          <w:sz w:val="24"/>
          <w:szCs w:val="24"/>
        </w:rPr>
      </w:pPr>
      <w:r w:rsidRPr="00CB3089">
        <w:rPr>
          <w:rFonts w:ascii="Times New Roman" w:hAnsi="Times New Roman"/>
          <w:iCs/>
          <w:sz w:val="24"/>
          <w:szCs w:val="24"/>
        </w:rPr>
        <w:t>1) Возможностью привлечения и закрепления молодых кадров трудоспособного населения;</w:t>
      </w:r>
    </w:p>
    <w:p w14:paraId="7C9414BF" w14:textId="77777777" w:rsidR="00C41938" w:rsidRPr="00CB3089" w:rsidRDefault="00C41938" w:rsidP="00C41938">
      <w:pPr>
        <w:pStyle w:val="2f3"/>
        <w:shd w:val="clear" w:color="auto" w:fill="auto"/>
        <w:tabs>
          <w:tab w:val="left" w:pos="1079"/>
        </w:tabs>
        <w:spacing w:line="240" w:lineRule="auto"/>
        <w:ind w:firstLine="709"/>
        <w:jc w:val="both"/>
        <w:rPr>
          <w:rFonts w:ascii="Times New Roman" w:hAnsi="Times New Roman"/>
          <w:iCs/>
          <w:sz w:val="24"/>
          <w:szCs w:val="24"/>
        </w:rPr>
      </w:pPr>
      <w:r w:rsidRPr="00CB3089">
        <w:rPr>
          <w:rFonts w:ascii="Times New Roman" w:hAnsi="Times New Roman"/>
          <w:iCs/>
          <w:sz w:val="24"/>
          <w:szCs w:val="24"/>
        </w:rPr>
        <w:t>2) Интенсивной маятниковой миграцией с территории других муниципальных образований области;</w:t>
      </w:r>
    </w:p>
    <w:p w14:paraId="57ECD4AD" w14:textId="77777777" w:rsidR="00C41938" w:rsidRPr="00CB3089" w:rsidRDefault="00C41938" w:rsidP="00C41938">
      <w:pPr>
        <w:pStyle w:val="2f3"/>
        <w:shd w:val="clear" w:color="auto" w:fill="auto"/>
        <w:tabs>
          <w:tab w:val="left" w:pos="1079"/>
        </w:tabs>
        <w:spacing w:line="240" w:lineRule="auto"/>
        <w:ind w:firstLine="709"/>
        <w:jc w:val="both"/>
        <w:rPr>
          <w:rFonts w:ascii="Times New Roman" w:hAnsi="Times New Roman"/>
          <w:iCs/>
          <w:sz w:val="24"/>
          <w:szCs w:val="24"/>
        </w:rPr>
      </w:pPr>
      <w:r w:rsidRPr="00CB3089">
        <w:rPr>
          <w:rFonts w:ascii="Times New Roman" w:hAnsi="Times New Roman"/>
          <w:iCs/>
          <w:sz w:val="24"/>
          <w:szCs w:val="24"/>
        </w:rPr>
        <w:t>3) Созданием механизма социальной защищённости населения и поддержки молодых семей, стимулированием рождаемости и снижением уровня смертности населения, особенно детской и лиц в трудоспособном возрасте;</w:t>
      </w:r>
    </w:p>
    <w:p w14:paraId="33A7E344" w14:textId="77777777" w:rsidR="00C41938" w:rsidRPr="00CB3089" w:rsidRDefault="00C41938" w:rsidP="00C41938">
      <w:pPr>
        <w:pStyle w:val="2f3"/>
        <w:shd w:val="clear" w:color="auto" w:fill="auto"/>
        <w:tabs>
          <w:tab w:val="left" w:pos="1079"/>
        </w:tabs>
        <w:spacing w:line="240" w:lineRule="auto"/>
        <w:ind w:firstLine="709"/>
        <w:jc w:val="both"/>
        <w:rPr>
          <w:rFonts w:ascii="Times New Roman" w:hAnsi="Times New Roman"/>
          <w:iCs/>
          <w:sz w:val="24"/>
          <w:szCs w:val="24"/>
        </w:rPr>
      </w:pPr>
      <w:r w:rsidRPr="00CB3089">
        <w:rPr>
          <w:rFonts w:ascii="Times New Roman" w:hAnsi="Times New Roman"/>
          <w:iCs/>
          <w:sz w:val="24"/>
          <w:szCs w:val="24"/>
        </w:rPr>
        <w:t>4) Улучшением жилищных условий - благоустройство жилищного фонда;</w:t>
      </w:r>
    </w:p>
    <w:p w14:paraId="4AC66931" w14:textId="77777777" w:rsidR="00C41938" w:rsidRPr="00CB3089" w:rsidRDefault="00C41938" w:rsidP="00C41938">
      <w:pPr>
        <w:pStyle w:val="2f3"/>
        <w:shd w:val="clear" w:color="auto" w:fill="auto"/>
        <w:tabs>
          <w:tab w:val="left" w:pos="1079"/>
        </w:tabs>
        <w:spacing w:line="240" w:lineRule="auto"/>
        <w:ind w:firstLine="709"/>
        <w:jc w:val="both"/>
        <w:rPr>
          <w:rFonts w:ascii="Times New Roman" w:hAnsi="Times New Roman"/>
          <w:iCs/>
          <w:sz w:val="24"/>
          <w:szCs w:val="24"/>
        </w:rPr>
      </w:pPr>
      <w:r w:rsidRPr="00CB3089">
        <w:rPr>
          <w:rFonts w:ascii="Times New Roman" w:hAnsi="Times New Roman"/>
          <w:iCs/>
          <w:sz w:val="24"/>
          <w:szCs w:val="24"/>
        </w:rPr>
        <w:t>5) Совершенствованием социальной инфраструктуры поселения;</w:t>
      </w:r>
    </w:p>
    <w:p w14:paraId="38BE4D33" w14:textId="77777777" w:rsidR="00C41938" w:rsidRPr="00CB3089" w:rsidRDefault="00C41938" w:rsidP="00C41938">
      <w:pPr>
        <w:pStyle w:val="2f3"/>
        <w:shd w:val="clear" w:color="auto" w:fill="auto"/>
        <w:tabs>
          <w:tab w:val="left" w:pos="1079"/>
        </w:tabs>
        <w:spacing w:line="240" w:lineRule="auto"/>
        <w:ind w:firstLine="709"/>
        <w:jc w:val="both"/>
        <w:rPr>
          <w:rFonts w:ascii="Times New Roman" w:hAnsi="Times New Roman"/>
          <w:iCs/>
          <w:sz w:val="24"/>
          <w:szCs w:val="24"/>
        </w:rPr>
      </w:pPr>
      <w:r w:rsidRPr="00CB3089">
        <w:rPr>
          <w:rFonts w:ascii="Times New Roman" w:hAnsi="Times New Roman"/>
          <w:iCs/>
          <w:sz w:val="24"/>
          <w:szCs w:val="24"/>
        </w:rPr>
        <w:t>6) Улучшением инженерно-транспортной инфраструктуры.</w:t>
      </w:r>
    </w:p>
    <w:p w14:paraId="77A4738B" w14:textId="77777777" w:rsidR="00C41938" w:rsidRPr="00CB3089" w:rsidRDefault="00C41938" w:rsidP="00C41938">
      <w:pPr>
        <w:pStyle w:val="2f3"/>
        <w:shd w:val="clear" w:color="auto" w:fill="auto"/>
        <w:spacing w:line="240" w:lineRule="auto"/>
        <w:ind w:firstLine="709"/>
        <w:jc w:val="both"/>
        <w:rPr>
          <w:rFonts w:ascii="Times New Roman" w:hAnsi="Times New Roman"/>
          <w:iCs/>
          <w:sz w:val="24"/>
          <w:szCs w:val="24"/>
        </w:rPr>
      </w:pPr>
      <w:r w:rsidRPr="00CB3089">
        <w:rPr>
          <w:rFonts w:ascii="Times New Roman" w:hAnsi="Times New Roman"/>
          <w:iCs/>
          <w:sz w:val="24"/>
          <w:szCs w:val="24"/>
        </w:rPr>
        <w:t>Важно отметить, что в современных условиях необходимо стремиться к реализации ста</w:t>
      </w:r>
      <w:r w:rsidRPr="004F32F2">
        <w:rPr>
          <w:rFonts w:ascii="Times New Roman" w:hAnsi="Times New Roman"/>
          <w:iCs/>
          <w:sz w:val="24"/>
          <w:szCs w:val="24"/>
        </w:rPr>
        <w:t xml:space="preserve">билизационного сценария в полном объеме, проводя осмысленную демографическую и миграционную политику, реализуя в полном объеме мероприятия, предусмотренные проектом генерального плана. В связи с этим за основу при планировании социально-экономического развития </w:t>
      </w:r>
      <w:r w:rsidRPr="004F32F2">
        <w:rPr>
          <w:rFonts w:ascii="Times New Roman" w:hAnsi="Times New Roman"/>
          <w:color w:val="000000"/>
          <w:sz w:val="24"/>
          <w:szCs w:val="24"/>
        </w:rPr>
        <w:t xml:space="preserve">Егорьевского  </w:t>
      </w:r>
      <w:r w:rsidRPr="004F32F2">
        <w:rPr>
          <w:rFonts w:ascii="Times New Roman" w:hAnsi="Times New Roman"/>
          <w:sz w:val="24"/>
          <w:szCs w:val="24"/>
        </w:rPr>
        <w:t xml:space="preserve"> </w:t>
      </w:r>
      <w:r w:rsidRPr="004F32F2">
        <w:rPr>
          <w:rFonts w:ascii="Times New Roman" w:hAnsi="Times New Roman"/>
          <w:iCs/>
          <w:sz w:val="24"/>
          <w:szCs w:val="24"/>
        </w:rPr>
        <w:t xml:space="preserve"> сельсовета принимается стабилизационный сценарий, относительно кото</w:t>
      </w:r>
      <w:r w:rsidRPr="00CB3089">
        <w:rPr>
          <w:rFonts w:ascii="Times New Roman" w:hAnsi="Times New Roman"/>
          <w:iCs/>
          <w:sz w:val="24"/>
          <w:szCs w:val="24"/>
        </w:rPr>
        <w:t>рого планируются мероприятия по развитию территории муниципального образования</w:t>
      </w:r>
    </w:p>
    <w:p w14:paraId="7AF1896A" w14:textId="77777777" w:rsidR="00C41938" w:rsidRDefault="00C41938" w:rsidP="00C41938">
      <w:pPr>
        <w:widowControl w:val="0"/>
        <w:ind w:firstLine="709"/>
        <w:jc w:val="both"/>
      </w:pPr>
      <w:r>
        <w:t>В сельсовете наблюдается устойчивая депопуляция населения, которая обусловлена низкой рождаемостью, не обеспечивающей естественный прирост населения, смертностью, превышающей уровень рождаемости. Таким образом, естественная убыль не компенсируется механическим приростом.</w:t>
      </w:r>
    </w:p>
    <w:p w14:paraId="1F319355" w14:textId="77777777" w:rsidR="00C41938" w:rsidRDefault="00C41938" w:rsidP="00C41938">
      <w:pPr>
        <w:widowControl w:val="0"/>
        <w:ind w:firstLine="709"/>
        <w:jc w:val="both"/>
      </w:pPr>
      <w:r>
        <w:t>Сокращение численности населения, вероятно, будет иметь место и в дальнейшем, при устойчивой тенденции старения населения. Следовательно, следует учитывать численное сокращение трудовых ресурсов и потребность в дополнительных социальных затратах на жизнедеятельность лиц пенсионного возраста.</w:t>
      </w:r>
    </w:p>
    <w:p w14:paraId="4BEDE60A" w14:textId="77777777" w:rsidR="00C41938" w:rsidRDefault="00C41938" w:rsidP="00C41938">
      <w:pPr>
        <w:widowControl w:val="0"/>
        <w:ind w:firstLine="709"/>
        <w:jc w:val="both"/>
      </w:pPr>
      <w:r>
        <w:t>В условиях падения естественного воспроизводства населения механический приток будет являться определяющим в формировании населения сельсовета, оказывая влияние на изменения в численности, национальном составе и половозрастной структуре.</w:t>
      </w:r>
    </w:p>
    <w:p w14:paraId="009EF663" w14:textId="77777777" w:rsidR="00C41938" w:rsidRDefault="00C41938" w:rsidP="00C41938">
      <w:pPr>
        <w:widowControl w:val="0"/>
        <w:ind w:firstLine="709"/>
        <w:jc w:val="both"/>
      </w:pPr>
      <w:r>
        <w:t>Сложившаяся тенденция депопуляции населения является главной проблемой развития социальной сферы. Существующие высокие показатели естественной убыли населения не позволяют рассчитывать на резкий перелом в демографической ситуации в ближайшее время.</w:t>
      </w:r>
    </w:p>
    <w:p w14:paraId="6D5EE4E4" w14:textId="77777777" w:rsidR="00C41938" w:rsidRDefault="00C41938" w:rsidP="00C41938">
      <w:pPr>
        <w:widowControl w:val="0"/>
        <w:jc w:val="both"/>
      </w:pPr>
    </w:p>
    <w:p w14:paraId="6C7FF01E" w14:textId="77777777" w:rsidR="00C41938" w:rsidRDefault="00C41938" w:rsidP="00C41938">
      <w:pPr>
        <w:widowControl w:val="0"/>
        <w:jc w:val="both"/>
      </w:pPr>
      <w:r>
        <w:t>Ближайшей задачей является сдвиг основных демографических процессов в сторону улучшения, а затем, в дальнейшем, переход к естественному воспроизводству населения. Основными направлениями реализации демографической политики являются:</w:t>
      </w:r>
    </w:p>
    <w:p w14:paraId="032BACDB" w14:textId="77777777" w:rsidR="00C41938" w:rsidRDefault="00C41938" w:rsidP="00C41938">
      <w:pPr>
        <w:widowControl w:val="0"/>
        <w:jc w:val="both"/>
      </w:pPr>
      <w:r>
        <w:t>-реализация мероприятий, направленных на стимулирование рождаемости;</w:t>
      </w:r>
    </w:p>
    <w:p w14:paraId="3D930E13" w14:textId="77777777" w:rsidR="00C41938" w:rsidRDefault="00C41938" w:rsidP="00C41938">
      <w:pPr>
        <w:widowControl w:val="0"/>
        <w:overflowPunct w:val="0"/>
        <w:autoSpaceDE w:val="0"/>
        <w:jc w:val="both"/>
        <w:textAlignment w:val="baseline"/>
      </w:pPr>
      <w:r>
        <w:t>-приобщение разных возрастных групп к здоровому образу жизни;</w:t>
      </w:r>
    </w:p>
    <w:p w14:paraId="4D8FB171" w14:textId="77777777" w:rsidR="00C41938" w:rsidRDefault="00C41938" w:rsidP="00C41938">
      <w:pPr>
        <w:widowControl w:val="0"/>
        <w:overflowPunct w:val="0"/>
        <w:autoSpaceDE w:val="0"/>
        <w:jc w:val="both"/>
        <w:textAlignment w:val="baseline"/>
      </w:pPr>
      <w:r>
        <w:t>-создание системы профилактики социально значимых заболеваний;</w:t>
      </w:r>
    </w:p>
    <w:p w14:paraId="1C9711EC" w14:textId="77777777" w:rsidR="00C41938" w:rsidRDefault="00C41938" w:rsidP="00C41938">
      <w:pPr>
        <w:widowControl w:val="0"/>
        <w:overflowPunct w:val="0"/>
        <w:autoSpaceDE w:val="0"/>
        <w:jc w:val="both"/>
        <w:textAlignment w:val="baseline"/>
      </w:pPr>
      <w:r>
        <w:t>=создание условий для притока квалифицированных специалистов и экономически активного населения в регион;</w:t>
      </w:r>
    </w:p>
    <w:p w14:paraId="6A97445A" w14:textId="77777777" w:rsidR="00C41938" w:rsidRDefault="00C41938" w:rsidP="00C41938">
      <w:pPr>
        <w:widowControl w:val="0"/>
        <w:overflowPunct w:val="0"/>
        <w:autoSpaceDE w:val="0"/>
        <w:jc w:val="both"/>
        <w:textAlignment w:val="baseline"/>
      </w:pPr>
      <w:r>
        <w:t>-перспективы создания рабочих мест.</w:t>
      </w:r>
    </w:p>
    <w:p w14:paraId="482624AF" w14:textId="77777777" w:rsidR="00C41938" w:rsidRDefault="00C41938" w:rsidP="00C41938">
      <w:pPr>
        <w:jc w:val="both"/>
      </w:pPr>
    </w:p>
    <w:p w14:paraId="7A5A2E4E" w14:textId="77777777" w:rsidR="00C41938" w:rsidRDefault="00C41938" w:rsidP="00C41938">
      <w:pPr>
        <w:pStyle w:val="31"/>
        <w:widowControl w:val="0"/>
        <w:spacing w:after="0"/>
        <w:ind w:left="0"/>
        <w:jc w:val="both"/>
        <w:rPr>
          <w:spacing w:val="-1"/>
        </w:rPr>
      </w:pPr>
      <w:r w:rsidRPr="00263C96">
        <w:rPr>
          <w:sz w:val="24"/>
          <w:szCs w:val="24"/>
        </w:rPr>
        <w:t>Расчет перспективной численности населения обусловлен тремя основными параметрами (рождаемость, смертность и механический приток), которые в формировании численности и возрастной структуры населения участвуют как единое целое</w:t>
      </w:r>
      <w:r>
        <w:rPr>
          <w:sz w:val="24"/>
          <w:szCs w:val="24"/>
        </w:rPr>
        <w:t>.</w:t>
      </w:r>
    </w:p>
    <w:p w14:paraId="70AF5347" w14:textId="77777777" w:rsidR="00C41938" w:rsidRPr="00EF6816" w:rsidRDefault="00C41938" w:rsidP="00C41938">
      <w:pPr>
        <w:widowControl w:val="0"/>
        <w:ind w:firstLine="709"/>
        <w:jc w:val="both"/>
      </w:pPr>
      <w:r w:rsidRPr="00EF6816">
        <w:t xml:space="preserve">Курская область – регион с острыми демографическими проблемами. </w:t>
      </w:r>
      <w:r>
        <w:t xml:space="preserve">Касторенский </w:t>
      </w:r>
      <w:r w:rsidRPr="00EF6816">
        <w:t xml:space="preserve"> район полностью наследует демографическую ситуацию,</w:t>
      </w:r>
      <w:r>
        <w:t xml:space="preserve"> сложившуюся в Курской области</w:t>
      </w:r>
      <w:r w:rsidRPr="00EF6816">
        <w:t>.</w:t>
      </w:r>
    </w:p>
    <w:p w14:paraId="111ACF32" w14:textId="77777777" w:rsidR="00C41938" w:rsidRPr="00EF6816" w:rsidRDefault="00C41938" w:rsidP="00C41938">
      <w:pPr>
        <w:widowControl w:val="0"/>
        <w:jc w:val="center"/>
      </w:pPr>
      <w:r>
        <w:rPr>
          <w:noProof/>
        </w:rPr>
        <mc:AlternateContent>
          <mc:Choice Requires="wps">
            <w:drawing>
              <wp:anchor distT="0" distB="0" distL="114300" distR="114300" simplePos="0" relativeHeight="251666432" behindDoc="0" locked="0" layoutInCell="1" allowOverlap="1" wp14:anchorId="2DF9E7B7" wp14:editId="673B34D7">
                <wp:simplePos x="0" y="0"/>
                <wp:positionH relativeFrom="column">
                  <wp:posOffset>-107315</wp:posOffset>
                </wp:positionH>
                <wp:positionV relativeFrom="paragraph">
                  <wp:posOffset>1030605</wp:posOffset>
                </wp:positionV>
                <wp:extent cx="1385570" cy="175260"/>
                <wp:effectExtent l="3175" t="0" r="1905" b="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38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0E731" w14:textId="77777777" w:rsidR="00C41938" w:rsidRDefault="00C41938" w:rsidP="00C41938"/>
                        </w:txbxContent>
                      </wps:txbx>
                      <wps:bodyPr rot="0" vert="horz" wrap="square" lIns="0" tIns="0" rIns="0" bIns="0" anchor="t" anchorCtr="0">
                        <a:spAutoFit/>
                      </wps:bodyPr>
                    </wps:wsp>
                  </a:graphicData>
                </a:graphic>
                <wp14:sizeRelH relativeFrom="page">
                  <wp14:pctWidth>0</wp14:pctWidth>
                </wp14:sizeRelH>
                <wp14:sizeRelV relativeFrom="page">
                  <wp14:pctHeight>0</wp14:pctHeight>
                </wp14:sizeRelV>
              </wp:anchor>
            </w:drawing>
          </mc:Choice>
          <mc:Fallback>
            <w:pict>
              <v:rect w14:anchorId="2DF9E7B7" id="Прямоугольник 5" o:spid="_x0000_s1026" style="position:absolute;left:0;text-align:left;margin-left:-8.45pt;margin-top:81.15pt;width:109.1pt;height:13.8pt;rotation:18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" filled="f" stroked="f">
                <v:textbox style="mso-fit-shape-to-text:t" inset="0,0,0,0">
                  <w:txbxContent>
                    <w:p w14:paraId="4D90E731" w14:textId="77777777" w:rsidR="00C41938" w:rsidRDefault="00C41938" w:rsidP="00C41938"/>
                  </w:txbxContent>
                </v:textbox>
              </v:rect>
            </w:pict>
          </mc:Fallback>
        </mc:AlternateContent>
      </w:r>
      <w:r>
        <w:t xml:space="preserve">                    </w:t>
      </w:r>
    </w:p>
    <w:p w14:paraId="4C8B6324" w14:textId="77777777" w:rsidR="00C41938" w:rsidRPr="00EF6816" w:rsidRDefault="00C41938" w:rsidP="00C41938">
      <w:pPr>
        <w:widowControl w:val="0"/>
        <w:ind w:firstLine="709"/>
        <w:jc w:val="both"/>
      </w:pPr>
      <w:r w:rsidRPr="00EF6816">
        <w:t xml:space="preserve">Основными характеристиками современной демографической ситуации в </w:t>
      </w:r>
      <w:r>
        <w:t>сельсовете</w:t>
      </w:r>
      <w:r w:rsidRPr="00EF6816">
        <w:t xml:space="preserve"> являются следующие:</w:t>
      </w:r>
    </w:p>
    <w:p w14:paraId="1A673BD7" w14:textId="77777777" w:rsidR="00C41938" w:rsidRPr="00EF6816" w:rsidRDefault="00C41938" w:rsidP="00C41938">
      <w:pPr>
        <w:widowControl w:val="0"/>
        <w:numPr>
          <w:ilvl w:val="0"/>
          <w:numId w:val="32"/>
        </w:numPr>
        <w:ind w:left="0" w:firstLine="709"/>
        <w:jc w:val="both"/>
      </w:pPr>
      <w:r w:rsidRPr="00EF6816">
        <w:t>регрессивный тип возрастной структуры населения с долей старческих возрастных групп, превышающих в 1,7 раз детские;</w:t>
      </w:r>
    </w:p>
    <w:p w14:paraId="056F5FD5" w14:textId="77777777" w:rsidR="00C41938" w:rsidRPr="00EF6816" w:rsidRDefault="00C41938" w:rsidP="00C41938">
      <w:pPr>
        <w:widowControl w:val="0"/>
        <w:numPr>
          <w:ilvl w:val="0"/>
          <w:numId w:val="32"/>
        </w:numPr>
        <w:ind w:left="0" w:firstLine="709"/>
        <w:jc w:val="both"/>
      </w:pPr>
      <w:r w:rsidRPr="00EF6816">
        <w:lastRenderedPageBreak/>
        <w:t>устойчивое долгосрочное снижение численности населения, которое имеет тенденции к продолжению снижения в современных условиях экономического развития;</w:t>
      </w:r>
    </w:p>
    <w:p w14:paraId="1CBC0EC0" w14:textId="77777777" w:rsidR="00C41938" w:rsidRPr="00EF6816" w:rsidRDefault="00C41938" w:rsidP="00C41938">
      <w:pPr>
        <w:widowControl w:val="0"/>
        <w:numPr>
          <w:ilvl w:val="0"/>
          <w:numId w:val="32"/>
        </w:numPr>
        <w:ind w:left="0" w:firstLine="709"/>
        <w:jc w:val="both"/>
      </w:pPr>
      <w:r w:rsidRPr="00EF6816">
        <w:t>низкий уровень рождаемости, недостаточный для простого замещения родителей их детьми;</w:t>
      </w:r>
    </w:p>
    <w:p w14:paraId="758EA135" w14:textId="77777777" w:rsidR="00C41938" w:rsidRPr="00EF6816" w:rsidRDefault="00C41938" w:rsidP="00C41938">
      <w:pPr>
        <w:widowControl w:val="0"/>
        <w:numPr>
          <w:ilvl w:val="0"/>
          <w:numId w:val="32"/>
        </w:numPr>
        <w:ind w:left="0" w:firstLine="709"/>
        <w:jc w:val="both"/>
      </w:pPr>
      <w:r w:rsidRPr="00EF6816">
        <w:t>высокий уровень смертности населения, особенно в трудоспособном возрасте;</w:t>
      </w:r>
    </w:p>
    <w:p w14:paraId="7BCB56B3" w14:textId="77777777" w:rsidR="00C41938" w:rsidRPr="00EF6816" w:rsidRDefault="00C41938" w:rsidP="00C41938">
      <w:pPr>
        <w:widowControl w:val="0"/>
        <w:numPr>
          <w:ilvl w:val="0"/>
          <w:numId w:val="32"/>
        </w:numPr>
        <w:ind w:left="0" w:firstLine="709"/>
        <w:jc w:val="both"/>
      </w:pPr>
      <w:r w:rsidRPr="00EF6816">
        <w:t>низкие показатели продолжительности жизни населения;</w:t>
      </w:r>
    </w:p>
    <w:p w14:paraId="42CA1952" w14:textId="77777777" w:rsidR="00C41938" w:rsidRPr="00EF6816" w:rsidRDefault="00C41938" w:rsidP="00C41938">
      <w:pPr>
        <w:widowControl w:val="0"/>
        <w:numPr>
          <w:ilvl w:val="0"/>
          <w:numId w:val="32"/>
        </w:numPr>
        <w:ind w:left="0" w:firstLine="709"/>
        <w:jc w:val="both"/>
      </w:pPr>
      <w:r w:rsidRPr="00EF6816">
        <w:t>приток мигрантов, частично компенсирующий естественную убыль населения.</w:t>
      </w:r>
    </w:p>
    <w:p w14:paraId="5E3A4836" w14:textId="77777777" w:rsidR="00C41938" w:rsidRPr="00EF6816" w:rsidRDefault="00C41938" w:rsidP="00C41938">
      <w:pPr>
        <w:widowControl w:val="0"/>
        <w:ind w:firstLine="709"/>
        <w:jc w:val="both"/>
      </w:pPr>
      <w:r w:rsidRPr="00EF6816">
        <w:t xml:space="preserve">В условиях сложившейся демографической ситуации и учитывая ее неблагоприятные тенденции, становится вполне реальной опасность дальнейшего долгосрочного сокращения численности населения </w:t>
      </w:r>
      <w:r>
        <w:rPr>
          <w:color w:val="000000"/>
        </w:rPr>
        <w:t>Егорьевско</w:t>
      </w:r>
      <w:r>
        <w:t>го сельсовета</w:t>
      </w:r>
      <w:r w:rsidRPr="00EF6816">
        <w:t>.</w:t>
      </w:r>
      <w:r>
        <w:t xml:space="preserve"> </w:t>
      </w:r>
      <w:r w:rsidRPr="00EF6816">
        <w:t>Составляемые ежегодно Росстатом среднесрочные демографические прогнозы</w:t>
      </w:r>
      <w:r w:rsidRPr="00EF6816">
        <w:rPr>
          <w:vertAlign w:val="superscript"/>
        </w:rPr>
        <w:footnoteReference w:id="1"/>
      </w:r>
      <w:r w:rsidRPr="00EF6816">
        <w:t xml:space="preserve"> содержат несколько устойчивых трендов по каждому демографическому показателю, к которым относятся:</w:t>
      </w:r>
    </w:p>
    <w:p w14:paraId="7CF12F42" w14:textId="77777777" w:rsidR="00C41938" w:rsidRPr="00EF6816" w:rsidRDefault="00C41938" w:rsidP="00C41938">
      <w:pPr>
        <w:widowControl w:val="0"/>
        <w:tabs>
          <w:tab w:val="left" w:pos="1276"/>
        </w:tabs>
        <w:ind w:firstLine="709"/>
        <w:jc w:val="both"/>
      </w:pPr>
      <w:r>
        <w:t>- </w:t>
      </w:r>
      <w:r w:rsidRPr="00EF6816">
        <w:t>сохранение рождаемости на низком уровне, не обеспечивающем даже простое возобновление поколений;</w:t>
      </w:r>
    </w:p>
    <w:p w14:paraId="4BAEE98B" w14:textId="77777777" w:rsidR="00C41938" w:rsidRPr="00EF6816" w:rsidRDefault="00C41938" w:rsidP="00C41938">
      <w:pPr>
        <w:widowControl w:val="0"/>
        <w:tabs>
          <w:tab w:val="left" w:pos="1276"/>
        </w:tabs>
        <w:ind w:firstLine="709"/>
        <w:jc w:val="both"/>
      </w:pPr>
      <w:r>
        <w:t>- </w:t>
      </w:r>
      <w:r w:rsidRPr="00EF6816">
        <w:t>сокращение уровня младенческой смертности;</w:t>
      </w:r>
    </w:p>
    <w:p w14:paraId="10424900" w14:textId="77777777" w:rsidR="00C41938" w:rsidRPr="00EF6816" w:rsidRDefault="00C41938" w:rsidP="00C41938">
      <w:pPr>
        <w:widowControl w:val="0"/>
        <w:tabs>
          <w:tab w:val="left" w:pos="1276"/>
        </w:tabs>
        <w:ind w:firstLine="709"/>
        <w:jc w:val="both"/>
      </w:pPr>
      <w:r>
        <w:t>- </w:t>
      </w:r>
      <w:r w:rsidRPr="00EF6816">
        <w:t>сохранение смертности взрослого населения на высоком уровне;</w:t>
      </w:r>
    </w:p>
    <w:p w14:paraId="59F72DC2" w14:textId="77777777" w:rsidR="00C41938" w:rsidRPr="00EF6816" w:rsidRDefault="00C41938" w:rsidP="00C41938">
      <w:pPr>
        <w:widowControl w:val="0"/>
        <w:tabs>
          <w:tab w:val="left" w:pos="1276"/>
        </w:tabs>
        <w:ind w:firstLine="709"/>
        <w:jc w:val="both"/>
      </w:pPr>
      <w:r>
        <w:t>- </w:t>
      </w:r>
      <w:r w:rsidRPr="00EF6816">
        <w:t>стагнация ожидаемой продолжительности жизни с незначительным медленным её увеличением у мужчин;</w:t>
      </w:r>
    </w:p>
    <w:p w14:paraId="7AA3647C" w14:textId="77777777" w:rsidR="00C41938" w:rsidRPr="00EF6816" w:rsidRDefault="00C41938" w:rsidP="00C41938">
      <w:pPr>
        <w:widowControl w:val="0"/>
        <w:tabs>
          <w:tab w:val="left" w:pos="1276"/>
        </w:tabs>
        <w:ind w:firstLine="709"/>
        <w:jc w:val="both"/>
      </w:pPr>
      <w:r>
        <w:t>- </w:t>
      </w:r>
      <w:r w:rsidRPr="00EF6816">
        <w:t>сокращение миграционного прироста;</w:t>
      </w:r>
    </w:p>
    <w:p w14:paraId="6952D04C" w14:textId="77777777" w:rsidR="00C41938" w:rsidRPr="00EF6816" w:rsidRDefault="00C41938" w:rsidP="00C41938">
      <w:pPr>
        <w:widowControl w:val="0"/>
        <w:tabs>
          <w:tab w:val="left" w:pos="1276"/>
        </w:tabs>
        <w:ind w:firstLine="709"/>
        <w:jc w:val="both"/>
      </w:pPr>
      <w:r>
        <w:t>- </w:t>
      </w:r>
      <w:r w:rsidRPr="00EF6816">
        <w:t>умеренный рост нагрузки на трудоспособное население (коэффициент демографической нагрузки будет значительно ниже уровня 90-х годов XX века);</w:t>
      </w:r>
    </w:p>
    <w:p w14:paraId="290DD924" w14:textId="77777777" w:rsidR="00C41938" w:rsidRPr="00EF6816" w:rsidRDefault="00C41938" w:rsidP="00C41938">
      <w:pPr>
        <w:widowControl w:val="0"/>
        <w:tabs>
          <w:tab w:val="left" w:pos="1276"/>
        </w:tabs>
        <w:ind w:firstLine="709"/>
        <w:jc w:val="both"/>
      </w:pPr>
      <w:r>
        <w:t>- </w:t>
      </w:r>
      <w:r w:rsidRPr="00EF6816">
        <w:t xml:space="preserve">уменьшение численности населения страны. </w:t>
      </w:r>
    </w:p>
    <w:p w14:paraId="134FF247" w14:textId="77777777" w:rsidR="00C41938" w:rsidRPr="00EF6816" w:rsidRDefault="00C41938" w:rsidP="00C41938">
      <w:pPr>
        <w:widowControl w:val="0"/>
        <w:tabs>
          <w:tab w:val="num" w:pos="1440"/>
        </w:tabs>
        <w:jc w:val="center"/>
      </w:pPr>
    </w:p>
    <w:p w14:paraId="7D0E4A1B" w14:textId="77777777" w:rsidR="00C41938" w:rsidRPr="00EF6816" w:rsidRDefault="00C41938" w:rsidP="00C41938">
      <w:pPr>
        <w:widowControl w:val="0"/>
        <w:ind w:firstLine="709"/>
        <w:jc w:val="both"/>
      </w:pPr>
      <w:r w:rsidRPr="00EF6816">
        <w:t xml:space="preserve">Очевидно, что в ближайший перспективный период, демографическое развитие перейдет в период </w:t>
      </w:r>
      <w:r>
        <w:t>дальнейшего</w:t>
      </w:r>
      <w:r w:rsidRPr="00EF6816">
        <w:t xml:space="preserve"> старения населения: нагрузка со стороны пенсионеров на одного человека в трудоспособном возрасте повысится до 0,58. Этот период попадает на первую оч</w:t>
      </w:r>
      <w:r>
        <w:t>ередь схемы водоснабжения (до 2028</w:t>
      </w:r>
      <w:r w:rsidRPr="00EF6816">
        <w:t xml:space="preserve"> года).</w:t>
      </w:r>
    </w:p>
    <w:p w14:paraId="283DF67B" w14:textId="77777777" w:rsidR="00C41938" w:rsidRPr="0053453D" w:rsidRDefault="00C41938" w:rsidP="00C41938">
      <w:pPr>
        <w:rPr>
          <w:szCs w:val="24"/>
        </w:rPr>
      </w:pPr>
      <w:r w:rsidRPr="0053453D">
        <w:rPr>
          <w:bCs/>
          <w:szCs w:val="24"/>
        </w:rPr>
        <w:t>Общая чи</w:t>
      </w:r>
      <w:r w:rsidRPr="0053453D">
        <w:rPr>
          <w:szCs w:val="24"/>
        </w:rPr>
        <w:t xml:space="preserve">сленность населения, проживающая </w:t>
      </w:r>
      <w:r>
        <w:rPr>
          <w:szCs w:val="24"/>
        </w:rPr>
        <w:t xml:space="preserve">по состоянию 01.01.2023 года </w:t>
      </w:r>
      <w:r w:rsidRPr="0053453D">
        <w:rPr>
          <w:szCs w:val="24"/>
        </w:rPr>
        <w:t xml:space="preserve"> в </w:t>
      </w:r>
      <w:r w:rsidRPr="0053453D">
        <w:rPr>
          <w:color w:val="000000"/>
          <w:szCs w:val="24"/>
        </w:rPr>
        <w:t>Егорьевском</w:t>
      </w:r>
      <w:r w:rsidRPr="0053453D">
        <w:rPr>
          <w:szCs w:val="24"/>
        </w:rPr>
        <w:t xml:space="preserve">  сельсовете</w:t>
      </w:r>
      <w:r>
        <w:rPr>
          <w:szCs w:val="24"/>
        </w:rPr>
        <w:t xml:space="preserve"> по данным официального  сайта  Касторенского района</w:t>
      </w:r>
      <w:r w:rsidRPr="0053453D">
        <w:rPr>
          <w:szCs w:val="24"/>
        </w:rPr>
        <w:t xml:space="preserve"> составляет </w:t>
      </w:r>
      <w:r>
        <w:rPr>
          <w:szCs w:val="24"/>
        </w:rPr>
        <w:t>411</w:t>
      </w:r>
      <w:r w:rsidRPr="0053453D">
        <w:rPr>
          <w:szCs w:val="24"/>
        </w:rPr>
        <w:t xml:space="preserve"> человек или </w:t>
      </w:r>
      <w:r>
        <w:rPr>
          <w:szCs w:val="24"/>
        </w:rPr>
        <w:t>2,9</w:t>
      </w:r>
      <w:r w:rsidRPr="0053453D">
        <w:rPr>
          <w:szCs w:val="24"/>
        </w:rPr>
        <w:t xml:space="preserve"> % жителей Касторенского района. Средний состав семьи – 1,5-3,0 человека.</w:t>
      </w:r>
    </w:p>
    <w:p w14:paraId="6C258C25" w14:textId="77777777" w:rsidR="00C41938" w:rsidRDefault="00C41938" w:rsidP="00C41938">
      <w:pPr>
        <w:widowControl w:val="0"/>
        <w:ind w:firstLine="709"/>
        <w:jc w:val="both"/>
      </w:pPr>
      <w:r w:rsidRPr="00DE3576">
        <w:t xml:space="preserve">На момент проектирования демографическая ситуация в </w:t>
      </w:r>
      <w:r>
        <w:rPr>
          <w:color w:val="000000"/>
        </w:rPr>
        <w:t>Егорьевском</w:t>
      </w:r>
      <w:r>
        <w:t xml:space="preserve">   сельсовете</w:t>
      </w:r>
      <w:r w:rsidRPr="00DE3576">
        <w:t xml:space="preserve">, как и в </w:t>
      </w:r>
      <w:r>
        <w:t>Курской области</w:t>
      </w:r>
      <w:r w:rsidRPr="00DE3576">
        <w:t xml:space="preserve"> в целом, характеризуется продолжающимся процессом естественной убыли населения вследствие превышения числа умерших над числом родившихся. </w:t>
      </w:r>
    </w:p>
    <w:p w14:paraId="777E61DF" w14:textId="77777777" w:rsidR="00C41938" w:rsidRDefault="00C41938" w:rsidP="00C41938">
      <w:pPr>
        <w:widowControl w:val="0"/>
        <w:ind w:firstLine="709"/>
        <w:jc w:val="both"/>
      </w:pPr>
      <w:r w:rsidRPr="00DE3576">
        <w:t>Таким образом, сложившийся в поселении уровень рождаемости не обеспечивает даже простого воспроизводства населения.</w:t>
      </w:r>
    </w:p>
    <w:p w14:paraId="467DA0B9" w14:textId="77777777" w:rsidR="00C41938" w:rsidRPr="00DE3576" w:rsidRDefault="00C41938" w:rsidP="00C41938">
      <w:pPr>
        <w:widowControl w:val="0"/>
        <w:ind w:firstLine="709"/>
        <w:jc w:val="both"/>
      </w:pPr>
      <w:r w:rsidRPr="00DE3576">
        <w:t xml:space="preserve">Возрастная структура населения </w:t>
      </w:r>
      <w:r>
        <w:rPr>
          <w:color w:val="000000"/>
        </w:rPr>
        <w:t>Егорьевского</w:t>
      </w:r>
      <w:r>
        <w:t xml:space="preserve">   сельсовета</w:t>
      </w:r>
      <w:r w:rsidRPr="00DE3576">
        <w:t xml:space="preserve"> относится к регрессивному типу, т.к. численность населения старше трудоспособного возраста превышает численность детей в 1,</w:t>
      </w:r>
      <w:r>
        <w:t>8</w:t>
      </w:r>
      <w:r w:rsidRPr="00DE3576">
        <w:t xml:space="preserve"> раз (на начало 20</w:t>
      </w:r>
      <w:r>
        <w:t>23</w:t>
      </w:r>
      <w:r w:rsidRPr="00DE3576">
        <w:t xml:space="preserve"> года).</w:t>
      </w:r>
    </w:p>
    <w:p w14:paraId="5C8BA4A9" w14:textId="77777777" w:rsidR="00C41938" w:rsidRPr="00ED7208" w:rsidRDefault="00C41938" w:rsidP="00C41938">
      <w:pPr>
        <w:widowControl w:val="0"/>
        <w:ind w:firstLine="709"/>
        <w:jc w:val="both"/>
        <w:rPr>
          <w:b/>
        </w:rPr>
      </w:pPr>
      <w:r w:rsidRPr="00ED7208">
        <w:rPr>
          <w:b/>
        </w:rPr>
        <w:t>Выводы:</w:t>
      </w:r>
    </w:p>
    <w:p w14:paraId="7438BDDC" w14:textId="77777777" w:rsidR="00C41938" w:rsidRPr="006E6603" w:rsidRDefault="00C41938" w:rsidP="00C41938">
      <w:pPr>
        <w:widowControl w:val="0"/>
        <w:ind w:firstLine="709"/>
        <w:jc w:val="both"/>
      </w:pPr>
      <w:r w:rsidRPr="006E6603">
        <w:t>1. В сельсовете наблюдается устойчивая депопуляция населения, которая обусловлена низкой рождаемостью, не обеспечивающей естественный прирост населения, смертностью, превышающей уровень рождаемости. Таким образом, естественная убыль не компенсируется механическим приростом.</w:t>
      </w:r>
    </w:p>
    <w:p w14:paraId="3FD8924A" w14:textId="77777777" w:rsidR="00C41938" w:rsidRPr="006E6603" w:rsidRDefault="00C41938" w:rsidP="00C41938">
      <w:pPr>
        <w:widowControl w:val="0"/>
        <w:ind w:firstLine="709"/>
        <w:jc w:val="both"/>
      </w:pPr>
      <w:r w:rsidRPr="006E6603">
        <w:t>2. Сокращение численности населения, вероятно, будет иметь место и в дальнейшем, при устойчивой тенденции старения населения. Следовательно, следует учитывать численное сокращение трудовых ресурсов и потребность в дополнительных социальных затратах на жизнедеятельность лиц пенсионного возраста.</w:t>
      </w:r>
    </w:p>
    <w:p w14:paraId="7270F3FA" w14:textId="77777777" w:rsidR="00C41938" w:rsidRPr="006E6603" w:rsidRDefault="00C41938" w:rsidP="00C41938">
      <w:pPr>
        <w:widowControl w:val="0"/>
        <w:ind w:firstLine="709"/>
        <w:jc w:val="both"/>
      </w:pPr>
      <w:r w:rsidRPr="006E6603">
        <w:t xml:space="preserve">3. В условиях падения естественного воспроизводства населения механический приток будет являться определяющим в формировании населения сельсовета, оказывая влияние на </w:t>
      </w:r>
      <w:r w:rsidRPr="006E6603">
        <w:lastRenderedPageBreak/>
        <w:t>изменения в численности, национальном составе и половозрастной структуре.</w:t>
      </w:r>
    </w:p>
    <w:p w14:paraId="724CA884" w14:textId="77777777" w:rsidR="00C41938" w:rsidRPr="006E6603" w:rsidRDefault="00C41938" w:rsidP="00C41938">
      <w:pPr>
        <w:widowControl w:val="0"/>
        <w:ind w:firstLine="709"/>
        <w:jc w:val="both"/>
      </w:pPr>
      <w:r w:rsidRPr="006E6603">
        <w:t>4. Сложившаяся тенденция депопуляции населения является главной проблемой развития социальной сферы. Существующие высокие показатели естественной убыли населения не позволяют рассчитывать на резкий перелом в демографической ситуации в ближайшее время.</w:t>
      </w:r>
    </w:p>
    <w:p w14:paraId="01E9C2F9" w14:textId="77777777" w:rsidR="00C41938" w:rsidRPr="006E6603" w:rsidRDefault="00C41938" w:rsidP="00C41938">
      <w:pPr>
        <w:widowControl w:val="0"/>
        <w:ind w:firstLine="709"/>
        <w:jc w:val="both"/>
      </w:pPr>
      <w:r w:rsidRPr="006E6603">
        <w:t xml:space="preserve">Ближайшей задачей является сдвиг основных демографических процессов в сторону улучшения, а затем, в дальнейшем, переход к естественному воспроизводству населения. </w:t>
      </w:r>
    </w:p>
    <w:p w14:paraId="7FE97709" w14:textId="77777777" w:rsidR="00C41938" w:rsidRPr="006E6603" w:rsidRDefault="00C41938" w:rsidP="00C41938">
      <w:pPr>
        <w:widowControl w:val="0"/>
        <w:ind w:firstLine="709"/>
        <w:jc w:val="both"/>
      </w:pPr>
      <w:r w:rsidRPr="006E6603">
        <w:t>Основными направлениями реализации демографической политики являются:</w:t>
      </w:r>
    </w:p>
    <w:p w14:paraId="3A889766" w14:textId="77777777" w:rsidR="00C41938" w:rsidRPr="006E6603" w:rsidRDefault="00C41938" w:rsidP="00C41938">
      <w:pPr>
        <w:widowControl w:val="0"/>
        <w:numPr>
          <w:ilvl w:val="0"/>
          <w:numId w:val="33"/>
        </w:numPr>
        <w:ind w:left="0" w:firstLine="709"/>
        <w:jc w:val="both"/>
      </w:pPr>
      <w:r w:rsidRPr="006E6603">
        <w:t>реализация мероприятий, направленных на стимулирование рождаемости;</w:t>
      </w:r>
    </w:p>
    <w:p w14:paraId="2524E9AA" w14:textId="77777777" w:rsidR="00C41938" w:rsidRPr="006E6603" w:rsidRDefault="00C41938" w:rsidP="00C41938">
      <w:pPr>
        <w:widowControl w:val="0"/>
        <w:numPr>
          <w:ilvl w:val="0"/>
          <w:numId w:val="33"/>
        </w:numPr>
        <w:ind w:left="0" w:firstLine="709"/>
        <w:jc w:val="both"/>
      </w:pPr>
      <w:r w:rsidRPr="006E6603">
        <w:t>приобщение разных возрастных групп к здоровому образу жизни;</w:t>
      </w:r>
    </w:p>
    <w:p w14:paraId="1424EEC9" w14:textId="77777777" w:rsidR="00C41938" w:rsidRPr="006E6603" w:rsidRDefault="00C41938" w:rsidP="00C41938">
      <w:pPr>
        <w:widowControl w:val="0"/>
        <w:numPr>
          <w:ilvl w:val="0"/>
          <w:numId w:val="33"/>
        </w:numPr>
        <w:ind w:left="0" w:firstLine="709"/>
        <w:jc w:val="both"/>
      </w:pPr>
      <w:r w:rsidRPr="006E6603">
        <w:t>создание системы профилактики социально значимых заболеваний;</w:t>
      </w:r>
    </w:p>
    <w:p w14:paraId="67E94832" w14:textId="77777777" w:rsidR="00C41938" w:rsidRPr="006E6603" w:rsidRDefault="00C41938" w:rsidP="00C41938">
      <w:pPr>
        <w:widowControl w:val="0"/>
        <w:numPr>
          <w:ilvl w:val="0"/>
          <w:numId w:val="33"/>
        </w:numPr>
        <w:ind w:left="0" w:firstLine="709"/>
        <w:jc w:val="both"/>
      </w:pPr>
      <w:r w:rsidRPr="006E6603">
        <w:t>создание условий для притока квалифицированных специалистов и экономически активного населения в регион;</w:t>
      </w:r>
    </w:p>
    <w:p w14:paraId="7B838253" w14:textId="77777777" w:rsidR="00C41938" w:rsidRPr="006E6603" w:rsidRDefault="00C41938" w:rsidP="00C41938">
      <w:pPr>
        <w:widowControl w:val="0"/>
        <w:numPr>
          <w:ilvl w:val="0"/>
          <w:numId w:val="33"/>
        </w:numPr>
        <w:ind w:left="0" w:firstLine="709"/>
        <w:jc w:val="both"/>
      </w:pPr>
      <w:r w:rsidRPr="006E6603">
        <w:t>перспективы создания рабочих мест.</w:t>
      </w:r>
    </w:p>
    <w:p w14:paraId="7F2B9406" w14:textId="77777777" w:rsidR="00C41938" w:rsidRPr="006E6603" w:rsidRDefault="00C41938" w:rsidP="00C41938">
      <w:pPr>
        <w:widowControl w:val="0"/>
        <w:ind w:firstLine="709"/>
        <w:jc w:val="both"/>
      </w:pPr>
      <w:r w:rsidRPr="006E6603">
        <w:t xml:space="preserve">В связи с этим важной составной частью стратегических мероприятий социально-экономического развития сельсовета является организация подготовки высшего и среднего звена кадров основных сфер жизнедеятельности. </w:t>
      </w:r>
    </w:p>
    <w:p w14:paraId="45DA9D58" w14:textId="77777777" w:rsidR="00C41938" w:rsidRPr="006E6603" w:rsidRDefault="00C41938" w:rsidP="00C41938">
      <w:pPr>
        <w:widowControl w:val="0"/>
        <w:ind w:firstLine="709"/>
        <w:jc w:val="both"/>
      </w:pPr>
      <w:r w:rsidRPr="006E6603">
        <w:t>Весьма актуальна подготовка квалифицированных кадров для модернизации агропромышленного комплекса сельсовета.</w:t>
      </w:r>
    </w:p>
    <w:p w14:paraId="6ED319D9" w14:textId="77777777" w:rsidR="00C41938" w:rsidRPr="00115689" w:rsidRDefault="00C41938" w:rsidP="00C41938">
      <w:pPr>
        <w:widowControl w:val="0"/>
        <w:ind w:firstLine="709"/>
        <w:jc w:val="both"/>
      </w:pPr>
      <w:r w:rsidRPr="006E6603">
        <w:t xml:space="preserve">Демографическая ситуация, сложившаяся в настоящее время в </w:t>
      </w:r>
      <w:r>
        <w:rPr>
          <w:color w:val="000000"/>
        </w:rPr>
        <w:t>Егорьевском</w:t>
      </w:r>
      <w:r>
        <w:t xml:space="preserve">  </w:t>
      </w:r>
      <w:r w:rsidRPr="006E6603">
        <w:t xml:space="preserve"> сельсовете неблагоприятная. Продолжается естественная убыль населения, уровень смертности превышает уровень рождаемости. Доля населения младших возрастов значительно ниже доли населения старших возрастных групп, что впоследствии приведет к увеличению демографической нагрузки на трудоспособное население. Для сокращения естественной убыли населения необходимо принятие административных мер, </w:t>
      </w:r>
      <w:r w:rsidRPr="00115689">
        <w:t>направленных на стимулирование рождаемости.</w:t>
      </w:r>
    </w:p>
    <w:p w14:paraId="339394B7" w14:textId="77777777" w:rsidR="00C41938" w:rsidRDefault="00C41938" w:rsidP="00C41938">
      <w:pPr>
        <w:widowControl w:val="0"/>
        <w:ind w:firstLine="709"/>
        <w:jc w:val="both"/>
        <w:rPr>
          <w:b/>
        </w:rPr>
      </w:pPr>
    </w:p>
    <w:p w14:paraId="3FBD0620" w14:textId="77777777" w:rsidR="00C41938" w:rsidRPr="00115689" w:rsidRDefault="00C41938" w:rsidP="00C41938">
      <w:pPr>
        <w:widowControl w:val="0"/>
        <w:ind w:firstLine="709"/>
        <w:jc w:val="both"/>
        <w:rPr>
          <w:b/>
        </w:rPr>
      </w:pPr>
      <w:r w:rsidRPr="00115689">
        <w:rPr>
          <w:b/>
        </w:rPr>
        <w:t xml:space="preserve">Проектные предложения </w:t>
      </w:r>
      <w:r>
        <w:rPr>
          <w:b/>
        </w:rPr>
        <w:t>(Прогноз численности населения)</w:t>
      </w:r>
    </w:p>
    <w:p w14:paraId="51A0C4B4" w14:textId="77777777" w:rsidR="00C41938" w:rsidRPr="00B65CD8" w:rsidRDefault="00C41938" w:rsidP="00C41938">
      <w:pPr>
        <w:widowControl w:val="0"/>
        <w:ind w:firstLine="709"/>
        <w:jc w:val="both"/>
      </w:pPr>
      <w:r w:rsidRPr="00594C45">
        <w:t xml:space="preserve">Анализ современной ситуации выявил основные направления демографических процессов в </w:t>
      </w:r>
      <w:r>
        <w:rPr>
          <w:color w:val="000000"/>
        </w:rPr>
        <w:t>Егорьевском</w:t>
      </w:r>
      <w:r>
        <w:t xml:space="preserve">  сельсовете, это</w:t>
      </w:r>
      <w:r w:rsidRPr="00594C45">
        <w:t xml:space="preserve"> падение численности населения за счет отрицательного сальдо естественного движения и </w:t>
      </w:r>
      <w:r w:rsidRPr="00B65CD8">
        <w:t xml:space="preserve">миграционного оттока. </w:t>
      </w:r>
    </w:p>
    <w:p w14:paraId="1FA70762" w14:textId="77777777" w:rsidR="00C41938" w:rsidRPr="00ED4D77" w:rsidRDefault="00C41938" w:rsidP="00C41938">
      <w:pPr>
        <w:widowControl w:val="0"/>
        <w:ind w:firstLine="709"/>
        <w:jc w:val="both"/>
      </w:pPr>
      <w:r w:rsidRPr="00ED4D77">
        <w:t xml:space="preserve">Современные демографические характеристики позволяют сделать прогноз </w:t>
      </w:r>
      <w:r>
        <w:t xml:space="preserve">изменения численности </w:t>
      </w:r>
      <w:r w:rsidRPr="00ED4D77">
        <w:t xml:space="preserve">на перспективу. </w:t>
      </w:r>
    </w:p>
    <w:p w14:paraId="65D2F3D8" w14:textId="77777777" w:rsidR="00C41938" w:rsidRPr="00ED4D77" w:rsidRDefault="00C41938" w:rsidP="00C41938">
      <w:pPr>
        <w:widowControl w:val="0"/>
        <w:ind w:firstLine="709"/>
        <w:jc w:val="both"/>
      </w:pPr>
      <w:r w:rsidRPr="00ED4D77">
        <w:t xml:space="preserve">Оценка перспективного изменения численности населения в достаточно широком временном диапазоне (до </w:t>
      </w:r>
      <w:r>
        <w:t>2033</w:t>
      </w:r>
      <w:r w:rsidRPr="00ED4D77">
        <w:t xml:space="preserve"> г.) требует построения двух вариантов прогноза (условно «инерционный» и «</w:t>
      </w:r>
      <w:r>
        <w:t>стабилизационный</w:t>
      </w:r>
      <w:r w:rsidRPr="00ED4D77">
        <w:t xml:space="preserve">»). Они необходимы в условиях </w:t>
      </w:r>
      <w:proofErr w:type="spellStart"/>
      <w:r w:rsidRPr="00ED4D77">
        <w:t>поливариантности</w:t>
      </w:r>
      <w:proofErr w:type="spellEnd"/>
      <w:r w:rsidRPr="00ED4D77">
        <w:t xml:space="preserve"> дальнейшего социально-экономического развития территории. Расчетная численность населения и половозрастной состав населения были определены на две даты: </w:t>
      </w:r>
      <w:r>
        <w:t>2028</w:t>
      </w:r>
      <w:r w:rsidRPr="00ED4D77">
        <w:t xml:space="preserve"> год (первая очередь</w:t>
      </w:r>
      <w:r>
        <w:t xml:space="preserve"> Схемы</w:t>
      </w:r>
      <w:r w:rsidRPr="00ED4D77">
        <w:t xml:space="preserve">) и </w:t>
      </w:r>
      <w:r>
        <w:t>2033</w:t>
      </w:r>
      <w:r w:rsidRPr="00ED4D77">
        <w:t xml:space="preserve"> год (</w:t>
      </w:r>
      <w:r>
        <w:t xml:space="preserve"> второй этап</w:t>
      </w:r>
      <w:r w:rsidRPr="00ED4D77">
        <w:t>).</w:t>
      </w:r>
    </w:p>
    <w:p w14:paraId="68E19CFA" w14:textId="77777777" w:rsidR="00C41938" w:rsidRPr="00ED4D77" w:rsidRDefault="00C41938" w:rsidP="00C41938">
      <w:pPr>
        <w:widowControl w:val="0"/>
        <w:ind w:firstLine="709"/>
        <w:jc w:val="both"/>
      </w:pPr>
      <w:r w:rsidRPr="00ED4D77">
        <w:t xml:space="preserve">«Инерционный» сценарий прогноза предполагает сохранение сложившихся условий смертности, рождаемости и миграции. </w:t>
      </w:r>
    </w:p>
    <w:p w14:paraId="32501829" w14:textId="77777777" w:rsidR="00C41938" w:rsidRDefault="00C41938" w:rsidP="00C41938">
      <w:pPr>
        <w:widowControl w:val="0"/>
        <w:ind w:firstLine="709"/>
        <w:jc w:val="both"/>
      </w:pPr>
      <w:r w:rsidRPr="00ED4D77">
        <w:t>«</w:t>
      </w:r>
      <w:r>
        <w:t>Стабилизационный</w:t>
      </w:r>
      <w:r w:rsidRPr="00ED4D77">
        <w:t xml:space="preserve">» сценарий основан на </w:t>
      </w:r>
      <w:r>
        <w:t>стабилизации</w:t>
      </w:r>
      <w:r w:rsidRPr="00ED4D77">
        <w:t xml:space="preserve"> численности населения за счёт повышения уровня рождаемости, снижения смертности</w:t>
      </w:r>
      <w:r>
        <w:t>, миграционного оттока населения</w:t>
      </w:r>
      <w:r w:rsidRPr="00ED4D77">
        <w:t>.</w:t>
      </w:r>
    </w:p>
    <w:p w14:paraId="45BBA19B" w14:textId="77777777" w:rsidR="00C41938" w:rsidRPr="00594C45" w:rsidRDefault="00C41938" w:rsidP="00C41938">
      <w:pPr>
        <w:widowControl w:val="0"/>
        <w:ind w:firstLine="709"/>
        <w:jc w:val="both"/>
      </w:pPr>
      <w:r w:rsidRPr="00594C45">
        <w:t>Ориентировочный прогноз численности населения выполнен на основании анализа сложившейся социально-экономичес</w:t>
      </w:r>
      <w:r>
        <w:t>кой и демографической ситуации</w:t>
      </w:r>
      <w:r w:rsidRPr="00594C45">
        <w:t xml:space="preserve">, а также с учетом основных тенденций перспективного расчета численности населения Российской Федерации до </w:t>
      </w:r>
      <w:r>
        <w:t>2030</w:t>
      </w:r>
      <w:r w:rsidRPr="00594C45">
        <w:t xml:space="preserve"> года. </w:t>
      </w:r>
    </w:p>
    <w:p w14:paraId="4A338070" w14:textId="77777777" w:rsidR="00C41938" w:rsidRDefault="00C41938" w:rsidP="00C41938">
      <w:pPr>
        <w:widowControl w:val="0"/>
        <w:ind w:firstLine="851"/>
        <w:jc w:val="both"/>
      </w:pPr>
      <w:r w:rsidRPr="00594C45">
        <w:t>Численность населения рассчитывается согласно существующей методике по формуле:</w:t>
      </w:r>
    </w:p>
    <w:p w14:paraId="34D32D51" w14:textId="77777777" w:rsidR="00C41938" w:rsidRPr="00594C45" w:rsidRDefault="00C41938" w:rsidP="00C41938">
      <w:pPr>
        <w:widowControl w:val="0"/>
        <w:ind w:firstLine="851"/>
        <w:jc w:val="both"/>
      </w:pPr>
    </w:p>
    <w:p w14:paraId="247E5418" w14:textId="77777777" w:rsidR="00C41938" w:rsidRDefault="00C41938" w:rsidP="00C41938">
      <w:pPr>
        <w:widowControl w:val="0"/>
        <w:jc w:val="center"/>
      </w:pPr>
      <w:r w:rsidRPr="00594C45">
        <w:t>Н</w:t>
      </w:r>
      <w:r w:rsidRPr="0097392F">
        <w:rPr>
          <w:vertAlign w:val="subscript"/>
        </w:rPr>
        <w:t>о</w:t>
      </w:r>
      <w:r w:rsidRPr="00594C45">
        <w:t xml:space="preserve"> = </w:t>
      </w:r>
      <w:proofErr w:type="spellStart"/>
      <w:r w:rsidRPr="00594C45">
        <w:t>Н</w:t>
      </w:r>
      <w:r w:rsidRPr="0097392F">
        <w:rPr>
          <w:vertAlign w:val="subscript"/>
        </w:rPr>
        <w:t>с</w:t>
      </w:r>
      <w:proofErr w:type="spellEnd"/>
      <w:r w:rsidRPr="00594C45">
        <w:t xml:space="preserve"> (1 + (Р+М)/100)</w:t>
      </w:r>
      <w:r w:rsidRPr="00633F96">
        <w:rPr>
          <w:vertAlign w:val="superscript"/>
        </w:rPr>
        <w:t>Т</w:t>
      </w:r>
      <w:r w:rsidRPr="00594C45">
        <w:t>,</w:t>
      </w:r>
    </w:p>
    <w:p w14:paraId="1D6CE421" w14:textId="77777777" w:rsidR="00C41938" w:rsidRPr="00594C45" w:rsidRDefault="00C41938" w:rsidP="00C41938">
      <w:pPr>
        <w:widowControl w:val="0"/>
        <w:jc w:val="center"/>
      </w:pPr>
    </w:p>
    <w:p w14:paraId="75787D6F" w14:textId="77777777" w:rsidR="00C41938" w:rsidRPr="00594C45" w:rsidRDefault="00C41938" w:rsidP="00C41938">
      <w:pPr>
        <w:widowControl w:val="0"/>
        <w:ind w:firstLine="709"/>
        <w:jc w:val="both"/>
      </w:pPr>
      <w:r w:rsidRPr="00594C45">
        <w:t>где,</w:t>
      </w:r>
      <w:r w:rsidRPr="00594C45">
        <w:tab/>
        <w:t>Но – ожидаемая численность населения на расчетный год,</w:t>
      </w:r>
    </w:p>
    <w:p w14:paraId="2A70F50D" w14:textId="77777777" w:rsidR="00C41938" w:rsidRPr="00594C45" w:rsidRDefault="00C41938" w:rsidP="00C41938">
      <w:pPr>
        <w:widowControl w:val="0"/>
        <w:ind w:left="567" w:firstLine="851"/>
        <w:jc w:val="both"/>
      </w:pPr>
      <w:proofErr w:type="spellStart"/>
      <w:r w:rsidRPr="00594C45">
        <w:t>Нс</w:t>
      </w:r>
      <w:proofErr w:type="spellEnd"/>
      <w:r w:rsidRPr="00594C45">
        <w:t xml:space="preserve"> – существующая численность населения,</w:t>
      </w:r>
    </w:p>
    <w:p w14:paraId="4A75B296" w14:textId="77777777" w:rsidR="00C41938" w:rsidRPr="00594C45" w:rsidRDefault="00C41938" w:rsidP="00C41938">
      <w:pPr>
        <w:widowControl w:val="0"/>
        <w:ind w:left="567" w:firstLine="851"/>
        <w:jc w:val="both"/>
      </w:pPr>
      <w:r w:rsidRPr="00594C45">
        <w:t>Р – среднегодовой естественный прирост,</w:t>
      </w:r>
    </w:p>
    <w:p w14:paraId="20510D8B" w14:textId="77777777" w:rsidR="00C41938" w:rsidRPr="00594C45" w:rsidRDefault="00C41938" w:rsidP="00C41938">
      <w:pPr>
        <w:widowControl w:val="0"/>
        <w:ind w:left="567" w:firstLine="851"/>
        <w:jc w:val="both"/>
      </w:pPr>
      <w:r w:rsidRPr="00594C45">
        <w:lastRenderedPageBreak/>
        <w:t>М – среднегодовая миграция,</w:t>
      </w:r>
    </w:p>
    <w:p w14:paraId="60815A4C" w14:textId="77777777" w:rsidR="00C41938" w:rsidRPr="00594C45" w:rsidRDefault="00C41938" w:rsidP="00C41938">
      <w:pPr>
        <w:widowControl w:val="0"/>
        <w:ind w:left="567" w:firstLine="851"/>
        <w:jc w:val="both"/>
      </w:pPr>
      <w:r w:rsidRPr="00594C45">
        <w:t>Т – число лет расчетного срока.</w:t>
      </w:r>
    </w:p>
    <w:p w14:paraId="5D71F66A" w14:textId="77777777" w:rsidR="00C41938" w:rsidRDefault="00C41938" w:rsidP="00C41938">
      <w:pPr>
        <w:widowControl w:val="0"/>
        <w:jc w:val="both"/>
      </w:pPr>
      <w:r w:rsidRPr="00ED4D77">
        <w:t xml:space="preserve">Далее </w:t>
      </w:r>
      <w:r>
        <w:t xml:space="preserve">приведен </w:t>
      </w:r>
      <w:r w:rsidRPr="00ED4D77">
        <w:t xml:space="preserve"> расчет</w:t>
      </w:r>
      <w:r>
        <w:t xml:space="preserve"> инерционного и инновационного</w:t>
      </w:r>
      <w:r w:rsidRPr="00ED4D77">
        <w:t xml:space="preserve"> прогноза численности населения.</w:t>
      </w:r>
    </w:p>
    <w:p w14:paraId="7807346B" w14:textId="77777777" w:rsidR="00C41938" w:rsidRDefault="00C41938" w:rsidP="00C41938">
      <w:pPr>
        <w:pStyle w:val="af2"/>
        <w:widowControl w:val="0"/>
        <w:spacing w:after="0"/>
        <w:jc w:val="both"/>
        <w:rPr>
          <w:color w:val="auto"/>
          <w:sz w:val="20"/>
        </w:rPr>
      </w:pPr>
    </w:p>
    <w:p w14:paraId="4772ED00" w14:textId="49E99AB2" w:rsidR="00C41938" w:rsidRPr="00D545DE" w:rsidRDefault="00C41938" w:rsidP="00C41938">
      <w:pPr>
        <w:pStyle w:val="af2"/>
        <w:widowControl w:val="0"/>
        <w:spacing w:after="0"/>
        <w:jc w:val="both"/>
        <w:rPr>
          <w:color w:val="auto"/>
          <w:sz w:val="22"/>
          <w:szCs w:val="22"/>
        </w:rPr>
      </w:pPr>
      <w:r w:rsidRPr="00D545DE">
        <w:rPr>
          <w:color w:val="auto"/>
          <w:sz w:val="22"/>
          <w:szCs w:val="22"/>
        </w:rPr>
        <w:t xml:space="preserve">Таблица </w:t>
      </w:r>
      <w:r>
        <w:rPr>
          <w:color w:val="auto"/>
          <w:sz w:val="22"/>
          <w:szCs w:val="22"/>
        </w:rPr>
        <w:t>3.1</w:t>
      </w:r>
      <w:r w:rsidRPr="00D545DE">
        <w:rPr>
          <w:color w:val="auto"/>
          <w:sz w:val="22"/>
          <w:szCs w:val="22"/>
        </w:rPr>
        <w:t>. Данные для расчета ожидаемой численности населения и результаты этого расчета (инерционный сценарий развития).</w:t>
      </w:r>
    </w:p>
    <w:tbl>
      <w:tblPr>
        <w:tblW w:w="487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6"/>
        <w:gridCol w:w="7098"/>
        <w:gridCol w:w="1893"/>
      </w:tblGrid>
      <w:tr w:rsidR="00C41938" w:rsidRPr="001455F0" w14:paraId="23A0CF6E" w14:textId="77777777" w:rsidTr="00D960CC">
        <w:trPr>
          <w:jc w:val="center"/>
        </w:trPr>
        <w:tc>
          <w:tcPr>
            <w:tcW w:w="350" w:type="pct"/>
            <w:tcBorders>
              <w:right w:val="single" w:sz="4" w:space="0" w:color="auto"/>
            </w:tcBorders>
            <w:shd w:val="clear" w:color="auto" w:fill="auto"/>
            <w:vAlign w:val="center"/>
          </w:tcPr>
          <w:p w14:paraId="1EFAE3DB" w14:textId="77777777" w:rsidR="00C41938" w:rsidRPr="001455F0" w:rsidRDefault="00C41938" w:rsidP="00D960CC">
            <w:pPr>
              <w:widowControl w:val="0"/>
              <w:tabs>
                <w:tab w:val="num" w:pos="2276"/>
              </w:tabs>
              <w:jc w:val="center"/>
              <w:rPr>
                <w:b/>
                <w:sz w:val="20"/>
              </w:rPr>
            </w:pPr>
            <w:r w:rsidRPr="001455F0">
              <w:rPr>
                <w:b/>
                <w:sz w:val="20"/>
              </w:rPr>
              <w:t>№</w:t>
            </w:r>
          </w:p>
          <w:p w14:paraId="1A040DA5" w14:textId="77777777" w:rsidR="00C41938" w:rsidRPr="001455F0" w:rsidRDefault="00C41938" w:rsidP="00D960CC">
            <w:pPr>
              <w:widowControl w:val="0"/>
              <w:tabs>
                <w:tab w:val="num" w:pos="2276"/>
              </w:tabs>
              <w:jc w:val="center"/>
              <w:rPr>
                <w:b/>
                <w:sz w:val="20"/>
              </w:rPr>
            </w:pPr>
            <w:r w:rsidRPr="001455F0">
              <w:rPr>
                <w:b/>
                <w:sz w:val="20"/>
              </w:rPr>
              <w:t>п/п</w:t>
            </w:r>
          </w:p>
        </w:tc>
        <w:tc>
          <w:tcPr>
            <w:tcW w:w="3671" w:type="pct"/>
            <w:tcBorders>
              <w:left w:val="single" w:sz="4" w:space="0" w:color="auto"/>
            </w:tcBorders>
            <w:shd w:val="clear" w:color="auto" w:fill="auto"/>
            <w:vAlign w:val="center"/>
          </w:tcPr>
          <w:p w14:paraId="288C388D" w14:textId="77777777" w:rsidR="00C41938" w:rsidRPr="001455F0" w:rsidRDefault="00C41938" w:rsidP="00D960CC">
            <w:pPr>
              <w:widowControl w:val="0"/>
              <w:tabs>
                <w:tab w:val="num" w:pos="2276"/>
              </w:tabs>
              <w:jc w:val="center"/>
              <w:rPr>
                <w:b/>
                <w:sz w:val="20"/>
              </w:rPr>
            </w:pPr>
            <w:r w:rsidRPr="001455F0">
              <w:rPr>
                <w:b/>
                <w:sz w:val="20"/>
              </w:rPr>
              <w:t>Показатели</w:t>
            </w:r>
          </w:p>
        </w:tc>
        <w:tc>
          <w:tcPr>
            <w:tcW w:w="979" w:type="pct"/>
            <w:shd w:val="clear" w:color="auto" w:fill="auto"/>
            <w:vAlign w:val="center"/>
          </w:tcPr>
          <w:p w14:paraId="2662493F" w14:textId="77777777" w:rsidR="00C41938" w:rsidRPr="009A0E0D" w:rsidRDefault="00C41938" w:rsidP="00D960CC">
            <w:pPr>
              <w:widowControl w:val="0"/>
              <w:tabs>
                <w:tab w:val="num" w:pos="2276"/>
              </w:tabs>
              <w:jc w:val="center"/>
              <w:rPr>
                <w:b/>
                <w:sz w:val="20"/>
              </w:rPr>
            </w:pPr>
            <w:r w:rsidRPr="009A0E0D">
              <w:rPr>
                <w:b/>
                <w:sz w:val="20"/>
              </w:rPr>
              <w:t>Значение</w:t>
            </w:r>
          </w:p>
        </w:tc>
      </w:tr>
      <w:tr w:rsidR="00C41938" w:rsidRPr="00D545DE" w14:paraId="13F13E06" w14:textId="77777777" w:rsidTr="00D960CC">
        <w:trPr>
          <w:jc w:val="center"/>
        </w:trPr>
        <w:tc>
          <w:tcPr>
            <w:tcW w:w="350" w:type="pct"/>
            <w:tcBorders>
              <w:right w:val="single" w:sz="4" w:space="0" w:color="auto"/>
            </w:tcBorders>
            <w:shd w:val="clear" w:color="auto" w:fill="auto"/>
            <w:vAlign w:val="center"/>
          </w:tcPr>
          <w:p w14:paraId="6B4264C2" w14:textId="77777777" w:rsidR="00C41938" w:rsidRPr="00D545DE" w:rsidRDefault="00C41938" w:rsidP="00D960CC">
            <w:pPr>
              <w:widowControl w:val="0"/>
              <w:tabs>
                <w:tab w:val="num" w:pos="2276"/>
              </w:tabs>
              <w:jc w:val="center"/>
              <w:rPr>
                <w:sz w:val="22"/>
                <w:szCs w:val="22"/>
              </w:rPr>
            </w:pPr>
            <w:r w:rsidRPr="00D545DE">
              <w:rPr>
                <w:sz w:val="22"/>
                <w:szCs w:val="22"/>
              </w:rPr>
              <w:t>1</w:t>
            </w:r>
          </w:p>
        </w:tc>
        <w:tc>
          <w:tcPr>
            <w:tcW w:w="3671" w:type="pct"/>
            <w:tcBorders>
              <w:left w:val="single" w:sz="4" w:space="0" w:color="auto"/>
            </w:tcBorders>
            <w:shd w:val="clear" w:color="auto" w:fill="auto"/>
          </w:tcPr>
          <w:p w14:paraId="6D205059" w14:textId="77777777" w:rsidR="00C41938" w:rsidRPr="00D545DE" w:rsidRDefault="00C41938" w:rsidP="00D960CC">
            <w:pPr>
              <w:widowControl w:val="0"/>
              <w:tabs>
                <w:tab w:val="left" w:pos="1230"/>
              </w:tabs>
              <w:rPr>
                <w:sz w:val="22"/>
                <w:szCs w:val="22"/>
              </w:rPr>
            </w:pPr>
            <w:r w:rsidRPr="00D545DE">
              <w:rPr>
                <w:sz w:val="22"/>
                <w:szCs w:val="22"/>
              </w:rPr>
              <w:t xml:space="preserve">Численность населения на момент </w:t>
            </w:r>
            <w:r>
              <w:rPr>
                <w:sz w:val="22"/>
                <w:szCs w:val="22"/>
              </w:rPr>
              <w:t>актуализации схемы</w:t>
            </w:r>
            <w:r w:rsidRPr="00D545DE">
              <w:rPr>
                <w:sz w:val="22"/>
                <w:szCs w:val="22"/>
              </w:rPr>
              <w:t>, чел</w:t>
            </w:r>
          </w:p>
        </w:tc>
        <w:tc>
          <w:tcPr>
            <w:tcW w:w="979" w:type="pct"/>
            <w:shd w:val="clear" w:color="auto" w:fill="auto"/>
            <w:vAlign w:val="center"/>
          </w:tcPr>
          <w:p w14:paraId="0BB75980" w14:textId="77777777" w:rsidR="00C41938" w:rsidRPr="00D545DE" w:rsidRDefault="00C41938" w:rsidP="00D960CC">
            <w:pPr>
              <w:jc w:val="center"/>
              <w:rPr>
                <w:color w:val="000000"/>
                <w:sz w:val="22"/>
                <w:szCs w:val="22"/>
              </w:rPr>
            </w:pPr>
            <w:r>
              <w:rPr>
                <w:color w:val="000000"/>
                <w:sz w:val="22"/>
                <w:szCs w:val="22"/>
              </w:rPr>
              <w:t>505</w:t>
            </w:r>
          </w:p>
        </w:tc>
      </w:tr>
      <w:tr w:rsidR="00C41938" w:rsidRPr="00D545DE" w14:paraId="30AFDBA3" w14:textId="77777777" w:rsidTr="00D960CC">
        <w:trPr>
          <w:trHeight w:val="126"/>
          <w:jc w:val="center"/>
        </w:trPr>
        <w:tc>
          <w:tcPr>
            <w:tcW w:w="350" w:type="pct"/>
            <w:tcBorders>
              <w:right w:val="single" w:sz="4" w:space="0" w:color="auto"/>
            </w:tcBorders>
            <w:shd w:val="clear" w:color="auto" w:fill="auto"/>
            <w:vAlign w:val="center"/>
          </w:tcPr>
          <w:p w14:paraId="28E51A56" w14:textId="77777777" w:rsidR="00C41938" w:rsidRPr="00D545DE" w:rsidRDefault="00C41938" w:rsidP="00D960CC">
            <w:pPr>
              <w:widowControl w:val="0"/>
              <w:tabs>
                <w:tab w:val="num" w:pos="2276"/>
              </w:tabs>
              <w:jc w:val="center"/>
              <w:rPr>
                <w:sz w:val="22"/>
                <w:szCs w:val="22"/>
              </w:rPr>
            </w:pPr>
            <w:r w:rsidRPr="00D545DE">
              <w:rPr>
                <w:sz w:val="22"/>
                <w:szCs w:val="22"/>
              </w:rPr>
              <w:t>2</w:t>
            </w:r>
          </w:p>
        </w:tc>
        <w:tc>
          <w:tcPr>
            <w:tcW w:w="3671" w:type="pct"/>
            <w:tcBorders>
              <w:left w:val="single" w:sz="4" w:space="0" w:color="auto"/>
            </w:tcBorders>
            <w:shd w:val="clear" w:color="auto" w:fill="auto"/>
          </w:tcPr>
          <w:p w14:paraId="78302AE2" w14:textId="77777777" w:rsidR="00C41938" w:rsidRPr="00D545DE" w:rsidRDefault="00C41938" w:rsidP="00D960CC">
            <w:pPr>
              <w:widowControl w:val="0"/>
              <w:tabs>
                <w:tab w:val="left" w:pos="1230"/>
              </w:tabs>
              <w:rPr>
                <w:sz w:val="22"/>
                <w:szCs w:val="22"/>
              </w:rPr>
            </w:pPr>
            <w:r w:rsidRPr="00D545DE">
              <w:rPr>
                <w:sz w:val="22"/>
                <w:szCs w:val="22"/>
              </w:rPr>
              <w:t>Среднегодовой общий прирост, %</w:t>
            </w:r>
          </w:p>
        </w:tc>
        <w:tc>
          <w:tcPr>
            <w:tcW w:w="979" w:type="pct"/>
            <w:shd w:val="clear" w:color="auto" w:fill="auto"/>
            <w:vAlign w:val="center"/>
          </w:tcPr>
          <w:p w14:paraId="6AEA118A" w14:textId="77777777" w:rsidR="00C41938" w:rsidRPr="00D545DE" w:rsidRDefault="00C41938" w:rsidP="00D960CC">
            <w:pPr>
              <w:jc w:val="center"/>
              <w:rPr>
                <w:color w:val="000000"/>
                <w:sz w:val="22"/>
                <w:szCs w:val="22"/>
              </w:rPr>
            </w:pPr>
            <w:r w:rsidRPr="00D545DE">
              <w:rPr>
                <w:color w:val="000000"/>
                <w:sz w:val="22"/>
                <w:szCs w:val="22"/>
              </w:rPr>
              <w:t>-</w:t>
            </w:r>
            <w:r>
              <w:rPr>
                <w:color w:val="000000"/>
                <w:sz w:val="22"/>
                <w:szCs w:val="22"/>
              </w:rPr>
              <w:t>1,1</w:t>
            </w:r>
          </w:p>
        </w:tc>
      </w:tr>
      <w:tr w:rsidR="00C41938" w:rsidRPr="00D545DE" w14:paraId="64B5A7A9" w14:textId="77777777" w:rsidTr="00D960CC">
        <w:trPr>
          <w:jc w:val="center"/>
        </w:trPr>
        <w:tc>
          <w:tcPr>
            <w:tcW w:w="350" w:type="pct"/>
            <w:tcBorders>
              <w:right w:val="single" w:sz="4" w:space="0" w:color="auto"/>
            </w:tcBorders>
            <w:shd w:val="clear" w:color="auto" w:fill="auto"/>
            <w:vAlign w:val="center"/>
          </w:tcPr>
          <w:p w14:paraId="6589C378" w14:textId="77777777" w:rsidR="00C41938" w:rsidRPr="00D545DE" w:rsidRDefault="00C41938" w:rsidP="00D960CC">
            <w:pPr>
              <w:widowControl w:val="0"/>
              <w:tabs>
                <w:tab w:val="num" w:pos="2276"/>
              </w:tabs>
              <w:jc w:val="center"/>
              <w:rPr>
                <w:sz w:val="22"/>
                <w:szCs w:val="22"/>
              </w:rPr>
            </w:pPr>
            <w:r w:rsidRPr="00D545DE">
              <w:rPr>
                <w:sz w:val="22"/>
                <w:szCs w:val="22"/>
              </w:rPr>
              <w:t>3</w:t>
            </w:r>
          </w:p>
        </w:tc>
        <w:tc>
          <w:tcPr>
            <w:tcW w:w="3671" w:type="pct"/>
            <w:tcBorders>
              <w:left w:val="single" w:sz="4" w:space="0" w:color="auto"/>
            </w:tcBorders>
            <w:shd w:val="clear" w:color="auto" w:fill="auto"/>
          </w:tcPr>
          <w:p w14:paraId="711CC8D4" w14:textId="77777777" w:rsidR="00C41938" w:rsidRPr="00D545DE" w:rsidRDefault="00C41938" w:rsidP="00D960CC">
            <w:pPr>
              <w:widowControl w:val="0"/>
              <w:tabs>
                <w:tab w:val="left" w:pos="1230"/>
              </w:tabs>
              <w:rPr>
                <w:sz w:val="22"/>
                <w:szCs w:val="22"/>
              </w:rPr>
            </w:pPr>
            <w:r w:rsidRPr="00D545DE">
              <w:rPr>
                <w:sz w:val="22"/>
                <w:szCs w:val="22"/>
              </w:rPr>
              <w:t>Срок первой очереди, лет</w:t>
            </w:r>
          </w:p>
        </w:tc>
        <w:tc>
          <w:tcPr>
            <w:tcW w:w="979" w:type="pct"/>
            <w:shd w:val="clear" w:color="auto" w:fill="auto"/>
            <w:vAlign w:val="center"/>
          </w:tcPr>
          <w:p w14:paraId="78515EFA" w14:textId="77777777" w:rsidR="00C41938" w:rsidRPr="00D545DE" w:rsidRDefault="00C41938" w:rsidP="00D960CC">
            <w:pPr>
              <w:jc w:val="center"/>
              <w:rPr>
                <w:color w:val="000000"/>
                <w:sz w:val="22"/>
                <w:szCs w:val="22"/>
              </w:rPr>
            </w:pPr>
            <w:r w:rsidRPr="00D545DE">
              <w:rPr>
                <w:color w:val="000000"/>
                <w:sz w:val="22"/>
                <w:szCs w:val="22"/>
              </w:rPr>
              <w:t>5</w:t>
            </w:r>
          </w:p>
        </w:tc>
      </w:tr>
      <w:tr w:rsidR="00C41938" w:rsidRPr="00D545DE" w14:paraId="4F0AB145" w14:textId="77777777" w:rsidTr="00D960CC">
        <w:trPr>
          <w:jc w:val="center"/>
        </w:trPr>
        <w:tc>
          <w:tcPr>
            <w:tcW w:w="350" w:type="pct"/>
            <w:tcBorders>
              <w:right w:val="single" w:sz="4" w:space="0" w:color="auto"/>
            </w:tcBorders>
            <w:shd w:val="clear" w:color="auto" w:fill="auto"/>
            <w:vAlign w:val="center"/>
          </w:tcPr>
          <w:p w14:paraId="27EDEE90" w14:textId="77777777" w:rsidR="00C41938" w:rsidRPr="00D545DE" w:rsidRDefault="00C41938" w:rsidP="00D960CC">
            <w:pPr>
              <w:widowControl w:val="0"/>
              <w:tabs>
                <w:tab w:val="num" w:pos="2276"/>
              </w:tabs>
              <w:jc w:val="center"/>
              <w:rPr>
                <w:sz w:val="22"/>
                <w:szCs w:val="22"/>
              </w:rPr>
            </w:pPr>
            <w:r w:rsidRPr="00D545DE">
              <w:rPr>
                <w:sz w:val="22"/>
                <w:szCs w:val="22"/>
              </w:rPr>
              <w:t>4</w:t>
            </w:r>
          </w:p>
        </w:tc>
        <w:tc>
          <w:tcPr>
            <w:tcW w:w="3671" w:type="pct"/>
            <w:tcBorders>
              <w:left w:val="single" w:sz="4" w:space="0" w:color="auto"/>
            </w:tcBorders>
            <w:shd w:val="clear" w:color="auto" w:fill="auto"/>
          </w:tcPr>
          <w:p w14:paraId="6DE5E0ED" w14:textId="77777777" w:rsidR="00C41938" w:rsidRPr="00D545DE" w:rsidRDefault="00C41938" w:rsidP="00D960CC">
            <w:pPr>
              <w:widowControl w:val="0"/>
              <w:tabs>
                <w:tab w:val="left" w:pos="1230"/>
              </w:tabs>
              <w:rPr>
                <w:sz w:val="22"/>
                <w:szCs w:val="22"/>
              </w:rPr>
            </w:pPr>
            <w:r w:rsidRPr="00D545DE">
              <w:rPr>
                <w:sz w:val="22"/>
                <w:szCs w:val="22"/>
              </w:rPr>
              <w:t>Расчетный срок, лет</w:t>
            </w:r>
          </w:p>
        </w:tc>
        <w:tc>
          <w:tcPr>
            <w:tcW w:w="979" w:type="pct"/>
            <w:shd w:val="clear" w:color="auto" w:fill="auto"/>
            <w:vAlign w:val="center"/>
          </w:tcPr>
          <w:p w14:paraId="26F2E367" w14:textId="77777777" w:rsidR="00C41938" w:rsidRPr="00D545DE" w:rsidRDefault="00C41938" w:rsidP="00D960CC">
            <w:pPr>
              <w:jc w:val="center"/>
              <w:rPr>
                <w:color w:val="000000"/>
                <w:sz w:val="22"/>
                <w:szCs w:val="22"/>
              </w:rPr>
            </w:pPr>
            <w:r w:rsidRPr="00D545DE">
              <w:rPr>
                <w:color w:val="000000"/>
                <w:sz w:val="22"/>
                <w:szCs w:val="22"/>
              </w:rPr>
              <w:t>10</w:t>
            </w:r>
          </w:p>
        </w:tc>
      </w:tr>
      <w:tr w:rsidR="00C41938" w:rsidRPr="00D545DE" w14:paraId="270D90C9" w14:textId="77777777" w:rsidTr="00D960CC">
        <w:trPr>
          <w:jc w:val="center"/>
        </w:trPr>
        <w:tc>
          <w:tcPr>
            <w:tcW w:w="350" w:type="pct"/>
            <w:tcBorders>
              <w:right w:val="single" w:sz="4" w:space="0" w:color="auto"/>
            </w:tcBorders>
            <w:shd w:val="clear" w:color="auto" w:fill="auto"/>
            <w:vAlign w:val="center"/>
          </w:tcPr>
          <w:p w14:paraId="683F8F83" w14:textId="77777777" w:rsidR="00C41938" w:rsidRPr="00D545DE" w:rsidRDefault="00C41938" w:rsidP="00D960CC">
            <w:pPr>
              <w:widowControl w:val="0"/>
              <w:tabs>
                <w:tab w:val="num" w:pos="2276"/>
              </w:tabs>
              <w:jc w:val="center"/>
              <w:rPr>
                <w:sz w:val="22"/>
                <w:szCs w:val="22"/>
              </w:rPr>
            </w:pPr>
            <w:r w:rsidRPr="00D545DE">
              <w:rPr>
                <w:sz w:val="22"/>
                <w:szCs w:val="22"/>
              </w:rPr>
              <w:t>5</w:t>
            </w:r>
          </w:p>
        </w:tc>
        <w:tc>
          <w:tcPr>
            <w:tcW w:w="3671" w:type="pct"/>
            <w:tcBorders>
              <w:left w:val="single" w:sz="4" w:space="0" w:color="auto"/>
            </w:tcBorders>
            <w:shd w:val="clear" w:color="auto" w:fill="auto"/>
          </w:tcPr>
          <w:p w14:paraId="6971808F" w14:textId="77777777" w:rsidR="00C41938" w:rsidRPr="00D545DE" w:rsidRDefault="00C41938" w:rsidP="00D960CC">
            <w:pPr>
              <w:widowControl w:val="0"/>
              <w:tabs>
                <w:tab w:val="left" w:pos="1230"/>
              </w:tabs>
              <w:rPr>
                <w:sz w:val="22"/>
                <w:szCs w:val="22"/>
              </w:rPr>
            </w:pPr>
            <w:r w:rsidRPr="00D545DE">
              <w:rPr>
                <w:sz w:val="22"/>
                <w:szCs w:val="22"/>
              </w:rPr>
              <w:t>Ожидаемая численность населения в 202</w:t>
            </w:r>
            <w:r>
              <w:rPr>
                <w:sz w:val="22"/>
                <w:szCs w:val="22"/>
              </w:rPr>
              <w:t>8</w:t>
            </w:r>
            <w:r w:rsidRPr="00D545DE">
              <w:rPr>
                <w:sz w:val="22"/>
                <w:szCs w:val="22"/>
              </w:rPr>
              <w:t xml:space="preserve"> году, чел</w:t>
            </w:r>
          </w:p>
        </w:tc>
        <w:tc>
          <w:tcPr>
            <w:tcW w:w="979" w:type="pct"/>
            <w:shd w:val="clear" w:color="auto" w:fill="auto"/>
            <w:vAlign w:val="center"/>
          </w:tcPr>
          <w:p w14:paraId="425DE456" w14:textId="77777777" w:rsidR="00C41938" w:rsidRPr="00D545DE" w:rsidRDefault="00C41938" w:rsidP="00D960CC">
            <w:pPr>
              <w:jc w:val="center"/>
              <w:rPr>
                <w:color w:val="000000"/>
                <w:sz w:val="22"/>
                <w:szCs w:val="22"/>
              </w:rPr>
            </w:pPr>
            <w:r>
              <w:rPr>
                <w:color w:val="000000"/>
                <w:sz w:val="22"/>
                <w:szCs w:val="22"/>
              </w:rPr>
              <w:t>475</w:t>
            </w:r>
          </w:p>
        </w:tc>
      </w:tr>
      <w:tr w:rsidR="00C41938" w:rsidRPr="00D545DE" w14:paraId="0263D65F" w14:textId="77777777" w:rsidTr="00D960CC">
        <w:trPr>
          <w:jc w:val="center"/>
        </w:trPr>
        <w:tc>
          <w:tcPr>
            <w:tcW w:w="350" w:type="pct"/>
            <w:tcBorders>
              <w:right w:val="single" w:sz="4" w:space="0" w:color="auto"/>
            </w:tcBorders>
            <w:shd w:val="clear" w:color="auto" w:fill="auto"/>
            <w:vAlign w:val="center"/>
          </w:tcPr>
          <w:p w14:paraId="4E7824D1" w14:textId="77777777" w:rsidR="00C41938" w:rsidRPr="00D545DE" w:rsidRDefault="00C41938" w:rsidP="00D960CC">
            <w:pPr>
              <w:widowControl w:val="0"/>
              <w:tabs>
                <w:tab w:val="num" w:pos="2276"/>
              </w:tabs>
              <w:jc w:val="center"/>
              <w:rPr>
                <w:sz w:val="22"/>
                <w:szCs w:val="22"/>
              </w:rPr>
            </w:pPr>
            <w:r w:rsidRPr="00D545DE">
              <w:rPr>
                <w:sz w:val="22"/>
                <w:szCs w:val="22"/>
              </w:rPr>
              <w:t>6</w:t>
            </w:r>
          </w:p>
        </w:tc>
        <w:tc>
          <w:tcPr>
            <w:tcW w:w="3671" w:type="pct"/>
            <w:tcBorders>
              <w:left w:val="single" w:sz="4" w:space="0" w:color="auto"/>
            </w:tcBorders>
            <w:shd w:val="clear" w:color="auto" w:fill="auto"/>
          </w:tcPr>
          <w:p w14:paraId="72294FCC" w14:textId="77777777" w:rsidR="00C41938" w:rsidRPr="00D545DE" w:rsidRDefault="00C41938" w:rsidP="00D960CC">
            <w:pPr>
              <w:widowControl w:val="0"/>
              <w:tabs>
                <w:tab w:val="left" w:pos="1230"/>
              </w:tabs>
              <w:rPr>
                <w:sz w:val="22"/>
                <w:szCs w:val="22"/>
              </w:rPr>
            </w:pPr>
            <w:r w:rsidRPr="00D545DE">
              <w:rPr>
                <w:sz w:val="22"/>
                <w:szCs w:val="22"/>
              </w:rPr>
              <w:t>Ожидаемая численность населения в 203</w:t>
            </w:r>
            <w:r>
              <w:rPr>
                <w:sz w:val="22"/>
                <w:szCs w:val="22"/>
              </w:rPr>
              <w:t>3</w:t>
            </w:r>
            <w:r w:rsidRPr="00D545DE">
              <w:rPr>
                <w:sz w:val="22"/>
                <w:szCs w:val="22"/>
              </w:rPr>
              <w:t xml:space="preserve"> году, чел.</w:t>
            </w:r>
          </w:p>
        </w:tc>
        <w:tc>
          <w:tcPr>
            <w:tcW w:w="979" w:type="pct"/>
            <w:shd w:val="clear" w:color="auto" w:fill="auto"/>
            <w:vAlign w:val="center"/>
          </w:tcPr>
          <w:p w14:paraId="35E73833" w14:textId="77777777" w:rsidR="00C41938" w:rsidRPr="00D545DE" w:rsidRDefault="00C41938" w:rsidP="00D960CC">
            <w:pPr>
              <w:jc w:val="center"/>
              <w:rPr>
                <w:color w:val="000000"/>
                <w:sz w:val="22"/>
                <w:szCs w:val="22"/>
              </w:rPr>
            </w:pPr>
            <w:r>
              <w:rPr>
                <w:color w:val="000000"/>
                <w:sz w:val="22"/>
                <w:szCs w:val="22"/>
              </w:rPr>
              <w:t>455</w:t>
            </w:r>
          </w:p>
        </w:tc>
      </w:tr>
    </w:tbl>
    <w:p w14:paraId="4B23A5D2" w14:textId="77777777" w:rsidR="00C41938" w:rsidRDefault="00C41938" w:rsidP="00C41938">
      <w:pPr>
        <w:widowControl w:val="0"/>
        <w:ind w:firstLine="709"/>
        <w:jc w:val="both"/>
      </w:pPr>
    </w:p>
    <w:p w14:paraId="319D42AF" w14:textId="77777777" w:rsidR="00C41938" w:rsidRPr="00987D86" w:rsidRDefault="00C41938" w:rsidP="00C41938">
      <w:pPr>
        <w:widowControl w:val="0"/>
        <w:ind w:firstLine="709"/>
        <w:jc w:val="both"/>
      </w:pPr>
      <w:r w:rsidRPr="00987D86">
        <w:t xml:space="preserve">Инерционный сценарий прогноза показывает, что в соответствии с современными тенденциями численность населения продолжит снижаться. За следующие </w:t>
      </w:r>
      <w:r>
        <w:t>5</w:t>
      </w:r>
      <w:r w:rsidRPr="00987D86">
        <w:t xml:space="preserve"> лет сокращение численности составит </w:t>
      </w:r>
      <w:r>
        <w:t xml:space="preserve">-11 </w:t>
      </w:r>
      <w:r w:rsidRPr="00987D86">
        <w:t>%</w:t>
      </w:r>
      <w:r>
        <w:t>. В 2028 году число жителей сельсовета достигнет 475 человек и в 2033 году - 465 человек.</w:t>
      </w:r>
    </w:p>
    <w:p w14:paraId="7913F270" w14:textId="77777777" w:rsidR="00C41938" w:rsidRDefault="00C41938" w:rsidP="00C41938">
      <w:pPr>
        <w:widowControl w:val="0"/>
        <w:ind w:firstLine="709"/>
        <w:jc w:val="both"/>
      </w:pPr>
    </w:p>
    <w:p w14:paraId="0D489BBE" w14:textId="77777777" w:rsidR="00C41938" w:rsidRDefault="00C41938" w:rsidP="00C41938">
      <w:pPr>
        <w:widowControl w:val="0"/>
        <w:ind w:firstLine="709"/>
        <w:jc w:val="both"/>
      </w:pPr>
      <w:r w:rsidRPr="00594C45">
        <w:t xml:space="preserve">Расчет численности населения по </w:t>
      </w:r>
      <w:r>
        <w:t>стабилиз</w:t>
      </w:r>
      <w:r w:rsidRPr="00594C45">
        <w:t>ационному сценарию развития выполнен с ориентацией на стабилизацию в ближайшие годы социально-экономической ситуации в стране (и соответственно в регионе) и постепенный выход из кризисного состояни</w:t>
      </w:r>
      <w:r>
        <w:t>я.</w:t>
      </w:r>
    </w:p>
    <w:p w14:paraId="358B6E9D" w14:textId="77777777" w:rsidR="00C41938" w:rsidRDefault="00C41938" w:rsidP="00C41938">
      <w:pPr>
        <w:widowControl w:val="0"/>
        <w:ind w:firstLine="709"/>
        <w:jc w:val="both"/>
      </w:pPr>
      <w:r w:rsidRPr="00B9712F">
        <w:t xml:space="preserve">При </w:t>
      </w:r>
      <w:r>
        <w:t>стабилиза</w:t>
      </w:r>
      <w:r w:rsidRPr="0006756D">
        <w:t>ционном</w:t>
      </w:r>
      <w:r w:rsidRPr="00B9712F">
        <w:t xml:space="preserve"> сценарии </w:t>
      </w:r>
      <w:r>
        <w:t>число жителей</w:t>
      </w:r>
      <w:r w:rsidRPr="00B9712F">
        <w:t xml:space="preserve"> также будет снижаться, хотя и меньшими темпами. К </w:t>
      </w:r>
      <w:r>
        <w:t>2032</w:t>
      </w:r>
      <w:r w:rsidRPr="00B9712F">
        <w:t xml:space="preserve"> г</w:t>
      </w:r>
      <w:r>
        <w:t>.</w:t>
      </w:r>
      <w:r w:rsidRPr="00B9712F">
        <w:t xml:space="preserve"> сокращение численности населения </w:t>
      </w:r>
      <w:r>
        <w:t xml:space="preserve">к уровню 2023 года  </w:t>
      </w:r>
      <w:r w:rsidRPr="00B9712F">
        <w:t xml:space="preserve">составит </w:t>
      </w:r>
      <w:r>
        <w:t>12,5%.</w:t>
      </w:r>
    </w:p>
    <w:p w14:paraId="411F456B" w14:textId="77777777" w:rsidR="00C41938" w:rsidRDefault="00C41938" w:rsidP="00C41938">
      <w:pPr>
        <w:widowControl w:val="0"/>
        <w:ind w:firstLine="709"/>
        <w:jc w:val="both"/>
      </w:pPr>
    </w:p>
    <w:p w14:paraId="67B6DF2D" w14:textId="3BC39B4D" w:rsidR="00C41938" w:rsidRPr="00BF4BB1" w:rsidRDefault="00C41938" w:rsidP="00C41938">
      <w:pPr>
        <w:pStyle w:val="af2"/>
        <w:widowControl w:val="0"/>
        <w:spacing w:after="0"/>
        <w:jc w:val="both"/>
        <w:rPr>
          <w:color w:val="auto"/>
          <w:sz w:val="20"/>
        </w:rPr>
      </w:pPr>
      <w:r w:rsidRPr="00BF4BB1">
        <w:rPr>
          <w:color w:val="auto"/>
          <w:sz w:val="20"/>
        </w:rPr>
        <w:t>Таблица</w:t>
      </w:r>
      <w:r>
        <w:rPr>
          <w:color w:val="auto"/>
          <w:sz w:val="20"/>
        </w:rPr>
        <w:t xml:space="preserve"> 3.2</w:t>
      </w:r>
      <w:r w:rsidRPr="00BF4BB1">
        <w:rPr>
          <w:color w:val="auto"/>
          <w:sz w:val="20"/>
        </w:rPr>
        <w:t>. Данные для расчета ожидаемой численности населения и результаты этого расчета (стабилизационный сценарий развития).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7218"/>
        <w:gridCol w:w="1808"/>
      </w:tblGrid>
      <w:tr w:rsidR="00C41938" w:rsidRPr="00D545DE" w14:paraId="093C0A07" w14:textId="77777777" w:rsidTr="00D960CC">
        <w:trPr>
          <w:jc w:val="center"/>
        </w:trPr>
        <w:tc>
          <w:tcPr>
            <w:tcW w:w="807" w:type="dxa"/>
            <w:tcBorders>
              <w:right w:val="single" w:sz="4" w:space="0" w:color="auto"/>
            </w:tcBorders>
            <w:shd w:val="clear" w:color="auto" w:fill="auto"/>
            <w:vAlign w:val="center"/>
          </w:tcPr>
          <w:p w14:paraId="6D9CC239" w14:textId="77777777" w:rsidR="00C41938" w:rsidRPr="00D545DE" w:rsidRDefault="00C41938" w:rsidP="00D960CC">
            <w:pPr>
              <w:widowControl w:val="0"/>
              <w:tabs>
                <w:tab w:val="left" w:pos="1230"/>
              </w:tabs>
              <w:jc w:val="center"/>
              <w:rPr>
                <w:b/>
                <w:sz w:val="22"/>
                <w:szCs w:val="22"/>
              </w:rPr>
            </w:pPr>
            <w:r w:rsidRPr="00D545DE">
              <w:rPr>
                <w:b/>
                <w:sz w:val="22"/>
                <w:szCs w:val="22"/>
              </w:rPr>
              <w:t>№</w:t>
            </w:r>
          </w:p>
          <w:p w14:paraId="31D3EEBB" w14:textId="77777777" w:rsidR="00C41938" w:rsidRPr="00D545DE" w:rsidRDefault="00C41938" w:rsidP="00D960CC">
            <w:pPr>
              <w:widowControl w:val="0"/>
              <w:jc w:val="center"/>
              <w:rPr>
                <w:b/>
                <w:sz w:val="22"/>
                <w:szCs w:val="22"/>
              </w:rPr>
            </w:pPr>
            <w:r w:rsidRPr="00D545DE">
              <w:rPr>
                <w:b/>
                <w:sz w:val="22"/>
                <w:szCs w:val="22"/>
              </w:rPr>
              <w:t>п/п</w:t>
            </w:r>
          </w:p>
        </w:tc>
        <w:tc>
          <w:tcPr>
            <w:tcW w:w="7218" w:type="dxa"/>
            <w:tcBorders>
              <w:left w:val="single" w:sz="4" w:space="0" w:color="auto"/>
            </w:tcBorders>
            <w:shd w:val="clear" w:color="auto" w:fill="auto"/>
            <w:vAlign w:val="center"/>
          </w:tcPr>
          <w:p w14:paraId="2A7A56AC" w14:textId="77777777" w:rsidR="00C41938" w:rsidRPr="00D545DE" w:rsidRDefault="00C41938" w:rsidP="00D960CC">
            <w:pPr>
              <w:widowControl w:val="0"/>
              <w:jc w:val="center"/>
              <w:rPr>
                <w:b/>
                <w:sz w:val="22"/>
                <w:szCs w:val="22"/>
              </w:rPr>
            </w:pPr>
            <w:r w:rsidRPr="00D545DE">
              <w:rPr>
                <w:b/>
                <w:sz w:val="22"/>
                <w:szCs w:val="22"/>
              </w:rPr>
              <w:t>Показатели</w:t>
            </w:r>
          </w:p>
        </w:tc>
        <w:tc>
          <w:tcPr>
            <w:tcW w:w="1808" w:type="dxa"/>
            <w:shd w:val="clear" w:color="auto" w:fill="auto"/>
            <w:vAlign w:val="center"/>
          </w:tcPr>
          <w:p w14:paraId="325BDD0D" w14:textId="77777777" w:rsidR="00C41938" w:rsidRPr="00D545DE" w:rsidRDefault="00C41938" w:rsidP="00D960CC">
            <w:pPr>
              <w:widowControl w:val="0"/>
              <w:jc w:val="center"/>
              <w:rPr>
                <w:b/>
                <w:sz w:val="22"/>
                <w:szCs w:val="22"/>
              </w:rPr>
            </w:pPr>
            <w:r w:rsidRPr="00D545DE">
              <w:rPr>
                <w:b/>
                <w:sz w:val="22"/>
                <w:szCs w:val="22"/>
              </w:rPr>
              <w:t>Значение</w:t>
            </w:r>
          </w:p>
        </w:tc>
      </w:tr>
      <w:tr w:rsidR="00C41938" w:rsidRPr="00D545DE" w14:paraId="544D4A70" w14:textId="77777777" w:rsidTr="00D960CC">
        <w:trPr>
          <w:jc w:val="center"/>
        </w:trPr>
        <w:tc>
          <w:tcPr>
            <w:tcW w:w="807" w:type="dxa"/>
            <w:tcBorders>
              <w:right w:val="single" w:sz="4" w:space="0" w:color="auto"/>
            </w:tcBorders>
            <w:shd w:val="clear" w:color="auto" w:fill="auto"/>
          </w:tcPr>
          <w:p w14:paraId="5F595AE6" w14:textId="77777777" w:rsidR="00C41938" w:rsidRPr="00D545DE" w:rsidRDefault="00C41938" w:rsidP="00D960CC">
            <w:pPr>
              <w:widowControl w:val="0"/>
              <w:tabs>
                <w:tab w:val="left" w:pos="1230"/>
              </w:tabs>
              <w:jc w:val="center"/>
              <w:rPr>
                <w:sz w:val="22"/>
                <w:szCs w:val="22"/>
              </w:rPr>
            </w:pPr>
            <w:r w:rsidRPr="00D545DE">
              <w:rPr>
                <w:sz w:val="22"/>
                <w:szCs w:val="22"/>
              </w:rPr>
              <w:t>1</w:t>
            </w:r>
          </w:p>
        </w:tc>
        <w:tc>
          <w:tcPr>
            <w:tcW w:w="7218" w:type="dxa"/>
            <w:tcBorders>
              <w:left w:val="single" w:sz="4" w:space="0" w:color="auto"/>
            </w:tcBorders>
            <w:shd w:val="clear" w:color="auto" w:fill="auto"/>
          </w:tcPr>
          <w:p w14:paraId="020117C7" w14:textId="77777777" w:rsidR="00C41938" w:rsidRPr="00D545DE" w:rsidRDefault="00C41938" w:rsidP="00D960CC">
            <w:pPr>
              <w:widowControl w:val="0"/>
              <w:tabs>
                <w:tab w:val="left" w:pos="1230"/>
              </w:tabs>
              <w:rPr>
                <w:sz w:val="22"/>
                <w:szCs w:val="22"/>
              </w:rPr>
            </w:pPr>
            <w:r w:rsidRPr="00D545DE">
              <w:rPr>
                <w:sz w:val="22"/>
                <w:szCs w:val="22"/>
              </w:rPr>
              <w:t xml:space="preserve">Численность населения на момент </w:t>
            </w:r>
            <w:r>
              <w:rPr>
                <w:sz w:val="22"/>
                <w:szCs w:val="22"/>
              </w:rPr>
              <w:t>актуализации схемы</w:t>
            </w:r>
            <w:r w:rsidRPr="00D545DE">
              <w:rPr>
                <w:sz w:val="22"/>
                <w:szCs w:val="22"/>
              </w:rPr>
              <w:t>, чел</w:t>
            </w:r>
          </w:p>
        </w:tc>
        <w:tc>
          <w:tcPr>
            <w:tcW w:w="1808" w:type="dxa"/>
            <w:shd w:val="clear" w:color="auto" w:fill="auto"/>
            <w:vAlign w:val="center"/>
          </w:tcPr>
          <w:p w14:paraId="7EF9E82F" w14:textId="77777777" w:rsidR="00C41938" w:rsidRPr="00D545DE" w:rsidRDefault="00C41938" w:rsidP="00D960CC">
            <w:pPr>
              <w:jc w:val="center"/>
              <w:rPr>
                <w:color w:val="000000"/>
                <w:sz w:val="22"/>
                <w:szCs w:val="22"/>
              </w:rPr>
            </w:pPr>
            <w:r>
              <w:rPr>
                <w:color w:val="000000"/>
                <w:sz w:val="22"/>
                <w:szCs w:val="22"/>
              </w:rPr>
              <w:t>505</w:t>
            </w:r>
          </w:p>
        </w:tc>
      </w:tr>
      <w:tr w:rsidR="00C41938" w:rsidRPr="00D545DE" w14:paraId="2AB7C55F" w14:textId="77777777" w:rsidTr="00D960CC">
        <w:trPr>
          <w:jc w:val="center"/>
        </w:trPr>
        <w:tc>
          <w:tcPr>
            <w:tcW w:w="807" w:type="dxa"/>
            <w:tcBorders>
              <w:right w:val="single" w:sz="4" w:space="0" w:color="auto"/>
            </w:tcBorders>
            <w:shd w:val="clear" w:color="auto" w:fill="auto"/>
          </w:tcPr>
          <w:p w14:paraId="342D82BB" w14:textId="77777777" w:rsidR="00C41938" w:rsidRPr="00D545DE" w:rsidRDefault="00C41938" w:rsidP="00D960CC">
            <w:pPr>
              <w:widowControl w:val="0"/>
              <w:tabs>
                <w:tab w:val="left" w:pos="1230"/>
              </w:tabs>
              <w:jc w:val="center"/>
              <w:rPr>
                <w:sz w:val="22"/>
                <w:szCs w:val="22"/>
              </w:rPr>
            </w:pPr>
            <w:r w:rsidRPr="00D545DE">
              <w:rPr>
                <w:sz w:val="22"/>
                <w:szCs w:val="22"/>
              </w:rPr>
              <w:t>2</w:t>
            </w:r>
          </w:p>
        </w:tc>
        <w:tc>
          <w:tcPr>
            <w:tcW w:w="7218" w:type="dxa"/>
            <w:tcBorders>
              <w:left w:val="single" w:sz="4" w:space="0" w:color="auto"/>
            </w:tcBorders>
            <w:shd w:val="clear" w:color="auto" w:fill="auto"/>
          </w:tcPr>
          <w:p w14:paraId="50FD03D1" w14:textId="77777777" w:rsidR="00C41938" w:rsidRPr="00D545DE" w:rsidRDefault="00C41938" w:rsidP="00D960CC">
            <w:pPr>
              <w:widowControl w:val="0"/>
              <w:tabs>
                <w:tab w:val="left" w:pos="1230"/>
              </w:tabs>
              <w:rPr>
                <w:sz w:val="22"/>
                <w:szCs w:val="22"/>
              </w:rPr>
            </w:pPr>
            <w:r w:rsidRPr="00D545DE">
              <w:rPr>
                <w:sz w:val="22"/>
                <w:szCs w:val="22"/>
              </w:rPr>
              <w:t>Среднегодовой общий прирост, %</w:t>
            </w:r>
          </w:p>
        </w:tc>
        <w:tc>
          <w:tcPr>
            <w:tcW w:w="1808" w:type="dxa"/>
            <w:shd w:val="clear" w:color="auto" w:fill="auto"/>
            <w:vAlign w:val="center"/>
          </w:tcPr>
          <w:p w14:paraId="1588587F" w14:textId="77777777" w:rsidR="00C41938" w:rsidRPr="00D545DE" w:rsidRDefault="00C41938" w:rsidP="00D960CC">
            <w:pPr>
              <w:jc w:val="center"/>
              <w:rPr>
                <w:color w:val="000000"/>
                <w:sz w:val="22"/>
                <w:szCs w:val="22"/>
              </w:rPr>
            </w:pPr>
            <w:r w:rsidRPr="00D545DE">
              <w:rPr>
                <w:color w:val="000000"/>
                <w:sz w:val="22"/>
                <w:szCs w:val="22"/>
              </w:rPr>
              <w:t>-</w:t>
            </w:r>
            <w:r>
              <w:rPr>
                <w:color w:val="000000"/>
                <w:sz w:val="22"/>
                <w:szCs w:val="22"/>
              </w:rPr>
              <w:t>0,86</w:t>
            </w:r>
          </w:p>
        </w:tc>
      </w:tr>
      <w:tr w:rsidR="00C41938" w:rsidRPr="00D545DE" w14:paraId="06997F54" w14:textId="77777777" w:rsidTr="00D960CC">
        <w:trPr>
          <w:jc w:val="center"/>
        </w:trPr>
        <w:tc>
          <w:tcPr>
            <w:tcW w:w="807" w:type="dxa"/>
            <w:tcBorders>
              <w:right w:val="single" w:sz="4" w:space="0" w:color="auto"/>
            </w:tcBorders>
            <w:shd w:val="clear" w:color="auto" w:fill="auto"/>
          </w:tcPr>
          <w:p w14:paraId="671BA10E" w14:textId="77777777" w:rsidR="00C41938" w:rsidRPr="00D545DE" w:rsidRDefault="00C41938" w:rsidP="00D960CC">
            <w:pPr>
              <w:widowControl w:val="0"/>
              <w:tabs>
                <w:tab w:val="left" w:pos="1230"/>
              </w:tabs>
              <w:jc w:val="center"/>
              <w:rPr>
                <w:sz w:val="22"/>
                <w:szCs w:val="22"/>
              </w:rPr>
            </w:pPr>
            <w:r w:rsidRPr="00D545DE">
              <w:rPr>
                <w:sz w:val="22"/>
                <w:szCs w:val="22"/>
              </w:rPr>
              <w:t>3</w:t>
            </w:r>
          </w:p>
        </w:tc>
        <w:tc>
          <w:tcPr>
            <w:tcW w:w="7218" w:type="dxa"/>
            <w:tcBorders>
              <w:left w:val="single" w:sz="4" w:space="0" w:color="auto"/>
            </w:tcBorders>
            <w:shd w:val="clear" w:color="auto" w:fill="auto"/>
          </w:tcPr>
          <w:p w14:paraId="29FE843B" w14:textId="77777777" w:rsidR="00C41938" w:rsidRPr="00D545DE" w:rsidRDefault="00C41938" w:rsidP="00D960CC">
            <w:pPr>
              <w:widowControl w:val="0"/>
              <w:tabs>
                <w:tab w:val="left" w:pos="1230"/>
              </w:tabs>
              <w:rPr>
                <w:sz w:val="22"/>
                <w:szCs w:val="22"/>
              </w:rPr>
            </w:pPr>
            <w:r w:rsidRPr="00D545DE">
              <w:rPr>
                <w:sz w:val="22"/>
                <w:szCs w:val="22"/>
              </w:rPr>
              <w:t>Срок первой очереди, лет</w:t>
            </w:r>
          </w:p>
        </w:tc>
        <w:tc>
          <w:tcPr>
            <w:tcW w:w="1808" w:type="dxa"/>
            <w:shd w:val="clear" w:color="auto" w:fill="auto"/>
            <w:vAlign w:val="center"/>
          </w:tcPr>
          <w:p w14:paraId="2423A5B9" w14:textId="77777777" w:rsidR="00C41938" w:rsidRPr="00D545DE" w:rsidRDefault="00C41938" w:rsidP="00D960CC">
            <w:pPr>
              <w:jc w:val="center"/>
              <w:rPr>
                <w:color w:val="000000"/>
                <w:sz w:val="22"/>
                <w:szCs w:val="22"/>
              </w:rPr>
            </w:pPr>
            <w:r w:rsidRPr="00D545DE">
              <w:rPr>
                <w:color w:val="000000"/>
                <w:sz w:val="22"/>
                <w:szCs w:val="22"/>
              </w:rPr>
              <w:t>5</w:t>
            </w:r>
          </w:p>
        </w:tc>
      </w:tr>
      <w:tr w:rsidR="00C41938" w:rsidRPr="00D545DE" w14:paraId="4DB4F053" w14:textId="77777777" w:rsidTr="00D960CC">
        <w:trPr>
          <w:jc w:val="center"/>
        </w:trPr>
        <w:tc>
          <w:tcPr>
            <w:tcW w:w="807" w:type="dxa"/>
            <w:tcBorders>
              <w:right w:val="single" w:sz="4" w:space="0" w:color="auto"/>
            </w:tcBorders>
            <w:shd w:val="clear" w:color="auto" w:fill="auto"/>
          </w:tcPr>
          <w:p w14:paraId="49B67A2E" w14:textId="77777777" w:rsidR="00C41938" w:rsidRPr="00D545DE" w:rsidRDefault="00C41938" w:rsidP="00D960CC">
            <w:pPr>
              <w:widowControl w:val="0"/>
              <w:tabs>
                <w:tab w:val="left" w:pos="1230"/>
              </w:tabs>
              <w:jc w:val="center"/>
              <w:rPr>
                <w:sz w:val="22"/>
                <w:szCs w:val="22"/>
              </w:rPr>
            </w:pPr>
            <w:r w:rsidRPr="00D545DE">
              <w:rPr>
                <w:sz w:val="22"/>
                <w:szCs w:val="22"/>
              </w:rPr>
              <w:t>4</w:t>
            </w:r>
          </w:p>
        </w:tc>
        <w:tc>
          <w:tcPr>
            <w:tcW w:w="7218" w:type="dxa"/>
            <w:tcBorders>
              <w:left w:val="single" w:sz="4" w:space="0" w:color="auto"/>
            </w:tcBorders>
            <w:shd w:val="clear" w:color="auto" w:fill="auto"/>
          </w:tcPr>
          <w:p w14:paraId="787A072E" w14:textId="77777777" w:rsidR="00C41938" w:rsidRPr="00D545DE" w:rsidRDefault="00C41938" w:rsidP="00D960CC">
            <w:pPr>
              <w:widowControl w:val="0"/>
              <w:tabs>
                <w:tab w:val="left" w:pos="1230"/>
              </w:tabs>
              <w:rPr>
                <w:sz w:val="22"/>
                <w:szCs w:val="22"/>
              </w:rPr>
            </w:pPr>
            <w:r w:rsidRPr="00D545DE">
              <w:rPr>
                <w:sz w:val="22"/>
                <w:szCs w:val="22"/>
              </w:rPr>
              <w:t>Расчетный срок, лет</w:t>
            </w:r>
          </w:p>
        </w:tc>
        <w:tc>
          <w:tcPr>
            <w:tcW w:w="1808" w:type="dxa"/>
            <w:shd w:val="clear" w:color="auto" w:fill="auto"/>
            <w:vAlign w:val="center"/>
          </w:tcPr>
          <w:p w14:paraId="7C72730F" w14:textId="77777777" w:rsidR="00C41938" w:rsidRPr="00D545DE" w:rsidRDefault="00C41938" w:rsidP="00D960CC">
            <w:pPr>
              <w:jc w:val="center"/>
              <w:rPr>
                <w:color w:val="000000"/>
                <w:sz w:val="22"/>
                <w:szCs w:val="22"/>
              </w:rPr>
            </w:pPr>
            <w:r w:rsidRPr="00D545DE">
              <w:rPr>
                <w:color w:val="000000"/>
                <w:sz w:val="22"/>
                <w:szCs w:val="22"/>
              </w:rPr>
              <w:t>10</w:t>
            </w:r>
          </w:p>
        </w:tc>
      </w:tr>
      <w:tr w:rsidR="00C41938" w:rsidRPr="00D545DE" w14:paraId="033D8A49" w14:textId="77777777" w:rsidTr="00D960CC">
        <w:trPr>
          <w:jc w:val="center"/>
        </w:trPr>
        <w:tc>
          <w:tcPr>
            <w:tcW w:w="807" w:type="dxa"/>
            <w:tcBorders>
              <w:right w:val="single" w:sz="4" w:space="0" w:color="auto"/>
            </w:tcBorders>
            <w:shd w:val="clear" w:color="auto" w:fill="auto"/>
          </w:tcPr>
          <w:p w14:paraId="31746CF4" w14:textId="77777777" w:rsidR="00C41938" w:rsidRPr="00D545DE" w:rsidRDefault="00C41938" w:rsidP="00D960CC">
            <w:pPr>
              <w:widowControl w:val="0"/>
              <w:tabs>
                <w:tab w:val="left" w:pos="1230"/>
              </w:tabs>
              <w:jc w:val="center"/>
              <w:rPr>
                <w:sz w:val="22"/>
                <w:szCs w:val="22"/>
              </w:rPr>
            </w:pPr>
            <w:r w:rsidRPr="00D545DE">
              <w:rPr>
                <w:sz w:val="22"/>
                <w:szCs w:val="22"/>
              </w:rPr>
              <w:t>5</w:t>
            </w:r>
          </w:p>
        </w:tc>
        <w:tc>
          <w:tcPr>
            <w:tcW w:w="7218" w:type="dxa"/>
            <w:tcBorders>
              <w:left w:val="single" w:sz="4" w:space="0" w:color="auto"/>
            </w:tcBorders>
            <w:shd w:val="clear" w:color="auto" w:fill="auto"/>
          </w:tcPr>
          <w:p w14:paraId="5A84AD72" w14:textId="77777777" w:rsidR="00C41938" w:rsidRPr="00D545DE" w:rsidRDefault="00C41938" w:rsidP="00D960CC">
            <w:pPr>
              <w:widowControl w:val="0"/>
              <w:tabs>
                <w:tab w:val="left" w:pos="1230"/>
              </w:tabs>
              <w:rPr>
                <w:sz w:val="22"/>
                <w:szCs w:val="22"/>
              </w:rPr>
            </w:pPr>
            <w:r w:rsidRPr="00D545DE">
              <w:rPr>
                <w:sz w:val="22"/>
                <w:szCs w:val="22"/>
              </w:rPr>
              <w:t>Ожидаемая численность населения в 202</w:t>
            </w:r>
            <w:r>
              <w:rPr>
                <w:sz w:val="22"/>
                <w:szCs w:val="22"/>
              </w:rPr>
              <w:t>8</w:t>
            </w:r>
            <w:r w:rsidRPr="00D545DE">
              <w:rPr>
                <w:sz w:val="22"/>
                <w:szCs w:val="22"/>
              </w:rPr>
              <w:t xml:space="preserve"> году, чел</w:t>
            </w:r>
          </w:p>
        </w:tc>
        <w:tc>
          <w:tcPr>
            <w:tcW w:w="1808" w:type="dxa"/>
            <w:shd w:val="clear" w:color="auto" w:fill="auto"/>
            <w:vAlign w:val="center"/>
          </w:tcPr>
          <w:p w14:paraId="2EFEE254" w14:textId="77777777" w:rsidR="00C41938" w:rsidRPr="00D545DE" w:rsidRDefault="00C41938" w:rsidP="00D960CC">
            <w:pPr>
              <w:jc w:val="center"/>
              <w:rPr>
                <w:color w:val="000000"/>
                <w:sz w:val="22"/>
                <w:szCs w:val="22"/>
                <w:lang w:val="en-US"/>
              </w:rPr>
            </w:pPr>
            <w:r>
              <w:rPr>
                <w:color w:val="000000"/>
                <w:sz w:val="22"/>
                <w:szCs w:val="22"/>
              </w:rPr>
              <w:t>485</w:t>
            </w:r>
          </w:p>
        </w:tc>
      </w:tr>
      <w:tr w:rsidR="00C41938" w:rsidRPr="00D545DE" w14:paraId="05F160CB" w14:textId="77777777" w:rsidTr="00D960CC">
        <w:trPr>
          <w:jc w:val="center"/>
        </w:trPr>
        <w:tc>
          <w:tcPr>
            <w:tcW w:w="807" w:type="dxa"/>
            <w:tcBorders>
              <w:right w:val="single" w:sz="4" w:space="0" w:color="auto"/>
            </w:tcBorders>
            <w:shd w:val="clear" w:color="auto" w:fill="auto"/>
          </w:tcPr>
          <w:p w14:paraId="6AEEB6DC" w14:textId="77777777" w:rsidR="00C41938" w:rsidRPr="00D545DE" w:rsidRDefault="00C41938" w:rsidP="00D960CC">
            <w:pPr>
              <w:widowControl w:val="0"/>
              <w:tabs>
                <w:tab w:val="left" w:pos="1230"/>
              </w:tabs>
              <w:jc w:val="center"/>
              <w:rPr>
                <w:sz w:val="22"/>
                <w:szCs w:val="22"/>
              </w:rPr>
            </w:pPr>
            <w:r w:rsidRPr="00D545DE">
              <w:rPr>
                <w:sz w:val="22"/>
                <w:szCs w:val="22"/>
              </w:rPr>
              <w:t>6</w:t>
            </w:r>
          </w:p>
        </w:tc>
        <w:tc>
          <w:tcPr>
            <w:tcW w:w="7218" w:type="dxa"/>
            <w:tcBorders>
              <w:left w:val="single" w:sz="4" w:space="0" w:color="auto"/>
            </w:tcBorders>
            <w:shd w:val="clear" w:color="auto" w:fill="auto"/>
          </w:tcPr>
          <w:p w14:paraId="62E9F36F" w14:textId="77777777" w:rsidR="00C41938" w:rsidRPr="00D545DE" w:rsidRDefault="00C41938" w:rsidP="00D960CC">
            <w:pPr>
              <w:widowControl w:val="0"/>
              <w:tabs>
                <w:tab w:val="left" w:pos="1230"/>
              </w:tabs>
              <w:rPr>
                <w:sz w:val="22"/>
                <w:szCs w:val="22"/>
              </w:rPr>
            </w:pPr>
            <w:r w:rsidRPr="00D545DE">
              <w:rPr>
                <w:sz w:val="22"/>
                <w:szCs w:val="22"/>
              </w:rPr>
              <w:t>Ожидаемая численность населения в 2032 году, чел.</w:t>
            </w:r>
          </w:p>
        </w:tc>
        <w:tc>
          <w:tcPr>
            <w:tcW w:w="1808" w:type="dxa"/>
            <w:shd w:val="clear" w:color="auto" w:fill="auto"/>
            <w:vAlign w:val="center"/>
          </w:tcPr>
          <w:p w14:paraId="442CCE41" w14:textId="77777777" w:rsidR="00C41938" w:rsidRPr="00D545DE" w:rsidRDefault="00C41938" w:rsidP="00D960CC">
            <w:pPr>
              <w:jc w:val="center"/>
              <w:rPr>
                <w:color w:val="000000"/>
                <w:sz w:val="22"/>
                <w:szCs w:val="22"/>
              </w:rPr>
            </w:pPr>
            <w:r>
              <w:rPr>
                <w:color w:val="000000"/>
                <w:sz w:val="22"/>
                <w:szCs w:val="22"/>
              </w:rPr>
              <w:t>465</w:t>
            </w:r>
          </w:p>
        </w:tc>
      </w:tr>
    </w:tbl>
    <w:p w14:paraId="181B02AC" w14:textId="77777777" w:rsidR="00C41938" w:rsidRDefault="00C41938" w:rsidP="00C41938">
      <w:pPr>
        <w:widowControl w:val="0"/>
        <w:ind w:firstLine="709"/>
        <w:jc w:val="both"/>
      </w:pPr>
    </w:p>
    <w:p w14:paraId="5F42396E" w14:textId="77777777" w:rsidR="00C41938" w:rsidRPr="00CB66E2" w:rsidRDefault="00C41938" w:rsidP="00C41938">
      <w:pPr>
        <w:widowControl w:val="0"/>
        <w:ind w:firstLine="709"/>
        <w:jc w:val="both"/>
      </w:pPr>
      <w:r w:rsidRPr="0006756D">
        <w:t xml:space="preserve">При </w:t>
      </w:r>
      <w:r>
        <w:t>стабилиза</w:t>
      </w:r>
      <w:r w:rsidRPr="0006756D">
        <w:t xml:space="preserve">ционном сценарии число жителей будет </w:t>
      </w:r>
      <w:r>
        <w:t>незначительно</w:t>
      </w:r>
      <w:r w:rsidRPr="00CB66E2">
        <w:t xml:space="preserve"> уменьшаться. </w:t>
      </w:r>
    </w:p>
    <w:p w14:paraId="0AA20C9A" w14:textId="77777777" w:rsidR="00C41938" w:rsidRDefault="00C41938" w:rsidP="00C41938">
      <w:pPr>
        <w:widowControl w:val="0"/>
        <w:ind w:firstLine="709"/>
        <w:jc w:val="both"/>
      </w:pPr>
    </w:p>
    <w:p w14:paraId="05CA290B" w14:textId="77777777" w:rsidR="00C41938" w:rsidRDefault="00C41938" w:rsidP="00C41938">
      <w:pPr>
        <w:widowControl w:val="0"/>
        <w:ind w:firstLine="709"/>
        <w:jc w:val="both"/>
      </w:pPr>
      <w:r>
        <w:t xml:space="preserve">Для дальнейших расчетов  численность населения принимается по стабилизационному сценарию, согласно которому число жителей Егорьевского сельсовета к 2033 году снизится до 475 человек. На 1 очередь (2028 г.), принимая во внимание существующее положение, численность населения составит 485  человек. </w:t>
      </w:r>
    </w:p>
    <w:p w14:paraId="37954E35" w14:textId="77777777" w:rsidR="00C41938" w:rsidRDefault="00C41938" w:rsidP="00C41938">
      <w:pPr>
        <w:widowControl w:val="0"/>
        <w:ind w:firstLine="709"/>
        <w:jc w:val="both"/>
      </w:pPr>
      <w:r>
        <w:t>Для решения проблем сложившегося демографического развития территории необходимо принятие мер по разработке действенных механизмов регулирования процесса воспроизводства населения в новых условиях.</w:t>
      </w:r>
    </w:p>
    <w:p w14:paraId="75E61E78" w14:textId="77777777" w:rsidR="00C41938" w:rsidRPr="00987D86" w:rsidRDefault="00C41938" w:rsidP="00C41938">
      <w:pPr>
        <w:widowControl w:val="0"/>
        <w:ind w:firstLine="709"/>
        <w:jc w:val="both"/>
      </w:pPr>
      <w:r w:rsidRPr="00B9712F">
        <w:t xml:space="preserve">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районных властей. </w:t>
      </w:r>
      <w:r w:rsidRPr="00987D86">
        <w:t xml:space="preserve">Для </w:t>
      </w:r>
      <w:r>
        <w:t>Егорьевского</w:t>
      </w:r>
      <w:r>
        <w:rPr>
          <w:color w:val="000000"/>
        </w:rPr>
        <w:t xml:space="preserve"> </w:t>
      </w:r>
      <w:r>
        <w:t xml:space="preserve"> сельсовета</w:t>
      </w:r>
      <w:r w:rsidRPr="00987D86">
        <w:t xml:space="preserve"> важнейшим мероприятием является удержание трудоспособного и молодого населения на </w:t>
      </w:r>
      <w:r>
        <w:t xml:space="preserve">своей </w:t>
      </w:r>
      <w:r w:rsidRPr="00987D86">
        <w:t xml:space="preserve">территории, а для этого необходимо: создание новых оплачиваемых рабочих мест, а также привлечение мигрантов, иначе реализация </w:t>
      </w:r>
      <w:r>
        <w:t>стабилизационного</w:t>
      </w:r>
      <w:r w:rsidRPr="00987D86">
        <w:t xml:space="preserve"> сценария будет не возможна.</w:t>
      </w:r>
    </w:p>
    <w:p w14:paraId="182BCBEB" w14:textId="77777777" w:rsidR="00C41938" w:rsidRPr="00594C45" w:rsidRDefault="00C41938" w:rsidP="00C41938">
      <w:pPr>
        <w:widowControl w:val="0"/>
        <w:ind w:firstLine="709"/>
        <w:jc w:val="both"/>
      </w:pPr>
      <w:r w:rsidRPr="00594C45">
        <w:t>Перспективы демографического развития будут определяться:</w:t>
      </w:r>
    </w:p>
    <w:p w14:paraId="633AC69E" w14:textId="77777777" w:rsidR="00C41938" w:rsidRDefault="00C41938" w:rsidP="00C41938">
      <w:pPr>
        <w:widowControl w:val="0"/>
        <w:ind w:firstLine="709"/>
        <w:jc w:val="both"/>
      </w:pPr>
      <w:r>
        <w:t>- </w:t>
      </w:r>
      <w:r w:rsidRPr="00594C45">
        <w:t>улучшением жилищных условий;</w:t>
      </w:r>
    </w:p>
    <w:p w14:paraId="60E289D7" w14:textId="77777777" w:rsidR="00C41938" w:rsidRDefault="00C41938" w:rsidP="00C41938">
      <w:pPr>
        <w:widowControl w:val="0"/>
        <w:ind w:firstLine="709"/>
        <w:jc w:val="both"/>
      </w:pPr>
      <w:r>
        <w:lastRenderedPageBreak/>
        <w:t>- </w:t>
      </w:r>
      <w:r w:rsidRPr="00556C94">
        <w:t>обеспечения занятости населения.</w:t>
      </w:r>
    </w:p>
    <w:p w14:paraId="6DCEF344" w14:textId="77777777" w:rsidR="00C41938" w:rsidRDefault="00C41938" w:rsidP="00C41938">
      <w:pPr>
        <w:widowControl w:val="0"/>
        <w:ind w:firstLine="709"/>
        <w:jc w:val="both"/>
      </w:pPr>
      <w:r>
        <w:t>- </w:t>
      </w:r>
      <w:r w:rsidRPr="00594C45">
        <w:t>улучшением инженерно-транспортной инфраструктуры.</w:t>
      </w:r>
    </w:p>
    <w:p w14:paraId="375762B4" w14:textId="77777777" w:rsidR="00C41938" w:rsidRPr="00594C45" w:rsidRDefault="00C41938" w:rsidP="00C41938">
      <w:pPr>
        <w:widowControl w:val="0"/>
        <w:ind w:firstLine="709"/>
        <w:jc w:val="both"/>
      </w:pPr>
      <w:r>
        <w:t>- </w:t>
      </w:r>
      <w:r w:rsidRPr="00594C45">
        <w:t>совершенствованием социальной и культурно-бытовой инфраструктуры;</w:t>
      </w:r>
    </w:p>
    <w:p w14:paraId="2E72558E" w14:textId="77777777" w:rsidR="00C41938" w:rsidRPr="00594C45" w:rsidRDefault="00C41938" w:rsidP="00C41938">
      <w:pPr>
        <w:widowControl w:val="0"/>
        <w:ind w:firstLine="709"/>
        <w:jc w:val="both"/>
      </w:pPr>
      <w:r>
        <w:t>- </w:t>
      </w:r>
      <w:r w:rsidRPr="00594C45">
        <w:t>созданием более комфортной и экологически чистой среды;</w:t>
      </w:r>
    </w:p>
    <w:p w14:paraId="7348EAF8" w14:textId="77777777" w:rsidR="00C41938" w:rsidRDefault="00C41938" w:rsidP="00C41938">
      <w:pPr>
        <w:widowControl w:val="0"/>
        <w:ind w:firstLine="709"/>
        <w:jc w:val="both"/>
      </w:pPr>
      <w:r>
        <w:t>- </w:t>
      </w:r>
      <w:r w:rsidRPr="00594C45">
        <w:t xml:space="preserve">созданием механизма социальной защищённости населения и поддержки молодых семей, стимулированием рождаемости и снижением уровня смертности населения, особенно детской </w:t>
      </w:r>
      <w:r>
        <w:t>и лиц в трудоспособном возрасте.</w:t>
      </w:r>
    </w:p>
    <w:p w14:paraId="4F6B29BF" w14:textId="77777777" w:rsidR="00C41938" w:rsidRPr="00263C96" w:rsidRDefault="00C41938" w:rsidP="00C41938">
      <w:pPr>
        <w:shd w:val="clear" w:color="auto" w:fill="FFFFFF"/>
        <w:tabs>
          <w:tab w:val="left" w:pos="426"/>
        </w:tabs>
        <w:jc w:val="both"/>
        <w:rPr>
          <w:spacing w:val="-1"/>
        </w:rPr>
      </w:pPr>
    </w:p>
    <w:p w14:paraId="5D2D75C0" w14:textId="77777777" w:rsidR="00C41938" w:rsidRPr="00263C96" w:rsidRDefault="00C41938" w:rsidP="00C41938">
      <w:pPr>
        <w:jc w:val="both"/>
      </w:pPr>
      <w:r w:rsidRPr="00263C96">
        <w:t xml:space="preserve">Для разработки Схемы муниципального образования требуется оперировать с прогнозными значениями населения, которое будет проживать на территории  </w:t>
      </w:r>
      <w:r>
        <w:t>МО</w:t>
      </w:r>
      <w:r w:rsidRPr="00263C96">
        <w:t xml:space="preserve">  и пользоваться услугами (ресурсами) предприяти</w:t>
      </w:r>
      <w:r>
        <w:t>я</w:t>
      </w:r>
      <w:r w:rsidRPr="00263C96">
        <w:t xml:space="preserve"> коммунального комплекса. Для моделей перспективного спроса на коммунальные ресурсы демографические данные относятся, безусловно, к группе эндогенных переменных, которые могут быть заданы в рамках утвержденных для моделирования сценариев развития экономики. Однако связанность этих переменных с общей экономической ситуацией в стране  слишком очевидна, чтобы ее игнорировать.  </w:t>
      </w:r>
    </w:p>
    <w:p w14:paraId="340B4023" w14:textId="77777777" w:rsidR="00C41938" w:rsidRPr="00263C96" w:rsidRDefault="00C41938" w:rsidP="00C41938">
      <w:pPr>
        <w:jc w:val="both"/>
      </w:pPr>
      <w:r w:rsidRPr="00263C96">
        <w:t xml:space="preserve"> Очевидно, что динамика изменения рождаемости должна быть связана, например, с величиной относительного прироста среднедушевого дохода и величиной «материнского капитала». Факты падения рождаемости в </w:t>
      </w:r>
      <w:r>
        <w:t>Егорьевско</w:t>
      </w:r>
      <w:r>
        <w:rPr>
          <w:color w:val="000000"/>
        </w:rPr>
        <w:t>м</w:t>
      </w:r>
      <w:r>
        <w:t xml:space="preserve">  сельсовете</w:t>
      </w:r>
      <w:r w:rsidRPr="00263C96">
        <w:t xml:space="preserve">  требуют своего объяснения, так как идет процесс длительного падения с 1990 года прироста рождаемости при относительно равной смертности. </w:t>
      </w:r>
    </w:p>
    <w:p w14:paraId="2EA83C15" w14:textId="77777777" w:rsidR="00C41938" w:rsidRDefault="00C41938" w:rsidP="00C41938">
      <w:pPr>
        <w:jc w:val="both"/>
      </w:pPr>
      <w:r w:rsidRPr="00263C96">
        <w:t>В перспективный период дальнейшее развити</w:t>
      </w:r>
      <w:r>
        <w:t>е</w:t>
      </w:r>
      <w:r w:rsidRPr="00263C96">
        <w:t xml:space="preserve">  </w:t>
      </w:r>
      <w:r>
        <w:t>Егорьевско</w:t>
      </w:r>
      <w:r>
        <w:rPr>
          <w:color w:val="000000"/>
        </w:rPr>
        <w:t>м</w:t>
      </w:r>
      <w:r>
        <w:t xml:space="preserve">  сельсовета</w:t>
      </w:r>
      <w:r w:rsidRPr="00263C96">
        <w:t xml:space="preserve"> и изменение численности населения в значительной степени будут определяться условиями инвестиционной политики, проводимой на его территории, действиями государственных, областных и местных органов власти в поиске и привлечении средств из различных фондов, включая международные, и частного сектора (отечественного и иностранного), и проведением успешной политики занятости, в частности создания новых рабочих мест, обусловленной развитием различных функций его хозяйственного комплекса</w:t>
      </w:r>
      <w:r>
        <w:t>.</w:t>
      </w:r>
    </w:p>
    <w:p w14:paraId="0715C268" w14:textId="77777777" w:rsidR="00C41938" w:rsidRDefault="00C41938" w:rsidP="00C41938">
      <w:pPr>
        <w:jc w:val="both"/>
        <w:rPr>
          <w:b/>
        </w:rPr>
      </w:pPr>
    </w:p>
    <w:p w14:paraId="68CFBBE9" w14:textId="77777777" w:rsidR="00C41938" w:rsidRPr="00263C96" w:rsidRDefault="00C41938" w:rsidP="00C41938">
      <w:pPr>
        <w:jc w:val="both"/>
        <w:rPr>
          <w:b/>
        </w:rPr>
      </w:pPr>
      <w:r w:rsidRPr="00263C96">
        <w:rPr>
          <w:b/>
        </w:rPr>
        <w:t>Выводы по анализу демографической ситуации, оказывающей влияние на объемы коммунальной инфраструктуры:</w:t>
      </w:r>
    </w:p>
    <w:p w14:paraId="0468D954" w14:textId="77777777" w:rsidR="00C41938" w:rsidRPr="00263C96" w:rsidRDefault="00C41938" w:rsidP="00C41938">
      <w:pPr>
        <w:jc w:val="both"/>
        <w:rPr>
          <w:color w:val="000000"/>
        </w:rPr>
      </w:pPr>
      <w:r w:rsidRPr="00263C96">
        <w:rPr>
          <w:color w:val="000000"/>
        </w:rPr>
        <w:t>1.В целом возрастная структура населения не способствует нормальному воспроизводству трудовых ресурсов. Численность населения до трудоспособного возраста  ниже численности населения старше трудоспособного возраста и эта тенденция продолжает сохраняться.</w:t>
      </w:r>
    </w:p>
    <w:p w14:paraId="45660C69" w14:textId="77777777" w:rsidR="00C41938" w:rsidRPr="00263C96" w:rsidRDefault="00C41938" w:rsidP="00C41938">
      <w:pPr>
        <w:jc w:val="both"/>
      </w:pPr>
      <w:r w:rsidRPr="00263C96">
        <w:t>2. Рост рождаемости на период действия Программы до 202</w:t>
      </w:r>
      <w:r>
        <w:t>8</w:t>
      </w:r>
      <w:r w:rsidRPr="00263C96">
        <w:t xml:space="preserve"> года будет носить неустойчивый характер. Это объясняется уменьшением численности женского населения фертильного возраста. Демографический спад в рождаемости с 1990 по 2000 оказывает прямое воздействие на приросты населения в ближайшие 20-30 лет. </w:t>
      </w:r>
    </w:p>
    <w:p w14:paraId="76F6E804" w14:textId="77777777" w:rsidR="00C41938" w:rsidRDefault="00C41938" w:rsidP="00C41938">
      <w:pPr>
        <w:jc w:val="both"/>
      </w:pPr>
      <w:r w:rsidRPr="005A6180">
        <w:t xml:space="preserve">3. В течение анализируемого периода наблюдается устойчивая тенденция  превышения  смертности  над   рождаемостью. </w:t>
      </w:r>
    </w:p>
    <w:p w14:paraId="792FD36A" w14:textId="77777777" w:rsidR="00C41938" w:rsidRPr="00263C96" w:rsidRDefault="00C41938" w:rsidP="00C41938">
      <w:pPr>
        <w:jc w:val="both"/>
      </w:pPr>
      <w:r w:rsidRPr="00263C96">
        <w:t>4. В прогнозных рамках разработки Схемы водоснабжения и водоотведения с 20</w:t>
      </w:r>
      <w:r>
        <w:t>23</w:t>
      </w:r>
      <w:r w:rsidRPr="00263C96">
        <w:t xml:space="preserve"> по 20</w:t>
      </w:r>
      <w:r>
        <w:t>33</w:t>
      </w:r>
      <w:r w:rsidRPr="00263C96">
        <w:t xml:space="preserve"> год рождаемость будет </w:t>
      </w:r>
      <w:r>
        <w:t xml:space="preserve"> ниже</w:t>
      </w:r>
      <w:r w:rsidRPr="00263C96">
        <w:t xml:space="preserve">  уровня смертности.</w:t>
      </w:r>
    </w:p>
    <w:p w14:paraId="3ACE945A" w14:textId="77777777" w:rsidR="00C41938" w:rsidRPr="00263C96" w:rsidRDefault="00C41938" w:rsidP="00C41938">
      <w:pPr>
        <w:jc w:val="both"/>
      </w:pPr>
      <w:r w:rsidRPr="00263C96">
        <w:t>5. За период 20</w:t>
      </w:r>
      <w:r>
        <w:t>23</w:t>
      </w:r>
      <w:r w:rsidRPr="00263C96">
        <w:t>-20</w:t>
      </w:r>
      <w:r>
        <w:t>33</w:t>
      </w:r>
      <w:r w:rsidRPr="00263C96">
        <w:t xml:space="preserve"> гг. миграционный поток населения имеет также устойчивое </w:t>
      </w:r>
      <w:r>
        <w:t xml:space="preserve">отрицательное </w:t>
      </w:r>
      <w:r w:rsidRPr="00263C96">
        <w:t xml:space="preserve">  сальдо.</w:t>
      </w:r>
    </w:p>
    <w:p w14:paraId="221E0A80" w14:textId="77777777" w:rsidR="00C41938" w:rsidRPr="00263C96" w:rsidRDefault="00C41938" w:rsidP="00C41938">
      <w:pPr>
        <w:jc w:val="both"/>
      </w:pPr>
      <w:r w:rsidRPr="00263C96">
        <w:t>6. Процесс старения трудовых ресурсов не окажет значительного влияния на нагрузку коммунальной инфраструктуры.</w:t>
      </w:r>
    </w:p>
    <w:p w14:paraId="7585A71D" w14:textId="4D54C917" w:rsidR="00C41938" w:rsidRDefault="00C41938" w:rsidP="00C41938">
      <w:pPr>
        <w:jc w:val="both"/>
      </w:pPr>
      <w:r>
        <w:t>Ч</w:t>
      </w:r>
      <w:r w:rsidRPr="00263C96">
        <w:t>исленность населения на планируемый период  на 20</w:t>
      </w:r>
      <w:r>
        <w:t>23</w:t>
      </w:r>
      <w:r w:rsidRPr="00263C96">
        <w:t>-20</w:t>
      </w:r>
      <w:r>
        <w:t>33</w:t>
      </w:r>
      <w:r w:rsidRPr="00263C96">
        <w:t xml:space="preserve"> </w:t>
      </w:r>
      <w:proofErr w:type="spellStart"/>
      <w:r w:rsidRPr="00263C96">
        <w:t>г.г</w:t>
      </w:r>
      <w:proofErr w:type="spellEnd"/>
      <w:r w:rsidRPr="00263C96">
        <w:t xml:space="preserve">. принимается в  значениях, определенных в таблице </w:t>
      </w:r>
      <w:r>
        <w:t>3.3</w:t>
      </w:r>
      <w:r w:rsidRPr="00263C96">
        <w:t>.</w:t>
      </w:r>
    </w:p>
    <w:p w14:paraId="236902D7" w14:textId="77777777" w:rsidR="00C41938" w:rsidRDefault="00C41938" w:rsidP="00C41938">
      <w:pPr>
        <w:jc w:val="both"/>
      </w:pPr>
    </w:p>
    <w:p w14:paraId="0E9EBCF6" w14:textId="77777777" w:rsidR="00C41938" w:rsidRDefault="00C41938" w:rsidP="00C41938">
      <w:pPr>
        <w:jc w:val="both"/>
      </w:pPr>
    </w:p>
    <w:p w14:paraId="7AC3EE73" w14:textId="0E7B3331" w:rsidR="00C41938" w:rsidRPr="00263C96" w:rsidRDefault="00C41938" w:rsidP="00C41938">
      <w:pPr>
        <w:spacing w:line="276" w:lineRule="auto"/>
        <w:jc w:val="both"/>
        <w:rPr>
          <w:b/>
          <w:sz w:val="22"/>
          <w:szCs w:val="22"/>
        </w:rPr>
      </w:pPr>
      <w:r w:rsidRPr="00263C96">
        <w:rPr>
          <w:b/>
          <w:sz w:val="22"/>
          <w:szCs w:val="22"/>
        </w:rPr>
        <w:t xml:space="preserve">Таблица </w:t>
      </w:r>
      <w:r>
        <w:rPr>
          <w:b/>
          <w:sz w:val="22"/>
          <w:szCs w:val="22"/>
        </w:rPr>
        <w:t>3.3</w:t>
      </w:r>
      <w:r w:rsidRPr="00263C96">
        <w:rPr>
          <w:b/>
          <w:sz w:val="22"/>
          <w:szCs w:val="22"/>
        </w:rPr>
        <w:t>. Итоговый результат  прогноза численности населения</w:t>
      </w:r>
    </w:p>
    <w:tbl>
      <w:tblPr>
        <w:tblW w:w="9901" w:type="dxa"/>
        <w:jc w:val="center"/>
        <w:tblLook w:val="0000" w:firstRow="0" w:lastRow="0" w:firstColumn="0" w:lastColumn="0" w:noHBand="0" w:noVBand="0"/>
      </w:tblPr>
      <w:tblGrid>
        <w:gridCol w:w="1421"/>
        <w:gridCol w:w="739"/>
        <w:gridCol w:w="741"/>
        <w:gridCol w:w="901"/>
        <w:gridCol w:w="912"/>
        <w:gridCol w:w="741"/>
        <w:gridCol w:w="741"/>
        <w:gridCol w:w="741"/>
        <w:gridCol w:w="741"/>
        <w:gridCol w:w="741"/>
        <w:gridCol w:w="741"/>
        <w:gridCol w:w="741"/>
      </w:tblGrid>
      <w:tr w:rsidR="00C41938" w:rsidRPr="00263C96" w14:paraId="7302A0A5" w14:textId="77777777" w:rsidTr="00D960CC">
        <w:trPr>
          <w:trHeight w:val="324"/>
          <w:jc w:val="center"/>
        </w:trPr>
        <w:tc>
          <w:tcPr>
            <w:tcW w:w="1421" w:type="dxa"/>
            <w:vMerge w:val="restart"/>
            <w:tcBorders>
              <w:top w:val="single" w:sz="8" w:space="0" w:color="auto"/>
              <w:left w:val="single" w:sz="8" w:space="0" w:color="auto"/>
              <w:bottom w:val="single" w:sz="8" w:space="0" w:color="000000"/>
              <w:right w:val="single" w:sz="8" w:space="0" w:color="auto"/>
            </w:tcBorders>
            <w:shd w:val="clear" w:color="auto" w:fill="D9D9D9"/>
            <w:vAlign w:val="center"/>
          </w:tcPr>
          <w:p w14:paraId="499F9DC0" w14:textId="77777777" w:rsidR="00C41938" w:rsidRPr="00263C96" w:rsidRDefault="00C41938" w:rsidP="00D960CC">
            <w:pPr>
              <w:spacing w:line="276" w:lineRule="auto"/>
              <w:jc w:val="center"/>
              <w:rPr>
                <w:color w:val="000000"/>
              </w:rPr>
            </w:pPr>
            <w:r w:rsidRPr="00263C96">
              <w:rPr>
                <w:color w:val="000000"/>
                <w:sz w:val="22"/>
                <w:szCs w:val="22"/>
              </w:rPr>
              <w:t>Показатели</w:t>
            </w:r>
          </w:p>
        </w:tc>
        <w:tc>
          <w:tcPr>
            <w:tcW w:w="739" w:type="dxa"/>
            <w:tcBorders>
              <w:top w:val="single" w:sz="8" w:space="0" w:color="auto"/>
              <w:left w:val="nil"/>
              <w:bottom w:val="single" w:sz="8" w:space="0" w:color="auto"/>
              <w:right w:val="nil"/>
            </w:tcBorders>
            <w:shd w:val="clear" w:color="auto" w:fill="D9D9D9"/>
          </w:tcPr>
          <w:p w14:paraId="0B739EDA" w14:textId="77777777" w:rsidR="00C41938" w:rsidRPr="00263C96" w:rsidRDefault="00C41938" w:rsidP="00D960CC">
            <w:pPr>
              <w:spacing w:line="276" w:lineRule="auto"/>
              <w:jc w:val="center"/>
              <w:rPr>
                <w:color w:val="000000"/>
                <w:sz w:val="22"/>
                <w:szCs w:val="22"/>
              </w:rPr>
            </w:pPr>
          </w:p>
        </w:tc>
        <w:tc>
          <w:tcPr>
            <w:tcW w:w="7741" w:type="dxa"/>
            <w:gridSpan w:val="10"/>
            <w:tcBorders>
              <w:top w:val="single" w:sz="8" w:space="0" w:color="auto"/>
              <w:left w:val="nil"/>
              <w:bottom w:val="single" w:sz="8" w:space="0" w:color="auto"/>
              <w:right w:val="single" w:sz="8" w:space="0" w:color="000000"/>
            </w:tcBorders>
            <w:shd w:val="clear" w:color="auto" w:fill="D9D9D9"/>
            <w:noWrap/>
            <w:vAlign w:val="center"/>
          </w:tcPr>
          <w:p w14:paraId="6DA1CB56" w14:textId="77777777" w:rsidR="00C41938" w:rsidRPr="00263C96" w:rsidRDefault="00C41938" w:rsidP="00D960CC">
            <w:pPr>
              <w:spacing w:line="276" w:lineRule="auto"/>
              <w:jc w:val="center"/>
              <w:rPr>
                <w:color w:val="000000"/>
              </w:rPr>
            </w:pPr>
            <w:r w:rsidRPr="00263C96">
              <w:rPr>
                <w:color w:val="000000"/>
                <w:sz w:val="22"/>
                <w:szCs w:val="22"/>
              </w:rPr>
              <w:t>Прогноз</w:t>
            </w:r>
          </w:p>
        </w:tc>
      </w:tr>
      <w:tr w:rsidR="00C41938" w:rsidRPr="00263C96" w14:paraId="2B50BBA1" w14:textId="77777777" w:rsidTr="00D960CC">
        <w:trPr>
          <w:trHeight w:val="324"/>
          <w:jc w:val="center"/>
        </w:trPr>
        <w:tc>
          <w:tcPr>
            <w:tcW w:w="0" w:type="auto"/>
            <w:vMerge/>
            <w:tcBorders>
              <w:top w:val="single" w:sz="8" w:space="0" w:color="auto"/>
              <w:left w:val="single" w:sz="8" w:space="0" w:color="auto"/>
              <w:bottom w:val="single" w:sz="8" w:space="0" w:color="000000"/>
              <w:right w:val="single" w:sz="8" w:space="0" w:color="auto"/>
            </w:tcBorders>
            <w:shd w:val="clear" w:color="auto" w:fill="D9D9D9"/>
            <w:vAlign w:val="center"/>
          </w:tcPr>
          <w:p w14:paraId="46D9C444" w14:textId="77777777" w:rsidR="00C41938" w:rsidRPr="00263C96" w:rsidRDefault="00C41938" w:rsidP="00D960CC">
            <w:pPr>
              <w:spacing w:line="276" w:lineRule="auto"/>
              <w:jc w:val="center"/>
              <w:rPr>
                <w:color w:val="000000"/>
              </w:rPr>
            </w:pPr>
          </w:p>
        </w:tc>
        <w:tc>
          <w:tcPr>
            <w:tcW w:w="739" w:type="dxa"/>
            <w:tcBorders>
              <w:top w:val="nil"/>
              <w:left w:val="nil"/>
              <w:bottom w:val="single" w:sz="8" w:space="0" w:color="auto"/>
              <w:right w:val="single" w:sz="8" w:space="0" w:color="auto"/>
            </w:tcBorders>
            <w:shd w:val="clear" w:color="auto" w:fill="D9D9D9"/>
            <w:noWrap/>
            <w:vAlign w:val="center"/>
          </w:tcPr>
          <w:p w14:paraId="2B4B34F4" w14:textId="77777777" w:rsidR="00C41938" w:rsidRPr="00263C96" w:rsidRDefault="00C41938" w:rsidP="00D960CC">
            <w:pPr>
              <w:spacing w:line="276" w:lineRule="auto"/>
              <w:jc w:val="center"/>
              <w:rPr>
                <w:bCs/>
                <w:color w:val="000000"/>
                <w:sz w:val="20"/>
              </w:rPr>
            </w:pPr>
            <w:r w:rsidRPr="00263C96">
              <w:rPr>
                <w:bCs/>
                <w:color w:val="000000"/>
                <w:sz w:val="20"/>
              </w:rPr>
              <w:t>20</w:t>
            </w:r>
            <w:r>
              <w:rPr>
                <w:bCs/>
                <w:color w:val="000000"/>
                <w:sz w:val="20"/>
              </w:rPr>
              <w:t>23</w:t>
            </w:r>
          </w:p>
        </w:tc>
        <w:tc>
          <w:tcPr>
            <w:tcW w:w="741" w:type="dxa"/>
            <w:tcBorders>
              <w:top w:val="nil"/>
              <w:left w:val="nil"/>
              <w:bottom w:val="single" w:sz="8" w:space="0" w:color="auto"/>
              <w:right w:val="single" w:sz="8" w:space="0" w:color="auto"/>
            </w:tcBorders>
            <w:shd w:val="clear" w:color="auto" w:fill="D9D9D9"/>
            <w:noWrap/>
            <w:vAlign w:val="center"/>
          </w:tcPr>
          <w:p w14:paraId="7F3B3CB8" w14:textId="77777777" w:rsidR="00C41938" w:rsidRPr="00263C96" w:rsidRDefault="00C41938" w:rsidP="00D960CC">
            <w:pPr>
              <w:spacing w:line="276" w:lineRule="auto"/>
              <w:jc w:val="center"/>
              <w:rPr>
                <w:bCs/>
                <w:color w:val="000000"/>
                <w:sz w:val="20"/>
              </w:rPr>
            </w:pPr>
            <w:r w:rsidRPr="00263C96">
              <w:rPr>
                <w:bCs/>
                <w:color w:val="000000"/>
                <w:sz w:val="20"/>
              </w:rPr>
              <w:t>20</w:t>
            </w:r>
            <w:r>
              <w:rPr>
                <w:bCs/>
                <w:color w:val="000000"/>
                <w:sz w:val="20"/>
              </w:rPr>
              <w:t>24</w:t>
            </w:r>
          </w:p>
        </w:tc>
        <w:tc>
          <w:tcPr>
            <w:tcW w:w="901" w:type="dxa"/>
            <w:tcBorders>
              <w:top w:val="nil"/>
              <w:left w:val="nil"/>
              <w:bottom w:val="single" w:sz="8" w:space="0" w:color="auto"/>
              <w:right w:val="single" w:sz="8" w:space="0" w:color="auto"/>
            </w:tcBorders>
            <w:shd w:val="clear" w:color="auto" w:fill="D9D9D9"/>
            <w:vAlign w:val="center"/>
          </w:tcPr>
          <w:p w14:paraId="1E955502" w14:textId="77777777" w:rsidR="00C41938" w:rsidRPr="00263C96" w:rsidRDefault="00C41938" w:rsidP="00D960CC">
            <w:pPr>
              <w:spacing w:line="276" w:lineRule="auto"/>
              <w:jc w:val="center"/>
              <w:rPr>
                <w:bCs/>
                <w:color w:val="000000"/>
                <w:sz w:val="20"/>
              </w:rPr>
            </w:pPr>
            <w:r w:rsidRPr="00263C96">
              <w:rPr>
                <w:bCs/>
                <w:color w:val="000000"/>
                <w:sz w:val="20"/>
              </w:rPr>
              <w:t>202</w:t>
            </w:r>
            <w:r>
              <w:rPr>
                <w:bCs/>
                <w:color w:val="000000"/>
                <w:sz w:val="20"/>
              </w:rPr>
              <w:t>5</w:t>
            </w:r>
          </w:p>
        </w:tc>
        <w:tc>
          <w:tcPr>
            <w:tcW w:w="912" w:type="dxa"/>
            <w:tcBorders>
              <w:top w:val="nil"/>
              <w:left w:val="nil"/>
              <w:bottom w:val="single" w:sz="8" w:space="0" w:color="auto"/>
              <w:right w:val="single" w:sz="8" w:space="0" w:color="auto"/>
            </w:tcBorders>
            <w:shd w:val="clear" w:color="auto" w:fill="D9D9D9"/>
            <w:vAlign w:val="center"/>
          </w:tcPr>
          <w:p w14:paraId="61EAF26F" w14:textId="77777777" w:rsidR="00C41938" w:rsidRPr="00263C96" w:rsidRDefault="00C41938" w:rsidP="00D960CC">
            <w:pPr>
              <w:spacing w:line="276" w:lineRule="auto"/>
              <w:jc w:val="center"/>
              <w:rPr>
                <w:color w:val="000000"/>
              </w:rPr>
            </w:pPr>
            <w:r w:rsidRPr="00263C96">
              <w:rPr>
                <w:color w:val="000000"/>
                <w:sz w:val="22"/>
                <w:szCs w:val="22"/>
              </w:rPr>
              <w:t>202</w:t>
            </w:r>
            <w:r>
              <w:rPr>
                <w:color w:val="000000"/>
                <w:sz w:val="22"/>
                <w:szCs w:val="22"/>
              </w:rPr>
              <w:t>6</w:t>
            </w:r>
          </w:p>
        </w:tc>
        <w:tc>
          <w:tcPr>
            <w:tcW w:w="741" w:type="dxa"/>
            <w:tcBorders>
              <w:top w:val="nil"/>
              <w:left w:val="nil"/>
              <w:bottom w:val="single" w:sz="8" w:space="0" w:color="auto"/>
              <w:right w:val="single" w:sz="8" w:space="0" w:color="auto"/>
            </w:tcBorders>
            <w:shd w:val="clear" w:color="auto" w:fill="D9D9D9"/>
            <w:noWrap/>
            <w:vAlign w:val="center"/>
          </w:tcPr>
          <w:p w14:paraId="0D637BD2" w14:textId="77777777" w:rsidR="00C41938" w:rsidRPr="00263C96" w:rsidRDefault="00C41938" w:rsidP="00D960CC">
            <w:pPr>
              <w:spacing w:line="276" w:lineRule="auto"/>
              <w:jc w:val="center"/>
              <w:rPr>
                <w:color w:val="000000"/>
              </w:rPr>
            </w:pPr>
            <w:r w:rsidRPr="00263C96">
              <w:rPr>
                <w:color w:val="000000"/>
                <w:sz w:val="22"/>
                <w:szCs w:val="22"/>
              </w:rPr>
              <w:t>202</w:t>
            </w:r>
            <w:r>
              <w:rPr>
                <w:color w:val="000000"/>
                <w:sz w:val="22"/>
                <w:szCs w:val="22"/>
              </w:rPr>
              <w:t>7</w:t>
            </w:r>
          </w:p>
        </w:tc>
        <w:tc>
          <w:tcPr>
            <w:tcW w:w="741" w:type="dxa"/>
            <w:tcBorders>
              <w:top w:val="nil"/>
              <w:left w:val="nil"/>
              <w:bottom w:val="single" w:sz="8" w:space="0" w:color="auto"/>
              <w:right w:val="single" w:sz="8" w:space="0" w:color="auto"/>
            </w:tcBorders>
            <w:shd w:val="clear" w:color="auto" w:fill="D9D9D9"/>
            <w:noWrap/>
            <w:vAlign w:val="center"/>
          </w:tcPr>
          <w:p w14:paraId="3C91E58E" w14:textId="77777777" w:rsidR="00C41938" w:rsidRPr="00263C96" w:rsidRDefault="00C41938" w:rsidP="00D960CC">
            <w:pPr>
              <w:spacing w:line="276" w:lineRule="auto"/>
              <w:jc w:val="center"/>
              <w:rPr>
                <w:color w:val="000000"/>
              </w:rPr>
            </w:pPr>
            <w:r w:rsidRPr="00263C96">
              <w:rPr>
                <w:color w:val="000000"/>
                <w:sz w:val="22"/>
                <w:szCs w:val="22"/>
              </w:rPr>
              <w:t>202</w:t>
            </w:r>
            <w:r>
              <w:rPr>
                <w:color w:val="000000"/>
                <w:sz w:val="22"/>
                <w:szCs w:val="22"/>
              </w:rPr>
              <w:t>8</w:t>
            </w:r>
          </w:p>
        </w:tc>
        <w:tc>
          <w:tcPr>
            <w:tcW w:w="741" w:type="dxa"/>
            <w:tcBorders>
              <w:top w:val="nil"/>
              <w:left w:val="nil"/>
              <w:bottom w:val="single" w:sz="8" w:space="0" w:color="auto"/>
              <w:right w:val="single" w:sz="8" w:space="0" w:color="auto"/>
            </w:tcBorders>
            <w:shd w:val="clear" w:color="auto" w:fill="D9D9D9"/>
            <w:noWrap/>
            <w:vAlign w:val="center"/>
          </w:tcPr>
          <w:p w14:paraId="44205041" w14:textId="77777777" w:rsidR="00C41938" w:rsidRPr="00263C96" w:rsidRDefault="00C41938" w:rsidP="00D960CC">
            <w:pPr>
              <w:spacing w:line="276" w:lineRule="auto"/>
              <w:jc w:val="center"/>
              <w:rPr>
                <w:color w:val="000000"/>
              </w:rPr>
            </w:pPr>
            <w:r w:rsidRPr="00263C96">
              <w:rPr>
                <w:color w:val="000000"/>
                <w:sz w:val="22"/>
                <w:szCs w:val="22"/>
              </w:rPr>
              <w:t>202</w:t>
            </w:r>
            <w:r>
              <w:rPr>
                <w:color w:val="000000"/>
                <w:sz w:val="22"/>
                <w:szCs w:val="22"/>
              </w:rPr>
              <w:t>9</w:t>
            </w:r>
          </w:p>
        </w:tc>
        <w:tc>
          <w:tcPr>
            <w:tcW w:w="741" w:type="dxa"/>
            <w:tcBorders>
              <w:top w:val="nil"/>
              <w:left w:val="nil"/>
              <w:bottom w:val="single" w:sz="8" w:space="0" w:color="auto"/>
              <w:right w:val="single" w:sz="8" w:space="0" w:color="auto"/>
            </w:tcBorders>
            <w:shd w:val="clear" w:color="auto" w:fill="D9D9D9"/>
            <w:noWrap/>
            <w:vAlign w:val="center"/>
          </w:tcPr>
          <w:p w14:paraId="26B39506" w14:textId="77777777" w:rsidR="00C41938" w:rsidRPr="00263C96" w:rsidRDefault="00C41938" w:rsidP="00D960CC">
            <w:pPr>
              <w:spacing w:line="276" w:lineRule="auto"/>
              <w:jc w:val="center"/>
              <w:rPr>
                <w:color w:val="000000"/>
              </w:rPr>
            </w:pPr>
            <w:r w:rsidRPr="00263C96">
              <w:rPr>
                <w:color w:val="000000"/>
                <w:sz w:val="22"/>
                <w:szCs w:val="22"/>
              </w:rPr>
              <w:t>20</w:t>
            </w:r>
            <w:r>
              <w:rPr>
                <w:color w:val="000000"/>
                <w:sz w:val="22"/>
                <w:szCs w:val="22"/>
              </w:rPr>
              <w:t>30</w:t>
            </w:r>
          </w:p>
        </w:tc>
        <w:tc>
          <w:tcPr>
            <w:tcW w:w="741" w:type="dxa"/>
            <w:tcBorders>
              <w:top w:val="nil"/>
              <w:left w:val="nil"/>
              <w:bottom w:val="single" w:sz="8" w:space="0" w:color="auto"/>
              <w:right w:val="nil"/>
            </w:tcBorders>
            <w:shd w:val="clear" w:color="auto" w:fill="D9D9D9"/>
          </w:tcPr>
          <w:p w14:paraId="5268BEA0" w14:textId="77777777" w:rsidR="00C41938" w:rsidRPr="00263C96" w:rsidRDefault="00C41938" w:rsidP="00D960CC">
            <w:pPr>
              <w:spacing w:line="276" w:lineRule="auto"/>
              <w:jc w:val="center"/>
              <w:rPr>
                <w:color w:val="000000"/>
                <w:sz w:val="22"/>
                <w:szCs w:val="22"/>
              </w:rPr>
            </w:pPr>
            <w:r>
              <w:rPr>
                <w:color w:val="000000"/>
                <w:sz w:val="22"/>
                <w:szCs w:val="22"/>
              </w:rPr>
              <w:t>2031</w:t>
            </w:r>
          </w:p>
        </w:tc>
        <w:tc>
          <w:tcPr>
            <w:tcW w:w="741" w:type="dxa"/>
            <w:tcBorders>
              <w:top w:val="nil"/>
              <w:left w:val="nil"/>
              <w:bottom w:val="single" w:sz="8" w:space="0" w:color="auto"/>
              <w:right w:val="single" w:sz="8" w:space="0" w:color="auto"/>
            </w:tcBorders>
            <w:shd w:val="clear" w:color="auto" w:fill="D9D9D9"/>
            <w:noWrap/>
            <w:vAlign w:val="center"/>
          </w:tcPr>
          <w:p w14:paraId="1765E9DA" w14:textId="77777777" w:rsidR="00C41938" w:rsidRPr="00263C96" w:rsidRDefault="00C41938" w:rsidP="00D960CC">
            <w:pPr>
              <w:spacing w:line="276" w:lineRule="auto"/>
              <w:jc w:val="center"/>
              <w:rPr>
                <w:color w:val="000000"/>
              </w:rPr>
            </w:pPr>
            <w:r w:rsidRPr="00263C96">
              <w:rPr>
                <w:color w:val="000000"/>
                <w:sz w:val="22"/>
                <w:szCs w:val="22"/>
              </w:rPr>
              <w:t>20</w:t>
            </w:r>
            <w:r>
              <w:rPr>
                <w:color w:val="000000"/>
                <w:sz w:val="22"/>
                <w:szCs w:val="22"/>
              </w:rPr>
              <w:t>32</w:t>
            </w:r>
          </w:p>
        </w:tc>
        <w:tc>
          <w:tcPr>
            <w:tcW w:w="741" w:type="dxa"/>
            <w:tcBorders>
              <w:top w:val="nil"/>
              <w:left w:val="nil"/>
              <w:bottom w:val="single" w:sz="8" w:space="0" w:color="auto"/>
              <w:right w:val="single" w:sz="8" w:space="0" w:color="auto"/>
            </w:tcBorders>
            <w:shd w:val="clear" w:color="auto" w:fill="D9D9D9"/>
            <w:noWrap/>
            <w:vAlign w:val="center"/>
          </w:tcPr>
          <w:p w14:paraId="3BC90EFC" w14:textId="77777777" w:rsidR="00C41938" w:rsidRPr="00263C96" w:rsidRDefault="00C41938" w:rsidP="00D960CC">
            <w:pPr>
              <w:spacing w:line="276" w:lineRule="auto"/>
              <w:jc w:val="center"/>
              <w:rPr>
                <w:color w:val="000000"/>
              </w:rPr>
            </w:pPr>
            <w:r w:rsidRPr="00263C96">
              <w:rPr>
                <w:color w:val="000000"/>
                <w:sz w:val="22"/>
                <w:szCs w:val="22"/>
              </w:rPr>
              <w:t>20</w:t>
            </w:r>
            <w:r>
              <w:rPr>
                <w:color w:val="000000"/>
                <w:sz w:val="22"/>
                <w:szCs w:val="22"/>
              </w:rPr>
              <w:t>33</w:t>
            </w:r>
          </w:p>
        </w:tc>
      </w:tr>
      <w:tr w:rsidR="00C41938" w:rsidRPr="00263C96" w14:paraId="1B903866" w14:textId="77777777" w:rsidTr="00D960CC">
        <w:trPr>
          <w:trHeight w:val="1178"/>
          <w:jc w:val="center"/>
        </w:trPr>
        <w:tc>
          <w:tcPr>
            <w:tcW w:w="1421" w:type="dxa"/>
            <w:tcBorders>
              <w:top w:val="nil"/>
              <w:left w:val="single" w:sz="8" w:space="0" w:color="auto"/>
              <w:bottom w:val="single" w:sz="8" w:space="0" w:color="auto"/>
              <w:right w:val="single" w:sz="8" w:space="0" w:color="auto"/>
            </w:tcBorders>
            <w:vAlign w:val="center"/>
          </w:tcPr>
          <w:p w14:paraId="533AE069" w14:textId="77777777" w:rsidR="00C41938" w:rsidRPr="00263C96" w:rsidRDefault="00C41938" w:rsidP="00D960CC">
            <w:pPr>
              <w:spacing w:line="276" w:lineRule="auto"/>
              <w:jc w:val="center"/>
              <w:rPr>
                <w:color w:val="000000"/>
              </w:rPr>
            </w:pPr>
            <w:r w:rsidRPr="00263C96">
              <w:rPr>
                <w:color w:val="000000"/>
                <w:sz w:val="22"/>
                <w:szCs w:val="22"/>
              </w:rPr>
              <w:lastRenderedPageBreak/>
              <w:t>Численность населения на конец года, чел.</w:t>
            </w:r>
          </w:p>
        </w:tc>
        <w:tc>
          <w:tcPr>
            <w:tcW w:w="739" w:type="dxa"/>
            <w:tcBorders>
              <w:top w:val="nil"/>
              <w:left w:val="nil"/>
              <w:bottom w:val="single" w:sz="8" w:space="0" w:color="auto"/>
              <w:right w:val="single" w:sz="8" w:space="0" w:color="auto"/>
            </w:tcBorders>
            <w:noWrap/>
            <w:vAlign w:val="center"/>
          </w:tcPr>
          <w:p w14:paraId="14BFFC95" w14:textId="77777777" w:rsidR="00C41938" w:rsidRDefault="00C41938" w:rsidP="00D960CC">
            <w:pPr>
              <w:jc w:val="center"/>
              <w:rPr>
                <w:color w:val="000000"/>
                <w:sz w:val="22"/>
                <w:szCs w:val="22"/>
              </w:rPr>
            </w:pPr>
            <w:r>
              <w:rPr>
                <w:rFonts w:ascii="Calibri" w:hAnsi="Calibri" w:cs="Calibri"/>
                <w:color w:val="000000"/>
                <w:sz w:val="22"/>
                <w:szCs w:val="22"/>
              </w:rPr>
              <w:t>505</w:t>
            </w:r>
          </w:p>
        </w:tc>
        <w:tc>
          <w:tcPr>
            <w:tcW w:w="741" w:type="dxa"/>
            <w:tcBorders>
              <w:top w:val="nil"/>
              <w:left w:val="nil"/>
              <w:bottom w:val="single" w:sz="8" w:space="0" w:color="auto"/>
              <w:right w:val="single" w:sz="8" w:space="0" w:color="auto"/>
            </w:tcBorders>
            <w:noWrap/>
            <w:vAlign w:val="center"/>
          </w:tcPr>
          <w:p w14:paraId="24498AD7" w14:textId="77777777" w:rsidR="00C41938" w:rsidRDefault="00C41938" w:rsidP="00D960CC">
            <w:pPr>
              <w:rPr>
                <w:color w:val="000000"/>
                <w:sz w:val="22"/>
                <w:szCs w:val="22"/>
              </w:rPr>
            </w:pPr>
            <w:r>
              <w:rPr>
                <w:rFonts w:ascii="Calibri" w:hAnsi="Calibri" w:cs="Calibri"/>
                <w:color w:val="000000"/>
                <w:sz w:val="22"/>
                <w:szCs w:val="22"/>
              </w:rPr>
              <w:t>501</w:t>
            </w:r>
          </w:p>
        </w:tc>
        <w:tc>
          <w:tcPr>
            <w:tcW w:w="901" w:type="dxa"/>
            <w:tcBorders>
              <w:top w:val="nil"/>
              <w:left w:val="nil"/>
              <w:bottom w:val="single" w:sz="8" w:space="0" w:color="auto"/>
              <w:right w:val="single" w:sz="8" w:space="0" w:color="auto"/>
            </w:tcBorders>
            <w:noWrap/>
            <w:vAlign w:val="center"/>
          </w:tcPr>
          <w:p w14:paraId="3460221D" w14:textId="77777777" w:rsidR="00C41938" w:rsidRDefault="00C41938" w:rsidP="00D960CC">
            <w:pPr>
              <w:jc w:val="center"/>
              <w:rPr>
                <w:color w:val="000000"/>
                <w:sz w:val="22"/>
                <w:szCs w:val="22"/>
              </w:rPr>
            </w:pPr>
            <w:r>
              <w:rPr>
                <w:rFonts w:ascii="Calibri" w:hAnsi="Calibri" w:cs="Calibri"/>
                <w:color w:val="000000"/>
                <w:sz w:val="22"/>
                <w:szCs w:val="22"/>
              </w:rPr>
              <w:t>497</w:t>
            </w:r>
          </w:p>
        </w:tc>
        <w:tc>
          <w:tcPr>
            <w:tcW w:w="912" w:type="dxa"/>
            <w:tcBorders>
              <w:top w:val="nil"/>
              <w:left w:val="nil"/>
              <w:bottom w:val="single" w:sz="8" w:space="0" w:color="auto"/>
              <w:right w:val="single" w:sz="8" w:space="0" w:color="auto"/>
            </w:tcBorders>
            <w:noWrap/>
            <w:vAlign w:val="center"/>
          </w:tcPr>
          <w:p w14:paraId="67097B5D" w14:textId="77777777" w:rsidR="00C41938" w:rsidRDefault="00C41938" w:rsidP="00D960CC">
            <w:pPr>
              <w:jc w:val="center"/>
              <w:rPr>
                <w:color w:val="000000"/>
                <w:sz w:val="22"/>
                <w:szCs w:val="22"/>
              </w:rPr>
            </w:pPr>
            <w:r>
              <w:rPr>
                <w:rFonts w:ascii="Calibri" w:hAnsi="Calibri" w:cs="Calibri"/>
                <w:color w:val="000000"/>
                <w:sz w:val="22"/>
                <w:szCs w:val="22"/>
              </w:rPr>
              <w:t>493</w:t>
            </w:r>
          </w:p>
        </w:tc>
        <w:tc>
          <w:tcPr>
            <w:tcW w:w="741" w:type="dxa"/>
            <w:tcBorders>
              <w:top w:val="nil"/>
              <w:left w:val="nil"/>
              <w:bottom w:val="single" w:sz="8" w:space="0" w:color="auto"/>
              <w:right w:val="single" w:sz="8" w:space="0" w:color="auto"/>
            </w:tcBorders>
            <w:noWrap/>
            <w:vAlign w:val="center"/>
          </w:tcPr>
          <w:p w14:paraId="71CE8DE7" w14:textId="77777777" w:rsidR="00C41938" w:rsidRDefault="00C41938" w:rsidP="00D960CC">
            <w:pPr>
              <w:jc w:val="center"/>
              <w:rPr>
                <w:color w:val="000000"/>
                <w:sz w:val="22"/>
                <w:szCs w:val="22"/>
              </w:rPr>
            </w:pPr>
            <w:r>
              <w:rPr>
                <w:rFonts w:ascii="Calibri" w:hAnsi="Calibri" w:cs="Calibri"/>
                <w:color w:val="000000"/>
                <w:sz w:val="22"/>
                <w:szCs w:val="22"/>
              </w:rPr>
              <w:t>489</w:t>
            </w:r>
          </w:p>
        </w:tc>
        <w:tc>
          <w:tcPr>
            <w:tcW w:w="741" w:type="dxa"/>
            <w:tcBorders>
              <w:top w:val="nil"/>
              <w:left w:val="nil"/>
              <w:bottom w:val="single" w:sz="8" w:space="0" w:color="auto"/>
              <w:right w:val="single" w:sz="8" w:space="0" w:color="auto"/>
            </w:tcBorders>
            <w:noWrap/>
            <w:vAlign w:val="center"/>
          </w:tcPr>
          <w:p w14:paraId="1C26BF12" w14:textId="77777777" w:rsidR="00C41938" w:rsidRDefault="00C41938" w:rsidP="00D960CC">
            <w:pPr>
              <w:jc w:val="center"/>
              <w:rPr>
                <w:color w:val="000000"/>
                <w:sz w:val="22"/>
                <w:szCs w:val="22"/>
              </w:rPr>
            </w:pPr>
            <w:r>
              <w:rPr>
                <w:rFonts w:ascii="Calibri" w:hAnsi="Calibri" w:cs="Calibri"/>
                <w:color w:val="000000"/>
                <w:sz w:val="22"/>
                <w:szCs w:val="22"/>
              </w:rPr>
              <w:t>485</w:t>
            </w:r>
          </w:p>
        </w:tc>
        <w:tc>
          <w:tcPr>
            <w:tcW w:w="741" w:type="dxa"/>
            <w:tcBorders>
              <w:top w:val="nil"/>
              <w:left w:val="nil"/>
              <w:bottom w:val="single" w:sz="8" w:space="0" w:color="auto"/>
              <w:right w:val="single" w:sz="8" w:space="0" w:color="auto"/>
            </w:tcBorders>
            <w:noWrap/>
            <w:vAlign w:val="center"/>
          </w:tcPr>
          <w:p w14:paraId="157CDB9A" w14:textId="77777777" w:rsidR="00C41938" w:rsidRDefault="00C41938" w:rsidP="00D960CC">
            <w:pPr>
              <w:jc w:val="center"/>
              <w:rPr>
                <w:color w:val="000000"/>
                <w:sz w:val="22"/>
                <w:szCs w:val="22"/>
              </w:rPr>
            </w:pPr>
            <w:r>
              <w:rPr>
                <w:rFonts w:ascii="Calibri" w:hAnsi="Calibri" w:cs="Calibri"/>
                <w:color w:val="000000"/>
                <w:sz w:val="22"/>
                <w:szCs w:val="22"/>
              </w:rPr>
              <w:t>481</w:t>
            </w:r>
          </w:p>
        </w:tc>
        <w:tc>
          <w:tcPr>
            <w:tcW w:w="741" w:type="dxa"/>
            <w:tcBorders>
              <w:top w:val="nil"/>
              <w:left w:val="nil"/>
              <w:bottom w:val="single" w:sz="8" w:space="0" w:color="auto"/>
              <w:right w:val="single" w:sz="8" w:space="0" w:color="auto"/>
            </w:tcBorders>
            <w:noWrap/>
            <w:vAlign w:val="center"/>
          </w:tcPr>
          <w:p w14:paraId="7201500D" w14:textId="77777777" w:rsidR="00C41938" w:rsidRDefault="00C41938" w:rsidP="00D960CC">
            <w:pPr>
              <w:jc w:val="center"/>
              <w:rPr>
                <w:color w:val="000000"/>
                <w:sz w:val="22"/>
                <w:szCs w:val="22"/>
              </w:rPr>
            </w:pPr>
            <w:r>
              <w:rPr>
                <w:rFonts w:ascii="Calibri" w:hAnsi="Calibri" w:cs="Calibri"/>
                <w:color w:val="000000"/>
                <w:sz w:val="22"/>
                <w:szCs w:val="22"/>
              </w:rPr>
              <w:t>477</w:t>
            </w:r>
          </w:p>
        </w:tc>
        <w:tc>
          <w:tcPr>
            <w:tcW w:w="741" w:type="dxa"/>
            <w:tcBorders>
              <w:top w:val="nil"/>
              <w:left w:val="nil"/>
              <w:bottom w:val="single" w:sz="8" w:space="0" w:color="auto"/>
              <w:right w:val="nil"/>
            </w:tcBorders>
            <w:vAlign w:val="center"/>
          </w:tcPr>
          <w:p w14:paraId="3768E9E6" w14:textId="77777777" w:rsidR="00C41938" w:rsidRDefault="00C41938" w:rsidP="00D960CC">
            <w:pPr>
              <w:jc w:val="center"/>
              <w:rPr>
                <w:rFonts w:ascii="Calibri" w:hAnsi="Calibri"/>
                <w:color w:val="000000"/>
                <w:sz w:val="22"/>
                <w:szCs w:val="22"/>
              </w:rPr>
            </w:pPr>
            <w:r>
              <w:rPr>
                <w:rFonts w:ascii="Calibri" w:hAnsi="Calibri" w:cs="Calibri"/>
                <w:color w:val="000000"/>
                <w:sz w:val="22"/>
                <w:szCs w:val="22"/>
              </w:rPr>
              <w:t>473</w:t>
            </w:r>
          </w:p>
        </w:tc>
        <w:tc>
          <w:tcPr>
            <w:tcW w:w="741" w:type="dxa"/>
            <w:tcBorders>
              <w:top w:val="nil"/>
              <w:left w:val="nil"/>
              <w:bottom w:val="single" w:sz="8" w:space="0" w:color="auto"/>
              <w:right w:val="single" w:sz="8" w:space="0" w:color="auto"/>
            </w:tcBorders>
            <w:noWrap/>
            <w:vAlign w:val="center"/>
          </w:tcPr>
          <w:p w14:paraId="4EE1FB0A" w14:textId="77777777" w:rsidR="00C41938" w:rsidRDefault="00C41938" w:rsidP="00D960CC">
            <w:pPr>
              <w:jc w:val="center"/>
              <w:rPr>
                <w:color w:val="000000"/>
                <w:sz w:val="22"/>
                <w:szCs w:val="22"/>
              </w:rPr>
            </w:pPr>
            <w:r>
              <w:rPr>
                <w:rFonts w:ascii="Calibri" w:hAnsi="Calibri" w:cs="Calibri"/>
                <w:color w:val="000000"/>
                <w:sz w:val="22"/>
                <w:szCs w:val="22"/>
              </w:rPr>
              <w:t>469</w:t>
            </w:r>
          </w:p>
        </w:tc>
        <w:tc>
          <w:tcPr>
            <w:tcW w:w="741" w:type="dxa"/>
            <w:tcBorders>
              <w:top w:val="nil"/>
              <w:left w:val="nil"/>
              <w:bottom w:val="single" w:sz="8" w:space="0" w:color="auto"/>
              <w:right w:val="single" w:sz="8" w:space="0" w:color="auto"/>
            </w:tcBorders>
            <w:noWrap/>
            <w:vAlign w:val="center"/>
          </w:tcPr>
          <w:p w14:paraId="4E688A58" w14:textId="77777777" w:rsidR="00C41938" w:rsidRDefault="00C41938" w:rsidP="00D960CC">
            <w:pPr>
              <w:jc w:val="center"/>
              <w:rPr>
                <w:color w:val="000000"/>
                <w:sz w:val="20"/>
              </w:rPr>
            </w:pPr>
            <w:r>
              <w:rPr>
                <w:rFonts w:ascii="Calibri" w:hAnsi="Calibri" w:cs="Calibri"/>
                <w:color w:val="000000"/>
                <w:sz w:val="22"/>
                <w:szCs w:val="22"/>
              </w:rPr>
              <w:t>465</w:t>
            </w:r>
          </w:p>
        </w:tc>
      </w:tr>
    </w:tbl>
    <w:p w14:paraId="06D06026" w14:textId="2491C211" w:rsidR="00C41938" w:rsidRPr="0094053B" w:rsidRDefault="00C41938" w:rsidP="00C41938">
      <w:pPr>
        <w:pStyle w:val="formattexttopleveltext"/>
        <w:spacing w:line="276" w:lineRule="auto"/>
        <w:jc w:val="both"/>
        <w:rPr>
          <w:b/>
          <w:bCs/>
        </w:rPr>
      </w:pPr>
      <w:r>
        <w:rPr>
          <w:b/>
          <w:bCs/>
        </w:rPr>
        <w:t>3.1.3</w:t>
      </w:r>
      <w:r w:rsidRPr="0094053B">
        <w:rPr>
          <w:b/>
          <w:bCs/>
        </w:rPr>
        <w:t>.Формирование прогноза жилищного и промышленного строительства на период 2023-202</w:t>
      </w:r>
      <w:r>
        <w:rPr>
          <w:b/>
          <w:bCs/>
        </w:rPr>
        <w:t>8</w:t>
      </w:r>
      <w:r w:rsidRPr="0094053B">
        <w:rPr>
          <w:b/>
          <w:bCs/>
        </w:rPr>
        <w:t xml:space="preserve"> и на перспективу до 203</w:t>
      </w:r>
      <w:r>
        <w:rPr>
          <w:b/>
          <w:bCs/>
        </w:rPr>
        <w:t>3</w:t>
      </w:r>
      <w:r w:rsidRPr="0094053B">
        <w:rPr>
          <w:b/>
          <w:bCs/>
        </w:rPr>
        <w:t>года</w:t>
      </w:r>
    </w:p>
    <w:p w14:paraId="03054309" w14:textId="77777777" w:rsidR="00C41938" w:rsidRDefault="00C41938" w:rsidP="00C41938">
      <w:pPr>
        <w:jc w:val="both"/>
      </w:pPr>
      <w:r w:rsidRPr="00345AE6">
        <w:t xml:space="preserve">Площадь застроенной  территории </w:t>
      </w:r>
      <w:r>
        <w:t>Егорьевс</w:t>
      </w:r>
      <w:r w:rsidRPr="00345AE6">
        <w:rPr>
          <w:color w:val="000000"/>
        </w:rPr>
        <w:t>ко</w:t>
      </w:r>
      <w:r w:rsidRPr="00345AE6">
        <w:t>го</w:t>
      </w:r>
      <w:r w:rsidRPr="00345AE6">
        <w:rPr>
          <w:bCs/>
        </w:rPr>
        <w:t xml:space="preserve"> сельсовета</w:t>
      </w:r>
      <w:r w:rsidRPr="00345AE6">
        <w:t>, на начало 202</w:t>
      </w:r>
      <w:r>
        <w:t>4</w:t>
      </w:r>
      <w:r w:rsidRPr="00345AE6">
        <w:t xml:space="preserve"> года составляла </w:t>
      </w:r>
      <w:r>
        <w:t>20,53тыс.</w:t>
      </w:r>
      <w:r w:rsidRPr="00345AE6">
        <w:t>м</w:t>
      </w:r>
      <w:r w:rsidRPr="00345AE6">
        <w:rPr>
          <w:vertAlign w:val="superscript"/>
        </w:rPr>
        <w:t>2</w:t>
      </w:r>
      <w:r w:rsidRPr="00345AE6">
        <w:t xml:space="preserve">, из которых </w:t>
      </w:r>
      <w:r>
        <w:t>96</w:t>
      </w:r>
      <w:r w:rsidRPr="00345AE6">
        <w:t>%  приходится на   жилую застройку. Средняя жилищная обеспеченность составляет</w:t>
      </w:r>
      <w:r>
        <w:t xml:space="preserve"> </w:t>
      </w:r>
      <w:r w:rsidRPr="00935016">
        <w:rPr>
          <w:color w:val="000000" w:themeColor="text1"/>
        </w:rPr>
        <w:t xml:space="preserve">39,0 м2 </w:t>
      </w:r>
      <w:r w:rsidRPr="00345AE6">
        <w:t>на одного жителя. Уровень износа жилого фонда в поселке велик, так жилой фонд с процентом износа от 0 до 70 % составляет 80%,</w:t>
      </w:r>
      <w:r w:rsidRPr="00263C96">
        <w:t xml:space="preserve"> </w:t>
      </w:r>
    </w:p>
    <w:p w14:paraId="7BE970B4" w14:textId="77777777" w:rsidR="00C41938" w:rsidRPr="00263C96" w:rsidRDefault="00C41938" w:rsidP="00C41938">
      <w:pPr>
        <w:jc w:val="both"/>
      </w:pPr>
      <w:r>
        <w:t>Все населённые пункты</w:t>
      </w:r>
      <w:r w:rsidRPr="00263C96">
        <w:t xml:space="preserve"> облада</w:t>
      </w:r>
      <w:r>
        <w:t>ют</w:t>
      </w:r>
      <w:r w:rsidRPr="00263C96">
        <w:t xml:space="preserve"> территориальным резервом для развития жилой з</w:t>
      </w:r>
      <w:r>
        <w:t>астройки</w:t>
      </w:r>
      <w:r w:rsidRPr="00263C96">
        <w:t xml:space="preserve">. В настоящее время жилищный фонд поселения не обеспечен в полной мере всем спектром коммунальных услуг. </w:t>
      </w:r>
    </w:p>
    <w:p w14:paraId="4595B1B0" w14:textId="77777777" w:rsidR="00C41938" w:rsidRPr="00263C96" w:rsidRDefault="00C41938" w:rsidP="00C41938">
      <w:r w:rsidRPr="00263C96">
        <w:t xml:space="preserve">Выводы: </w:t>
      </w:r>
    </w:p>
    <w:p w14:paraId="1ACE86EE" w14:textId="77777777" w:rsidR="00C41938" w:rsidRPr="00263C96" w:rsidRDefault="00C41938" w:rsidP="00C41938">
      <w:r>
        <w:t>1</w:t>
      </w:r>
      <w:r w:rsidRPr="00263C96">
        <w:t xml:space="preserve">. Необходимо обеспечить жилищный фонд полным спектром коммунальных услуг и повысить качество предоставляемых коммунальных услуг. </w:t>
      </w:r>
    </w:p>
    <w:p w14:paraId="001B11B6" w14:textId="77777777" w:rsidR="00C41938" w:rsidRPr="00263C96" w:rsidRDefault="00C41938" w:rsidP="00C41938">
      <w:r>
        <w:t>2</w:t>
      </w:r>
      <w:r w:rsidRPr="00263C96">
        <w:t xml:space="preserve">. </w:t>
      </w:r>
      <w:r>
        <w:t>МО</w:t>
      </w:r>
      <w:r w:rsidRPr="00263C96">
        <w:t xml:space="preserve"> обладает территориальным резервом для развития жилой застройки </w:t>
      </w:r>
      <w:r>
        <w:t xml:space="preserve">во всех </w:t>
      </w:r>
      <w:r w:rsidRPr="00263C96">
        <w:t xml:space="preserve"> населенн</w:t>
      </w:r>
      <w:r>
        <w:t>ых</w:t>
      </w:r>
      <w:r w:rsidRPr="00263C96">
        <w:t xml:space="preserve"> пункта</w:t>
      </w:r>
      <w:r>
        <w:t>х</w:t>
      </w:r>
      <w:r w:rsidRPr="00263C96">
        <w:t xml:space="preserve">.  </w:t>
      </w:r>
    </w:p>
    <w:p w14:paraId="29831DE7" w14:textId="77777777" w:rsidR="00C41938" w:rsidRPr="00263C96" w:rsidRDefault="00C41938" w:rsidP="00C41938">
      <w:r w:rsidRPr="00263C96">
        <w:t xml:space="preserve">     </w:t>
      </w:r>
    </w:p>
    <w:p w14:paraId="261EF5E5" w14:textId="77777777" w:rsidR="00C41938" w:rsidRPr="00263C96" w:rsidRDefault="00C41938" w:rsidP="00C41938">
      <w:pPr>
        <w:jc w:val="both"/>
      </w:pPr>
      <w:r w:rsidRPr="00263C96">
        <w:t>Размещение основных социально-знач</w:t>
      </w:r>
      <w:r>
        <w:t xml:space="preserve">имых объектов останется прежним. </w:t>
      </w:r>
      <w:r w:rsidRPr="00263C96">
        <w:t xml:space="preserve">Промышленные территории сохранят свое положение в планировочной структуре </w:t>
      </w:r>
      <w:r>
        <w:t>МО</w:t>
      </w:r>
      <w:r w:rsidRPr="00263C96">
        <w:t>. Генеральным планом предполагается сохранени</w:t>
      </w:r>
      <w:r>
        <w:t>е</w:t>
      </w:r>
      <w:r w:rsidRPr="00263C96">
        <w:t xml:space="preserve"> производственных мощностей и рабочих мест на территории </w:t>
      </w:r>
      <w:r>
        <w:t>МО</w:t>
      </w:r>
      <w:r w:rsidRPr="00263C96">
        <w:t xml:space="preserve"> и формирования конс</w:t>
      </w:r>
      <w:r>
        <w:t>олидированной промышленной зоны, п</w:t>
      </w:r>
      <w:r w:rsidRPr="00263C96">
        <w:t xml:space="preserve">роведение мероприятий по развитию инженерной инфраструктуры. </w:t>
      </w:r>
    </w:p>
    <w:p w14:paraId="0CCC254A" w14:textId="77777777" w:rsidR="00C41938" w:rsidRPr="00951DB8" w:rsidRDefault="00C41938" w:rsidP="00C41938">
      <w:pPr>
        <w:pStyle w:val="26"/>
        <w:spacing w:after="0" w:line="240" w:lineRule="auto"/>
        <w:ind w:left="0"/>
        <w:jc w:val="both"/>
        <w:rPr>
          <w:sz w:val="24"/>
          <w:szCs w:val="24"/>
        </w:rPr>
      </w:pPr>
      <w:r w:rsidRPr="00951DB8">
        <w:rPr>
          <w:sz w:val="24"/>
          <w:szCs w:val="24"/>
        </w:rPr>
        <w:t>Инженерная инфраструктура сельсовета  состоит из электро-теплоснабжения, газоснабжения, водоснабжения и канализации, электрической связи и проводного вещания, санитарной очистки территории. Проектом СВ предусматривается качественное развитие зон инженерной инфраструктуры, связанное с модернизацией системы водоснабжения и водоотведения. Необходимы инженерные мероприятия по развитию системы очистных сооружений и систем транспортировки коммунального ресурса.</w:t>
      </w:r>
    </w:p>
    <w:p w14:paraId="0EBF4C39" w14:textId="77777777" w:rsidR="00C41938" w:rsidRPr="00263C96" w:rsidRDefault="00C41938" w:rsidP="00C41938">
      <w:pPr>
        <w:suppressAutoHyphens/>
        <w:jc w:val="both"/>
      </w:pPr>
      <w:r w:rsidRPr="00951DB8">
        <w:rPr>
          <w:szCs w:val="24"/>
        </w:rPr>
        <w:t>Жилая территория – территория, которая предназначена для размещения жилищного фонда, общественных зданий и сооружений,  а также отдельных коммунальных и промышленных объектов, не требующих устройства санитарно-защитных зон, для устройства путей внутригородского сообщения, улиц, площадей, парков, садов, бульваров и других мест общего</w:t>
      </w:r>
      <w:r w:rsidRPr="00263C96">
        <w:t xml:space="preserve"> пользования.</w:t>
      </w:r>
    </w:p>
    <w:p w14:paraId="5BDBCCFE" w14:textId="77777777" w:rsidR="00C41938" w:rsidRPr="00263C96" w:rsidRDefault="00C41938" w:rsidP="00C41938">
      <w:pPr>
        <w:suppressAutoHyphens/>
        <w:jc w:val="both"/>
      </w:pPr>
      <w:r w:rsidRPr="00263C96">
        <w:t>Жилая застройка представлена, в основном, малоэ</w:t>
      </w:r>
      <w:r>
        <w:t>тажными индивидуальными домами.</w:t>
      </w:r>
    </w:p>
    <w:p w14:paraId="1A542583" w14:textId="77777777" w:rsidR="00C41938" w:rsidRPr="00263C96" w:rsidRDefault="00C41938" w:rsidP="00C41938">
      <w:pPr>
        <w:autoSpaceDE w:val="0"/>
        <w:autoSpaceDN w:val="0"/>
        <w:adjustRightInd w:val="0"/>
        <w:jc w:val="both"/>
      </w:pPr>
      <w:r w:rsidRPr="00263C96">
        <w:t>В состав жилых зон могут включаться:</w:t>
      </w:r>
    </w:p>
    <w:p w14:paraId="292FC205" w14:textId="77777777" w:rsidR="00C41938" w:rsidRPr="00263C96" w:rsidRDefault="00C41938" w:rsidP="00C41938">
      <w:pPr>
        <w:autoSpaceDE w:val="0"/>
        <w:autoSpaceDN w:val="0"/>
        <w:adjustRightInd w:val="0"/>
        <w:jc w:val="both"/>
      </w:pPr>
      <w:r w:rsidRPr="00263C96">
        <w:t>1) зоны застройки индивидуальными жилыми домами;</w:t>
      </w:r>
    </w:p>
    <w:p w14:paraId="283312D5" w14:textId="77777777" w:rsidR="00C41938" w:rsidRPr="00263C96" w:rsidRDefault="00C41938" w:rsidP="00C41938">
      <w:pPr>
        <w:autoSpaceDE w:val="0"/>
        <w:autoSpaceDN w:val="0"/>
        <w:adjustRightInd w:val="0"/>
        <w:jc w:val="both"/>
      </w:pPr>
      <w:r w:rsidRPr="00263C96">
        <w:t>2) зоны застройки малоэтажными жилыми домами;</w:t>
      </w:r>
    </w:p>
    <w:p w14:paraId="4A664720" w14:textId="77777777" w:rsidR="00C41938" w:rsidRDefault="00C41938" w:rsidP="00C41938">
      <w:pPr>
        <w:jc w:val="both"/>
      </w:pPr>
      <w:r w:rsidRPr="00263C96">
        <w:t>На территории жилой зоны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14:paraId="50C376FB" w14:textId="4807BB8D" w:rsidR="00C41938" w:rsidRDefault="00C41938" w:rsidP="00C41938">
      <w:pPr>
        <w:jc w:val="both"/>
        <w:rPr>
          <w:color w:val="000000"/>
        </w:rPr>
      </w:pPr>
      <w:r w:rsidRPr="00263C96">
        <w:rPr>
          <w:b/>
          <w:caps/>
        </w:rPr>
        <w:t xml:space="preserve"> </w:t>
      </w:r>
      <w:r w:rsidRPr="00263C96">
        <w:rPr>
          <w:b/>
        </w:rPr>
        <w:t xml:space="preserve"> </w:t>
      </w:r>
      <w:r w:rsidRPr="00263C96">
        <w:rPr>
          <w:color w:val="000000"/>
        </w:rPr>
        <w:t xml:space="preserve"> Фактические  объемы жилищного строительства с учетом  численности населения представлен  в таблице </w:t>
      </w:r>
      <w:r>
        <w:rPr>
          <w:color w:val="000000"/>
        </w:rPr>
        <w:t>3.4</w:t>
      </w:r>
      <w:r w:rsidRPr="00263C96">
        <w:rPr>
          <w:color w:val="000000"/>
        </w:rPr>
        <w:t>.</w:t>
      </w:r>
    </w:p>
    <w:p w14:paraId="75B86BA6" w14:textId="77777777" w:rsidR="00C41938" w:rsidRPr="00263C96" w:rsidRDefault="00C41938" w:rsidP="00C41938">
      <w:pPr>
        <w:spacing w:line="276" w:lineRule="auto"/>
        <w:jc w:val="both"/>
        <w:rPr>
          <w:color w:val="000000"/>
        </w:rPr>
      </w:pPr>
    </w:p>
    <w:p w14:paraId="3F06B1CC" w14:textId="47AAF1ED" w:rsidR="00C41938" w:rsidRPr="00263C96" w:rsidRDefault="00C41938" w:rsidP="00C41938">
      <w:pPr>
        <w:spacing w:line="276" w:lineRule="auto"/>
        <w:jc w:val="both"/>
        <w:rPr>
          <w:b/>
          <w:color w:val="000000"/>
          <w:sz w:val="22"/>
          <w:szCs w:val="22"/>
        </w:rPr>
      </w:pPr>
      <w:r w:rsidRPr="00263C96">
        <w:rPr>
          <w:b/>
          <w:color w:val="000000"/>
          <w:sz w:val="22"/>
          <w:szCs w:val="22"/>
        </w:rPr>
        <w:t xml:space="preserve">Таблица </w:t>
      </w:r>
      <w:r>
        <w:rPr>
          <w:b/>
          <w:color w:val="000000"/>
          <w:sz w:val="22"/>
          <w:szCs w:val="22"/>
        </w:rPr>
        <w:t>3.4</w:t>
      </w:r>
      <w:r w:rsidRPr="00263C96">
        <w:rPr>
          <w:b/>
          <w:color w:val="000000"/>
          <w:sz w:val="22"/>
          <w:szCs w:val="22"/>
        </w:rPr>
        <w:t>.  Фактические  объемы жилищного строительства с учетом  численности населения</w:t>
      </w:r>
    </w:p>
    <w:tbl>
      <w:tblPr>
        <w:tblW w:w="100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1377"/>
        <w:gridCol w:w="1097"/>
        <w:gridCol w:w="1371"/>
        <w:gridCol w:w="829"/>
      </w:tblGrid>
      <w:tr w:rsidR="00C41938" w:rsidRPr="00C36200" w14:paraId="70685FE5" w14:textId="77777777" w:rsidTr="00D960CC">
        <w:trPr>
          <w:trHeight w:val="315"/>
        </w:trPr>
        <w:tc>
          <w:tcPr>
            <w:tcW w:w="5387" w:type="dxa"/>
            <w:shd w:val="clear" w:color="auto" w:fill="auto"/>
            <w:noWrap/>
            <w:vAlign w:val="center"/>
            <w:hideMark/>
          </w:tcPr>
          <w:p w14:paraId="7EDFA790" w14:textId="77777777" w:rsidR="00C41938" w:rsidRPr="00C36200" w:rsidRDefault="00C41938" w:rsidP="00D960CC">
            <w:pPr>
              <w:jc w:val="center"/>
              <w:rPr>
                <w:color w:val="000000"/>
                <w:sz w:val="22"/>
                <w:szCs w:val="22"/>
              </w:rPr>
            </w:pPr>
            <w:r w:rsidRPr="00C36200">
              <w:rPr>
                <w:color w:val="000000"/>
                <w:sz w:val="22"/>
                <w:szCs w:val="22"/>
              </w:rPr>
              <w:lastRenderedPageBreak/>
              <w:t>Показатели</w:t>
            </w:r>
          </w:p>
        </w:tc>
        <w:tc>
          <w:tcPr>
            <w:tcW w:w="1377" w:type="dxa"/>
            <w:shd w:val="clear" w:color="auto" w:fill="auto"/>
            <w:noWrap/>
            <w:vAlign w:val="center"/>
            <w:hideMark/>
          </w:tcPr>
          <w:p w14:paraId="652C31F3" w14:textId="77777777" w:rsidR="00C41938" w:rsidRPr="00C36200" w:rsidRDefault="00C41938" w:rsidP="00D960CC">
            <w:pPr>
              <w:jc w:val="center"/>
              <w:rPr>
                <w:color w:val="000000"/>
                <w:sz w:val="22"/>
                <w:szCs w:val="22"/>
              </w:rPr>
            </w:pPr>
            <w:proofErr w:type="spellStart"/>
            <w:r w:rsidRPr="00C36200">
              <w:rPr>
                <w:color w:val="000000"/>
                <w:sz w:val="22"/>
                <w:szCs w:val="22"/>
              </w:rPr>
              <w:t>Ед.изм</w:t>
            </w:r>
            <w:proofErr w:type="spellEnd"/>
            <w:r w:rsidRPr="00C36200">
              <w:rPr>
                <w:color w:val="000000"/>
                <w:sz w:val="22"/>
                <w:szCs w:val="22"/>
              </w:rPr>
              <w:t>.</w:t>
            </w:r>
          </w:p>
        </w:tc>
        <w:tc>
          <w:tcPr>
            <w:tcW w:w="1097" w:type="dxa"/>
            <w:shd w:val="clear" w:color="auto" w:fill="auto"/>
            <w:noWrap/>
            <w:vAlign w:val="center"/>
            <w:hideMark/>
          </w:tcPr>
          <w:p w14:paraId="6B85342E" w14:textId="77777777" w:rsidR="00C41938" w:rsidRPr="00C36200" w:rsidRDefault="00C41938" w:rsidP="00D960CC">
            <w:pPr>
              <w:jc w:val="center"/>
              <w:rPr>
                <w:color w:val="000000"/>
                <w:sz w:val="22"/>
                <w:szCs w:val="22"/>
              </w:rPr>
            </w:pPr>
            <w:r w:rsidRPr="00C36200">
              <w:rPr>
                <w:color w:val="000000"/>
                <w:sz w:val="22"/>
                <w:szCs w:val="22"/>
              </w:rPr>
              <w:t>20</w:t>
            </w:r>
            <w:r>
              <w:rPr>
                <w:color w:val="000000"/>
                <w:sz w:val="22"/>
                <w:szCs w:val="22"/>
              </w:rPr>
              <w:t>21</w:t>
            </w:r>
          </w:p>
        </w:tc>
        <w:tc>
          <w:tcPr>
            <w:tcW w:w="1371" w:type="dxa"/>
            <w:shd w:val="clear" w:color="auto" w:fill="auto"/>
            <w:noWrap/>
            <w:vAlign w:val="center"/>
            <w:hideMark/>
          </w:tcPr>
          <w:p w14:paraId="702FC10B" w14:textId="77777777" w:rsidR="00C41938" w:rsidRPr="00C36200" w:rsidRDefault="00C41938" w:rsidP="00D960CC">
            <w:pPr>
              <w:jc w:val="center"/>
              <w:rPr>
                <w:color w:val="000000"/>
                <w:sz w:val="22"/>
                <w:szCs w:val="22"/>
              </w:rPr>
            </w:pPr>
            <w:r w:rsidRPr="00C36200">
              <w:rPr>
                <w:color w:val="000000"/>
                <w:sz w:val="22"/>
                <w:szCs w:val="22"/>
              </w:rPr>
              <w:t>20</w:t>
            </w:r>
            <w:r>
              <w:rPr>
                <w:color w:val="000000"/>
                <w:sz w:val="22"/>
                <w:szCs w:val="22"/>
              </w:rPr>
              <w:t>22</w:t>
            </w:r>
          </w:p>
        </w:tc>
        <w:tc>
          <w:tcPr>
            <w:tcW w:w="829" w:type="dxa"/>
            <w:shd w:val="clear" w:color="auto" w:fill="auto"/>
            <w:noWrap/>
            <w:vAlign w:val="center"/>
            <w:hideMark/>
          </w:tcPr>
          <w:p w14:paraId="730DB868" w14:textId="77777777" w:rsidR="00C41938" w:rsidRPr="00C36200" w:rsidRDefault="00C41938" w:rsidP="00D960CC">
            <w:pPr>
              <w:jc w:val="center"/>
              <w:rPr>
                <w:color w:val="000000"/>
                <w:sz w:val="22"/>
                <w:szCs w:val="22"/>
              </w:rPr>
            </w:pPr>
            <w:r w:rsidRPr="00C36200">
              <w:rPr>
                <w:color w:val="000000"/>
                <w:sz w:val="22"/>
                <w:szCs w:val="22"/>
              </w:rPr>
              <w:t>20</w:t>
            </w:r>
            <w:r>
              <w:rPr>
                <w:color w:val="000000"/>
                <w:sz w:val="22"/>
                <w:szCs w:val="22"/>
              </w:rPr>
              <w:t>23</w:t>
            </w:r>
          </w:p>
        </w:tc>
      </w:tr>
      <w:tr w:rsidR="00C41938" w:rsidRPr="00C36200" w14:paraId="6264D34B" w14:textId="77777777" w:rsidTr="00D960CC">
        <w:trPr>
          <w:trHeight w:val="615"/>
        </w:trPr>
        <w:tc>
          <w:tcPr>
            <w:tcW w:w="5387" w:type="dxa"/>
            <w:shd w:val="clear" w:color="auto" w:fill="auto"/>
            <w:vAlign w:val="center"/>
            <w:hideMark/>
          </w:tcPr>
          <w:p w14:paraId="6F33C69B" w14:textId="77777777" w:rsidR="00C41938" w:rsidRDefault="00C41938" w:rsidP="00D960CC">
            <w:pPr>
              <w:rPr>
                <w:color w:val="000000"/>
                <w:sz w:val="22"/>
                <w:szCs w:val="22"/>
              </w:rPr>
            </w:pPr>
            <w:r>
              <w:rPr>
                <w:color w:val="000000"/>
                <w:sz w:val="22"/>
                <w:szCs w:val="22"/>
              </w:rPr>
              <w:t>Ввод в эксплуатацию жилых домов общей площадью всего, в том числе:</w:t>
            </w:r>
          </w:p>
        </w:tc>
        <w:tc>
          <w:tcPr>
            <w:tcW w:w="1377" w:type="dxa"/>
            <w:shd w:val="clear" w:color="auto" w:fill="auto"/>
            <w:vAlign w:val="center"/>
            <w:hideMark/>
          </w:tcPr>
          <w:p w14:paraId="3057103C" w14:textId="77777777" w:rsidR="00C41938" w:rsidRDefault="00C41938" w:rsidP="00D960CC">
            <w:pPr>
              <w:jc w:val="center"/>
              <w:rPr>
                <w:color w:val="000000"/>
                <w:sz w:val="22"/>
                <w:szCs w:val="22"/>
              </w:rPr>
            </w:pPr>
            <w:r>
              <w:rPr>
                <w:color w:val="000000"/>
                <w:sz w:val="22"/>
                <w:szCs w:val="22"/>
              </w:rPr>
              <w:t>м2</w:t>
            </w:r>
          </w:p>
        </w:tc>
        <w:tc>
          <w:tcPr>
            <w:tcW w:w="1097" w:type="dxa"/>
            <w:shd w:val="clear" w:color="auto" w:fill="auto"/>
            <w:noWrap/>
            <w:vAlign w:val="center"/>
            <w:hideMark/>
          </w:tcPr>
          <w:p w14:paraId="1716A53E" w14:textId="77777777" w:rsidR="00C41938" w:rsidRPr="00935016" w:rsidRDefault="00C41938" w:rsidP="00D960CC">
            <w:pPr>
              <w:jc w:val="center"/>
              <w:rPr>
                <w:color w:val="000000"/>
                <w:sz w:val="22"/>
                <w:szCs w:val="22"/>
              </w:rPr>
            </w:pPr>
            <w:r w:rsidRPr="00935016">
              <w:rPr>
                <w:sz w:val="20"/>
              </w:rPr>
              <w:t>100</w:t>
            </w:r>
          </w:p>
        </w:tc>
        <w:tc>
          <w:tcPr>
            <w:tcW w:w="1371" w:type="dxa"/>
            <w:shd w:val="clear" w:color="auto" w:fill="auto"/>
            <w:noWrap/>
            <w:vAlign w:val="center"/>
            <w:hideMark/>
          </w:tcPr>
          <w:p w14:paraId="5ACDEE06" w14:textId="77777777" w:rsidR="00C41938" w:rsidRPr="00935016" w:rsidRDefault="00C41938" w:rsidP="00D960CC">
            <w:pPr>
              <w:jc w:val="center"/>
              <w:rPr>
                <w:color w:val="000000"/>
                <w:sz w:val="22"/>
                <w:szCs w:val="22"/>
              </w:rPr>
            </w:pPr>
            <w:r w:rsidRPr="00935016">
              <w:rPr>
                <w:sz w:val="20"/>
              </w:rPr>
              <w:t> </w:t>
            </w:r>
          </w:p>
        </w:tc>
        <w:tc>
          <w:tcPr>
            <w:tcW w:w="829" w:type="dxa"/>
            <w:shd w:val="clear" w:color="auto" w:fill="auto"/>
            <w:noWrap/>
            <w:vAlign w:val="center"/>
            <w:hideMark/>
          </w:tcPr>
          <w:p w14:paraId="2931465B" w14:textId="77777777" w:rsidR="00C41938" w:rsidRPr="00935016" w:rsidRDefault="00C41938" w:rsidP="00D960CC">
            <w:pPr>
              <w:jc w:val="center"/>
              <w:rPr>
                <w:color w:val="000000"/>
                <w:sz w:val="22"/>
                <w:szCs w:val="22"/>
              </w:rPr>
            </w:pPr>
            <w:r w:rsidRPr="00935016">
              <w:rPr>
                <w:sz w:val="20"/>
              </w:rPr>
              <w:t>100</w:t>
            </w:r>
          </w:p>
        </w:tc>
      </w:tr>
      <w:tr w:rsidR="00C41938" w:rsidRPr="00C36200" w14:paraId="257E680E" w14:textId="77777777" w:rsidTr="00D960CC">
        <w:trPr>
          <w:trHeight w:val="315"/>
        </w:trPr>
        <w:tc>
          <w:tcPr>
            <w:tcW w:w="5387" w:type="dxa"/>
            <w:shd w:val="clear" w:color="auto" w:fill="auto"/>
            <w:vAlign w:val="center"/>
            <w:hideMark/>
          </w:tcPr>
          <w:p w14:paraId="510AD3F7" w14:textId="77777777" w:rsidR="00C41938" w:rsidRDefault="00C41938" w:rsidP="00D960CC">
            <w:pPr>
              <w:rPr>
                <w:color w:val="000000"/>
                <w:sz w:val="22"/>
                <w:szCs w:val="22"/>
              </w:rPr>
            </w:pPr>
            <w:r>
              <w:rPr>
                <w:color w:val="000000"/>
                <w:sz w:val="22"/>
                <w:szCs w:val="22"/>
              </w:rPr>
              <w:t>-  многоэтажные жилые дома</w:t>
            </w:r>
          </w:p>
        </w:tc>
        <w:tc>
          <w:tcPr>
            <w:tcW w:w="1377" w:type="dxa"/>
            <w:shd w:val="clear" w:color="auto" w:fill="auto"/>
            <w:vAlign w:val="center"/>
            <w:hideMark/>
          </w:tcPr>
          <w:p w14:paraId="27727DE7" w14:textId="77777777" w:rsidR="00C41938" w:rsidRDefault="00C41938" w:rsidP="00D960CC">
            <w:pPr>
              <w:jc w:val="center"/>
              <w:rPr>
                <w:color w:val="000000"/>
                <w:sz w:val="22"/>
                <w:szCs w:val="22"/>
              </w:rPr>
            </w:pPr>
            <w:r>
              <w:rPr>
                <w:color w:val="000000"/>
                <w:sz w:val="22"/>
                <w:szCs w:val="22"/>
              </w:rPr>
              <w:t>м2</w:t>
            </w:r>
          </w:p>
        </w:tc>
        <w:tc>
          <w:tcPr>
            <w:tcW w:w="1097" w:type="dxa"/>
            <w:shd w:val="clear" w:color="auto" w:fill="auto"/>
            <w:noWrap/>
            <w:vAlign w:val="center"/>
            <w:hideMark/>
          </w:tcPr>
          <w:p w14:paraId="6E54D238" w14:textId="77777777" w:rsidR="00C41938" w:rsidRPr="00935016" w:rsidRDefault="00C41938" w:rsidP="00D960CC">
            <w:pPr>
              <w:jc w:val="center"/>
              <w:rPr>
                <w:color w:val="000000"/>
                <w:sz w:val="20"/>
              </w:rPr>
            </w:pPr>
            <w:r w:rsidRPr="00935016">
              <w:rPr>
                <w:sz w:val="20"/>
              </w:rPr>
              <w:t>0</w:t>
            </w:r>
          </w:p>
        </w:tc>
        <w:tc>
          <w:tcPr>
            <w:tcW w:w="1371" w:type="dxa"/>
            <w:shd w:val="clear" w:color="auto" w:fill="auto"/>
            <w:noWrap/>
            <w:vAlign w:val="center"/>
            <w:hideMark/>
          </w:tcPr>
          <w:p w14:paraId="47119D3D" w14:textId="77777777" w:rsidR="00C41938" w:rsidRPr="00935016" w:rsidRDefault="00C41938" w:rsidP="00D960CC">
            <w:pPr>
              <w:jc w:val="center"/>
              <w:rPr>
                <w:color w:val="000000"/>
                <w:sz w:val="20"/>
              </w:rPr>
            </w:pPr>
            <w:r w:rsidRPr="00935016">
              <w:rPr>
                <w:sz w:val="20"/>
              </w:rPr>
              <w:t>0</w:t>
            </w:r>
          </w:p>
        </w:tc>
        <w:tc>
          <w:tcPr>
            <w:tcW w:w="829" w:type="dxa"/>
            <w:shd w:val="clear" w:color="auto" w:fill="auto"/>
            <w:noWrap/>
            <w:vAlign w:val="center"/>
            <w:hideMark/>
          </w:tcPr>
          <w:p w14:paraId="09CA0069" w14:textId="77777777" w:rsidR="00C41938" w:rsidRPr="00935016" w:rsidRDefault="00C41938" w:rsidP="00D960CC">
            <w:pPr>
              <w:jc w:val="center"/>
              <w:rPr>
                <w:color w:val="000000"/>
                <w:sz w:val="20"/>
              </w:rPr>
            </w:pPr>
            <w:r w:rsidRPr="00935016">
              <w:rPr>
                <w:sz w:val="20"/>
              </w:rPr>
              <w:t>0</w:t>
            </w:r>
          </w:p>
        </w:tc>
      </w:tr>
      <w:tr w:rsidR="00C41938" w:rsidRPr="00C36200" w14:paraId="209198F0" w14:textId="77777777" w:rsidTr="00D960CC">
        <w:trPr>
          <w:trHeight w:val="315"/>
        </w:trPr>
        <w:tc>
          <w:tcPr>
            <w:tcW w:w="5387" w:type="dxa"/>
            <w:shd w:val="clear" w:color="auto" w:fill="auto"/>
            <w:vAlign w:val="center"/>
            <w:hideMark/>
          </w:tcPr>
          <w:p w14:paraId="7D6AA57E" w14:textId="77777777" w:rsidR="00C41938" w:rsidRDefault="00C41938" w:rsidP="00D960CC">
            <w:pPr>
              <w:rPr>
                <w:color w:val="000000"/>
                <w:sz w:val="22"/>
                <w:szCs w:val="22"/>
              </w:rPr>
            </w:pPr>
            <w:r>
              <w:rPr>
                <w:color w:val="000000"/>
                <w:sz w:val="22"/>
                <w:szCs w:val="22"/>
              </w:rPr>
              <w:t>- индивидуальные жилые дома</w:t>
            </w:r>
          </w:p>
        </w:tc>
        <w:tc>
          <w:tcPr>
            <w:tcW w:w="1377" w:type="dxa"/>
            <w:shd w:val="clear" w:color="auto" w:fill="auto"/>
            <w:vAlign w:val="center"/>
            <w:hideMark/>
          </w:tcPr>
          <w:p w14:paraId="7F5BCCC1" w14:textId="77777777" w:rsidR="00C41938" w:rsidRDefault="00C41938" w:rsidP="00D960CC">
            <w:pPr>
              <w:jc w:val="center"/>
              <w:rPr>
                <w:color w:val="000000"/>
                <w:sz w:val="22"/>
                <w:szCs w:val="22"/>
              </w:rPr>
            </w:pPr>
            <w:r>
              <w:rPr>
                <w:color w:val="000000"/>
                <w:sz w:val="22"/>
                <w:szCs w:val="22"/>
              </w:rPr>
              <w:t>м2</w:t>
            </w:r>
          </w:p>
        </w:tc>
        <w:tc>
          <w:tcPr>
            <w:tcW w:w="1097" w:type="dxa"/>
            <w:shd w:val="clear" w:color="auto" w:fill="auto"/>
            <w:noWrap/>
            <w:vAlign w:val="center"/>
          </w:tcPr>
          <w:p w14:paraId="7FCAFD39" w14:textId="77777777" w:rsidR="00C41938" w:rsidRPr="00935016" w:rsidRDefault="00C41938" w:rsidP="00D960CC">
            <w:pPr>
              <w:jc w:val="center"/>
              <w:rPr>
                <w:color w:val="000000"/>
                <w:sz w:val="20"/>
              </w:rPr>
            </w:pPr>
            <w:r w:rsidRPr="00935016">
              <w:rPr>
                <w:sz w:val="20"/>
              </w:rPr>
              <w:t>100</w:t>
            </w:r>
          </w:p>
        </w:tc>
        <w:tc>
          <w:tcPr>
            <w:tcW w:w="1371" w:type="dxa"/>
            <w:shd w:val="clear" w:color="auto" w:fill="auto"/>
            <w:noWrap/>
            <w:vAlign w:val="center"/>
          </w:tcPr>
          <w:p w14:paraId="29617051" w14:textId="77777777" w:rsidR="00C41938" w:rsidRPr="00935016" w:rsidRDefault="00C41938" w:rsidP="00D960CC">
            <w:pPr>
              <w:jc w:val="center"/>
              <w:rPr>
                <w:color w:val="000000"/>
                <w:sz w:val="20"/>
              </w:rPr>
            </w:pPr>
            <w:r w:rsidRPr="00935016">
              <w:rPr>
                <w:sz w:val="20"/>
              </w:rPr>
              <w:t>0</w:t>
            </w:r>
          </w:p>
        </w:tc>
        <w:tc>
          <w:tcPr>
            <w:tcW w:w="829" w:type="dxa"/>
            <w:shd w:val="clear" w:color="auto" w:fill="auto"/>
            <w:noWrap/>
            <w:vAlign w:val="center"/>
          </w:tcPr>
          <w:p w14:paraId="1A1E899A" w14:textId="77777777" w:rsidR="00C41938" w:rsidRPr="00935016" w:rsidRDefault="00C41938" w:rsidP="00D960CC">
            <w:pPr>
              <w:jc w:val="center"/>
              <w:rPr>
                <w:sz w:val="20"/>
              </w:rPr>
            </w:pPr>
            <w:r w:rsidRPr="00935016">
              <w:rPr>
                <w:sz w:val="20"/>
              </w:rPr>
              <w:t>100</w:t>
            </w:r>
          </w:p>
        </w:tc>
      </w:tr>
      <w:tr w:rsidR="00C41938" w:rsidRPr="00C36200" w14:paraId="6AC6D8A9" w14:textId="77777777" w:rsidTr="00D960CC">
        <w:trPr>
          <w:trHeight w:val="382"/>
        </w:trPr>
        <w:tc>
          <w:tcPr>
            <w:tcW w:w="5387" w:type="dxa"/>
            <w:shd w:val="clear" w:color="auto" w:fill="auto"/>
            <w:vAlign w:val="center"/>
            <w:hideMark/>
          </w:tcPr>
          <w:p w14:paraId="0CA4E750" w14:textId="77777777" w:rsidR="00C41938" w:rsidRDefault="00C41938" w:rsidP="00D960CC">
            <w:pPr>
              <w:rPr>
                <w:color w:val="000000"/>
                <w:sz w:val="22"/>
                <w:szCs w:val="22"/>
              </w:rPr>
            </w:pPr>
            <w:r>
              <w:rPr>
                <w:color w:val="000000"/>
                <w:sz w:val="22"/>
                <w:szCs w:val="22"/>
              </w:rPr>
              <w:t>Выбытие жилого фонда</w:t>
            </w:r>
          </w:p>
        </w:tc>
        <w:tc>
          <w:tcPr>
            <w:tcW w:w="1377" w:type="dxa"/>
            <w:shd w:val="clear" w:color="auto" w:fill="auto"/>
            <w:vAlign w:val="center"/>
            <w:hideMark/>
          </w:tcPr>
          <w:p w14:paraId="2D4A9D6A" w14:textId="77777777" w:rsidR="00C41938" w:rsidRDefault="00C41938" w:rsidP="00D960CC">
            <w:pPr>
              <w:jc w:val="center"/>
              <w:rPr>
                <w:color w:val="000000"/>
                <w:sz w:val="22"/>
                <w:szCs w:val="22"/>
              </w:rPr>
            </w:pPr>
            <w:r>
              <w:rPr>
                <w:color w:val="000000"/>
                <w:sz w:val="22"/>
                <w:szCs w:val="22"/>
              </w:rPr>
              <w:t>м2</w:t>
            </w:r>
          </w:p>
        </w:tc>
        <w:tc>
          <w:tcPr>
            <w:tcW w:w="1097" w:type="dxa"/>
            <w:shd w:val="clear" w:color="auto" w:fill="auto"/>
            <w:noWrap/>
            <w:vAlign w:val="center"/>
            <w:hideMark/>
          </w:tcPr>
          <w:p w14:paraId="2285AB93" w14:textId="77777777" w:rsidR="00C41938" w:rsidRPr="00935016" w:rsidRDefault="00C41938" w:rsidP="00D960CC">
            <w:pPr>
              <w:jc w:val="center"/>
              <w:rPr>
                <w:color w:val="000000"/>
                <w:sz w:val="20"/>
              </w:rPr>
            </w:pPr>
            <w:r w:rsidRPr="00935016">
              <w:rPr>
                <w:sz w:val="20"/>
              </w:rPr>
              <w:t> </w:t>
            </w:r>
          </w:p>
        </w:tc>
        <w:tc>
          <w:tcPr>
            <w:tcW w:w="1371" w:type="dxa"/>
            <w:shd w:val="clear" w:color="auto" w:fill="auto"/>
            <w:noWrap/>
            <w:vAlign w:val="center"/>
            <w:hideMark/>
          </w:tcPr>
          <w:p w14:paraId="7D13E57D" w14:textId="77777777" w:rsidR="00C41938" w:rsidRPr="00935016" w:rsidRDefault="00C41938" w:rsidP="00D960CC">
            <w:pPr>
              <w:jc w:val="center"/>
              <w:rPr>
                <w:color w:val="000000"/>
                <w:sz w:val="20"/>
              </w:rPr>
            </w:pPr>
            <w:r w:rsidRPr="00935016">
              <w:rPr>
                <w:sz w:val="20"/>
              </w:rPr>
              <w:t>50</w:t>
            </w:r>
          </w:p>
        </w:tc>
        <w:tc>
          <w:tcPr>
            <w:tcW w:w="829" w:type="dxa"/>
            <w:shd w:val="clear" w:color="auto" w:fill="auto"/>
            <w:noWrap/>
            <w:vAlign w:val="center"/>
            <w:hideMark/>
          </w:tcPr>
          <w:p w14:paraId="7F57EA5C" w14:textId="77777777" w:rsidR="00C41938" w:rsidRPr="00935016" w:rsidRDefault="00C41938" w:rsidP="00D960CC">
            <w:pPr>
              <w:jc w:val="center"/>
              <w:rPr>
                <w:sz w:val="20"/>
              </w:rPr>
            </w:pPr>
            <w:r w:rsidRPr="00935016">
              <w:rPr>
                <w:sz w:val="20"/>
              </w:rPr>
              <w:t> </w:t>
            </w:r>
          </w:p>
        </w:tc>
      </w:tr>
      <w:tr w:rsidR="00C41938" w:rsidRPr="00C36200" w14:paraId="5FF0A02B" w14:textId="77777777" w:rsidTr="00D960CC">
        <w:trPr>
          <w:trHeight w:val="315"/>
        </w:trPr>
        <w:tc>
          <w:tcPr>
            <w:tcW w:w="5387" w:type="dxa"/>
            <w:shd w:val="clear" w:color="auto" w:fill="auto"/>
            <w:noWrap/>
            <w:vAlign w:val="center"/>
            <w:hideMark/>
          </w:tcPr>
          <w:p w14:paraId="6972B45E" w14:textId="77777777" w:rsidR="00C41938" w:rsidRDefault="00C41938" w:rsidP="00D960CC">
            <w:pPr>
              <w:rPr>
                <w:color w:val="000000"/>
                <w:sz w:val="22"/>
                <w:szCs w:val="22"/>
              </w:rPr>
            </w:pPr>
            <w:r>
              <w:rPr>
                <w:color w:val="000000"/>
                <w:sz w:val="22"/>
                <w:szCs w:val="22"/>
              </w:rPr>
              <w:t xml:space="preserve">Общий годовой прирост нового жилья  на 1 жителя, </w:t>
            </w:r>
            <w:proofErr w:type="spellStart"/>
            <w:r>
              <w:rPr>
                <w:color w:val="000000"/>
                <w:sz w:val="22"/>
                <w:szCs w:val="22"/>
              </w:rPr>
              <w:t>кв.м</w:t>
            </w:r>
            <w:proofErr w:type="spellEnd"/>
            <w:r>
              <w:rPr>
                <w:color w:val="000000"/>
                <w:sz w:val="22"/>
                <w:szCs w:val="22"/>
              </w:rPr>
              <w:t>.</w:t>
            </w:r>
          </w:p>
        </w:tc>
        <w:tc>
          <w:tcPr>
            <w:tcW w:w="1377" w:type="dxa"/>
            <w:shd w:val="clear" w:color="auto" w:fill="auto"/>
            <w:vAlign w:val="center"/>
            <w:hideMark/>
          </w:tcPr>
          <w:p w14:paraId="707E666B" w14:textId="77777777" w:rsidR="00C41938" w:rsidRDefault="00C41938" w:rsidP="00D960CC">
            <w:pPr>
              <w:jc w:val="center"/>
              <w:rPr>
                <w:color w:val="000000"/>
                <w:sz w:val="22"/>
                <w:szCs w:val="22"/>
              </w:rPr>
            </w:pPr>
            <w:r>
              <w:rPr>
                <w:color w:val="000000"/>
                <w:sz w:val="22"/>
                <w:szCs w:val="22"/>
              </w:rPr>
              <w:t>м2/чел</w:t>
            </w:r>
          </w:p>
        </w:tc>
        <w:tc>
          <w:tcPr>
            <w:tcW w:w="1097" w:type="dxa"/>
            <w:shd w:val="clear" w:color="auto" w:fill="auto"/>
            <w:noWrap/>
            <w:vAlign w:val="center"/>
          </w:tcPr>
          <w:p w14:paraId="3C2C02C5" w14:textId="77777777" w:rsidR="00C41938" w:rsidRPr="00935016" w:rsidRDefault="00C41938" w:rsidP="00D960CC">
            <w:pPr>
              <w:jc w:val="center"/>
              <w:rPr>
                <w:color w:val="000000"/>
                <w:sz w:val="20"/>
              </w:rPr>
            </w:pPr>
            <w:r w:rsidRPr="00935016">
              <w:rPr>
                <w:sz w:val="20"/>
              </w:rPr>
              <w:t>0,188</w:t>
            </w:r>
          </w:p>
        </w:tc>
        <w:tc>
          <w:tcPr>
            <w:tcW w:w="1371" w:type="dxa"/>
            <w:shd w:val="clear" w:color="auto" w:fill="auto"/>
            <w:noWrap/>
            <w:vAlign w:val="center"/>
          </w:tcPr>
          <w:p w14:paraId="7F73089E" w14:textId="77777777" w:rsidR="00C41938" w:rsidRPr="00935016" w:rsidRDefault="00C41938" w:rsidP="00D960CC">
            <w:pPr>
              <w:jc w:val="center"/>
              <w:rPr>
                <w:color w:val="000000"/>
                <w:sz w:val="20"/>
              </w:rPr>
            </w:pPr>
            <w:r w:rsidRPr="00935016">
              <w:rPr>
                <w:sz w:val="20"/>
              </w:rPr>
              <w:t>0,000</w:t>
            </w:r>
          </w:p>
        </w:tc>
        <w:tc>
          <w:tcPr>
            <w:tcW w:w="829" w:type="dxa"/>
            <w:shd w:val="clear" w:color="auto" w:fill="auto"/>
            <w:noWrap/>
            <w:vAlign w:val="center"/>
          </w:tcPr>
          <w:p w14:paraId="7B1E996B" w14:textId="77777777" w:rsidR="00C41938" w:rsidRPr="00935016" w:rsidRDefault="00C41938" w:rsidP="00D960CC">
            <w:pPr>
              <w:jc w:val="center"/>
              <w:rPr>
                <w:sz w:val="20"/>
              </w:rPr>
            </w:pPr>
            <w:r w:rsidRPr="00935016">
              <w:rPr>
                <w:sz w:val="20"/>
              </w:rPr>
              <w:t>0,198</w:t>
            </w:r>
          </w:p>
        </w:tc>
      </w:tr>
      <w:tr w:rsidR="00C41938" w:rsidRPr="00C36200" w14:paraId="0D4C2F56" w14:textId="77777777" w:rsidTr="00D960CC">
        <w:trPr>
          <w:trHeight w:val="315"/>
        </w:trPr>
        <w:tc>
          <w:tcPr>
            <w:tcW w:w="5387" w:type="dxa"/>
            <w:shd w:val="clear" w:color="auto" w:fill="auto"/>
            <w:vAlign w:val="center"/>
            <w:hideMark/>
          </w:tcPr>
          <w:p w14:paraId="2D3D8D08" w14:textId="77777777" w:rsidR="00C41938" w:rsidRDefault="00C41938" w:rsidP="00D960CC">
            <w:pPr>
              <w:rPr>
                <w:color w:val="000000"/>
                <w:sz w:val="22"/>
                <w:szCs w:val="22"/>
              </w:rPr>
            </w:pPr>
            <w:r>
              <w:rPr>
                <w:color w:val="000000"/>
                <w:sz w:val="22"/>
                <w:szCs w:val="22"/>
              </w:rPr>
              <w:t>Жилой фонд  сельсовета</w:t>
            </w:r>
          </w:p>
        </w:tc>
        <w:tc>
          <w:tcPr>
            <w:tcW w:w="1377" w:type="dxa"/>
            <w:shd w:val="clear" w:color="auto" w:fill="auto"/>
            <w:vAlign w:val="center"/>
            <w:hideMark/>
          </w:tcPr>
          <w:p w14:paraId="2D58259A" w14:textId="77777777" w:rsidR="00C41938" w:rsidRDefault="00C41938" w:rsidP="00D960CC">
            <w:pPr>
              <w:jc w:val="center"/>
              <w:rPr>
                <w:color w:val="000000"/>
                <w:sz w:val="22"/>
                <w:szCs w:val="22"/>
              </w:rPr>
            </w:pPr>
            <w:r>
              <w:rPr>
                <w:color w:val="000000"/>
                <w:sz w:val="22"/>
                <w:szCs w:val="22"/>
              </w:rPr>
              <w:t>м2</w:t>
            </w:r>
          </w:p>
        </w:tc>
        <w:tc>
          <w:tcPr>
            <w:tcW w:w="1097" w:type="dxa"/>
            <w:shd w:val="clear" w:color="auto" w:fill="auto"/>
            <w:noWrap/>
            <w:vAlign w:val="center"/>
          </w:tcPr>
          <w:p w14:paraId="29A7598B" w14:textId="77777777" w:rsidR="00C41938" w:rsidRPr="00935016" w:rsidRDefault="00C41938" w:rsidP="00D960CC">
            <w:pPr>
              <w:jc w:val="center"/>
              <w:rPr>
                <w:color w:val="000000"/>
                <w:sz w:val="20"/>
              </w:rPr>
            </w:pPr>
            <w:r w:rsidRPr="00935016">
              <w:rPr>
                <w:sz w:val="20"/>
              </w:rPr>
              <w:t>19700</w:t>
            </w:r>
          </w:p>
        </w:tc>
        <w:tc>
          <w:tcPr>
            <w:tcW w:w="1371" w:type="dxa"/>
            <w:shd w:val="clear" w:color="auto" w:fill="auto"/>
            <w:noWrap/>
            <w:vAlign w:val="center"/>
          </w:tcPr>
          <w:p w14:paraId="1422DFBF" w14:textId="77777777" w:rsidR="00C41938" w:rsidRPr="00935016" w:rsidRDefault="00C41938" w:rsidP="00D960CC">
            <w:pPr>
              <w:jc w:val="center"/>
              <w:rPr>
                <w:color w:val="000000"/>
                <w:sz w:val="20"/>
              </w:rPr>
            </w:pPr>
            <w:r w:rsidRPr="00935016">
              <w:rPr>
                <w:sz w:val="20"/>
              </w:rPr>
              <w:t>19650</w:t>
            </w:r>
          </w:p>
        </w:tc>
        <w:tc>
          <w:tcPr>
            <w:tcW w:w="829" w:type="dxa"/>
            <w:shd w:val="clear" w:color="auto" w:fill="auto"/>
            <w:noWrap/>
            <w:vAlign w:val="center"/>
          </w:tcPr>
          <w:p w14:paraId="18EE6959" w14:textId="77777777" w:rsidR="00C41938" w:rsidRPr="00935016" w:rsidRDefault="00C41938" w:rsidP="00D960CC">
            <w:pPr>
              <w:jc w:val="center"/>
              <w:rPr>
                <w:color w:val="000000"/>
                <w:sz w:val="20"/>
              </w:rPr>
            </w:pPr>
            <w:r w:rsidRPr="00935016">
              <w:rPr>
                <w:sz w:val="20"/>
              </w:rPr>
              <w:t>19750</w:t>
            </w:r>
          </w:p>
        </w:tc>
      </w:tr>
      <w:tr w:rsidR="00C41938" w:rsidRPr="00C36200" w14:paraId="0322B7B4" w14:textId="77777777" w:rsidTr="00D960CC">
        <w:trPr>
          <w:trHeight w:val="315"/>
        </w:trPr>
        <w:tc>
          <w:tcPr>
            <w:tcW w:w="5387" w:type="dxa"/>
            <w:shd w:val="clear" w:color="auto" w:fill="auto"/>
            <w:vAlign w:val="center"/>
          </w:tcPr>
          <w:p w14:paraId="3EC0ABF7" w14:textId="77777777" w:rsidR="00C41938" w:rsidRDefault="00C41938" w:rsidP="00D960CC">
            <w:pPr>
              <w:rPr>
                <w:color w:val="000000"/>
              </w:rPr>
            </w:pPr>
            <w:r>
              <w:rPr>
                <w:color w:val="000000"/>
                <w:sz w:val="22"/>
                <w:szCs w:val="22"/>
              </w:rPr>
              <w:t>Нежилые помещения</w:t>
            </w:r>
          </w:p>
        </w:tc>
        <w:tc>
          <w:tcPr>
            <w:tcW w:w="1377" w:type="dxa"/>
            <w:shd w:val="clear" w:color="auto" w:fill="auto"/>
            <w:vAlign w:val="center"/>
          </w:tcPr>
          <w:p w14:paraId="009205A4" w14:textId="77777777" w:rsidR="00C41938" w:rsidRDefault="00C41938" w:rsidP="00D960CC">
            <w:pPr>
              <w:jc w:val="center"/>
              <w:rPr>
                <w:color w:val="000000"/>
                <w:sz w:val="22"/>
                <w:szCs w:val="22"/>
              </w:rPr>
            </w:pPr>
            <w:r>
              <w:rPr>
                <w:color w:val="000000"/>
                <w:sz w:val="22"/>
                <w:szCs w:val="22"/>
              </w:rPr>
              <w:t> </w:t>
            </w:r>
          </w:p>
        </w:tc>
        <w:tc>
          <w:tcPr>
            <w:tcW w:w="1097" w:type="dxa"/>
            <w:shd w:val="clear" w:color="auto" w:fill="auto"/>
            <w:noWrap/>
            <w:vAlign w:val="center"/>
          </w:tcPr>
          <w:p w14:paraId="7CEF0F0F" w14:textId="77777777" w:rsidR="00C41938" w:rsidRPr="00935016" w:rsidRDefault="00C41938" w:rsidP="00D960CC">
            <w:pPr>
              <w:jc w:val="center"/>
              <w:rPr>
                <w:color w:val="000000"/>
                <w:sz w:val="20"/>
              </w:rPr>
            </w:pPr>
            <w:r w:rsidRPr="00935016">
              <w:rPr>
                <w:sz w:val="20"/>
              </w:rPr>
              <w:t> </w:t>
            </w:r>
          </w:p>
        </w:tc>
        <w:tc>
          <w:tcPr>
            <w:tcW w:w="1371" w:type="dxa"/>
            <w:shd w:val="clear" w:color="auto" w:fill="auto"/>
            <w:noWrap/>
            <w:vAlign w:val="center"/>
          </w:tcPr>
          <w:p w14:paraId="7A21B246" w14:textId="77777777" w:rsidR="00C41938" w:rsidRPr="00935016" w:rsidRDefault="00C41938" w:rsidP="00D960CC">
            <w:pPr>
              <w:jc w:val="center"/>
              <w:rPr>
                <w:color w:val="000000"/>
                <w:sz w:val="20"/>
              </w:rPr>
            </w:pPr>
            <w:r w:rsidRPr="00935016">
              <w:rPr>
                <w:sz w:val="20"/>
              </w:rPr>
              <w:t> </w:t>
            </w:r>
          </w:p>
        </w:tc>
        <w:tc>
          <w:tcPr>
            <w:tcW w:w="829" w:type="dxa"/>
            <w:shd w:val="clear" w:color="auto" w:fill="auto"/>
            <w:noWrap/>
            <w:vAlign w:val="center"/>
          </w:tcPr>
          <w:p w14:paraId="79C12E86" w14:textId="77777777" w:rsidR="00C41938" w:rsidRPr="00935016" w:rsidRDefault="00C41938" w:rsidP="00D960CC">
            <w:pPr>
              <w:jc w:val="center"/>
              <w:rPr>
                <w:color w:val="000000"/>
                <w:sz w:val="20"/>
              </w:rPr>
            </w:pPr>
            <w:r w:rsidRPr="00935016">
              <w:rPr>
                <w:color w:val="000000"/>
                <w:sz w:val="22"/>
                <w:szCs w:val="22"/>
              </w:rPr>
              <w:t> </w:t>
            </w:r>
          </w:p>
        </w:tc>
      </w:tr>
      <w:tr w:rsidR="00C41938" w:rsidRPr="00C36200" w14:paraId="66A4C1EE" w14:textId="77777777" w:rsidTr="00D960CC">
        <w:trPr>
          <w:trHeight w:val="315"/>
        </w:trPr>
        <w:tc>
          <w:tcPr>
            <w:tcW w:w="5387" w:type="dxa"/>
            <w:shd w:val="clear" w:color="auto" w:fill="auto"/>
            <w:vAlign w:val="center"/>
          </w:tcPr>
          <w:p w14:paraId="65EE32F4" w14:textId="77777777" w:rsidR="00C41938" w:rsidRDefault="00C41938" w:rsidP="00D960CC">
            <w:pPr>
              <w:rPr>
                <w:color w:val="000000"/>
              </w:rPr>
            </w:pPr>
            <w:r>
              <w:rPr>
                <w:color w:val="000000"/>
                <w:sz w:val="22"/>
                <w:szCs w:val="22"/>
              </w:rPr>
              <w:t>Численность населения</w:t>
            </w:r>
          </w:p>
        </w:tc>
        <w:tc>
          <w:tcPr>
            <w:tcW w:w="1377" w:type="dxa"/>
            <w:shd w:val="clear" w:color="auto" w:fill="auto"/>
            <w:vAlign w:val="center"/>
          </w:tcPr>
          <w:p w14:paraId="7E25AE2E" w14:textId="77777777" w:rsidR="00C41938" w:rsidRDefault="00C41938" w:rsidP="00D960CC">
            <w:pPr>
              <w:jc w:val="center"/>
              <w:rPr>
                <w:color w:val="000000"/>
                <w:sz w:val="22"/>
                <w:szCs w:val="22"/>
              </w:rPr>
            </w:pPr>
            <w:r>
              <w:rPr>
                <w:color w:val="000000"/>
                <w:sz w:val="22"/>
                <w:szCs w:val="22"/>
              </w:rPr>
              <w:t>чел</w:t>
            </w:r>
          </w:p>
        </w:tc>
        <w:tc>
          <w:tcPr>
            <w:tcW w:w="1097" w:type="dxa"/>
            <w:shd w:val="clear" w:color="auto" w:fill="auto"/>
            <w:noWrap/>
            <w:vAlign w:val="center"/>
          </w:tcPr>
          <w:p w14:paraId="06980F01" w14:textId="77777777" w:rsidR="00C41938" w:rsidRPr="00935016" w:rsidRDefault="00C41938" w:rsidP="00D960CC">
            <w:pPr>
              <w:jc w:val="center"/>
              <w:rPr>
                <w:color w:val="000000"/>
                <w:sz w:val="20"/>
              </w:rPr>
            </w:pPr>
            <w:r w:rsidRPr="00935016">
              <w:rPr>
                <w:sz w:val="20"/>
              </w:rPr>
              <w:t>531</w:t>
            </w:r>
          </w:p>
        </w:tc>
        <w:tc>
          <w:tcPr>
            <w:tcW w:w="1371" w:type="dxa"/>
            <w:shd w:val="clear" w:color="auto" w:fill="auto"/>
            <w:noWrap/>
            <w:vAlign w:val="center"/>
          </w:tcPr>
          <w:p w14:paraId="1284493F" w14:textId="77777777" w:rsidR="00C41938" w:rsidRPr="00935016" w:rsidRDefault="00C41938" w:rsidP="00D960CC">
            <w:pPr>
              <w:jc w:val="center"/>
              <w:rPr>
                <w:color w:val="000000"/>
                <w:sz w:val="20"/>
              </w:rPr>
            </w:pPr>
            <w:r w:rsidRPr="00935016">
              <w:rPr>
                <w:sz w:val="20"/>
              </w:rPr>
              <w:t>510</w:t>
            </w:r>
          </w:p>
        </w:tc>
        <w:tc>
          <w:tcPr>
            <w:tcW w:w="829" w:type="dxa"/>
            <w:shd w:val="clear" w:color="auto" w:fill="auto"/>
            <w:noWrap/>
            <w:vAlign w:val="center"/>
          </w:tcPr>
          <w:p w14:paraId="77FAABFB" w14:textId="77777777" w:rsidR="00C41938" w:rsidRPr="00935016" w:rsidRDefault="00C41938" w:rsidP="00D960CC">
            <w:pPr>
              <w:jc w:val="center"/>
              <w:rPr>
                <w:color w:val="000000"/>
                <w:sz w:val="20"/>
              </w:rPr>
            </w:pPr>
            <w:r w:rsidRPr="00935016">
              <w:rPr>
                <w:color w:val="000000"/>
                <w:sz w:val="22"/>
                <w:szCs w:val="22"/>
              </w:rPr>
              <w:t>505</w:t>
            </w:r>
          </w:p>
        </w:tc>
      </w:tr>
      <w:tr w:rsidR="00C41938" w:rsidRPr="00C36200" w14:paraId="2ACEAC40" w14:textId="77777777" w:rsidTr="00D960CC">
        <w:trPr>
          <w:trHeight w:val="315"/>
        </w:trPr>
        <w:tc>
          <w:tcPr>
            <w:tcW w:w="5387" w:type="dxa"/>
            <w:shd w:val="clear" w:color="auto" w:fill="auto"/>
            <w:noWrap/>
            <w:vAlign w:val="center"/>
            <w:hideMark/>
          </w:tcPr>
          <w:p w14:paraId="59B0AA24" w14:textId="77777777" w:rsidR="00C41938" w:rsidRDefault="00C41938" w:rsidP="00D960CC">
            <w:pPr>
              <w:rPr>
                <w:color w:val="000000"/>
                <w:sz w:val="22"/>
                <w:szCs w:val="22"/>
              </w:rPr>
            </w:pPr>
            <w:r>
              <w:rPr>
                <w:color w:val="000000"/>
                <w:sz w:val="22"/>
                <w:szCs w:val="22"/>
              </w:rPr>
              <w:t>Обеспеченность жильем</w:t>
            </w:r>
          </w:p>
        </w:tc>
        <w:tc>
          <w:tcPr>
            <w:tcW w:w="1377" w:type="dxa"/>
            <w:shd w:val="clear" w:color="auto" w:fill="auto"/>
            <w:vAlign w:val="center"/>
            <w:hideMark/>
          </w:tcPr>
          <w:p w14:paraId="697C0962" w14:textId="77777777" w:rsidR="00C41938" w:rsidRDefault="00C41938" w:rsidP="00D960CC">
            <w:pPr>
              <w:jc w:val="center"/>
              <w:rPr>
                <w:color w:val="000000"/>
                <w:sz w:val="22"/>
                <w:szCs w:val="22"/>
              </w:rPr>
            </w:pPr>
            <w:r>
              <w:rPr>
                <w:color w:val="000000"/>
                <w:sz w:val="22"/>
                <w:szCs w:val="22"/>
              </w:rPr>
              <w:t>м2/чел</w:t>
            </w:r>
          </w:p>
        </w:tc>
        <w:tc>
          <w:tcPr>
            <w:tcW w:w="1097" w:type="dxa"/>
            <w:shd w:val="clear" w:color="auto" w:fill="auto"/>
            <w:noWrap/>
            <w:vAlign w:val="center"/>
          </w:tcPr>
          <w:p w14:paraId="5680DA6E" w14:textId="77777777" w:rsidR="00C41938" w:rsidRPr="00935016" w:rsidRDefault="00C41938" w:rsidP="00D960CC">
            <w:pPr>
              <w:jc w:val="center"/>
              <w:rPr>
                <w:color w:val="000000"/>
                <w:sz w:val="20"/>
              </w:rPr>
            </w:pPr>
            <w:r w:rsidRPr="00935016">
              <w:rPr>
                <w:sz w:val="20"/>
              </w:rPr>
              <w:t>37,1</w:t>
            </w:r>
          </w:p>
        </w:tc>
        <w:tc>
          <w:tcPr>
            <w:tcW w:w="1371" w:type="dxa"/>
            <w:shd w:val="clear" w:color="auto" w:fill="auto"/>
            <w:noWrap/>
            <w:vAlign w:val="center"/>
          </w:tcPr>
          <w:p w14:paraId="28488208" w14:textId="77777777" w:rsidR="00C41938" w:rsidRPr="00935016" w:rsidRDefault="00C41938" w:rsidP="00D960CC">
            <w:pPr>
              <w:jc w:val="center"/>
              <w:rPr>
                <w:color w:val="000000"/>
                <w:sz w:val="20"/>
              </w:rPr>
            </w:pPr>
            <w:r w:rsidRPr="00935016">
              <w:rPr>
                <w:sz w:val="20"/>
              </w:rPr>
              <w:t>38,5</w:t>
            </w:r>
          </w:p>
        </w:tc>
        <w:tc>
          <w:tcPr>
            <w:tcW w:w="829" w:type="dxa"/>
            <w:shd w:val="clear" w:color="auto" w:fill="auto"/>
            <w:noWrap/>
            <w:vAlign w:val="center"/>
          </w:tcPr>
          <w:p w14:paraId="00B13F1B" w14:textId="77777777" w:rsidR="00C41938" w:rsidRPr="00935016" w:rsidRDefault="00C41938" w:rsidP="00D960CC">
            <w:pPr>
              <w:jc w:val="center"/>
              <w:rPr>
                <w:color w:val="000000"/>
                <w:sz w:val="20"/>
              </w:rPr>
            </w:pPr>
            <w:r w:rsidRPr="00935016">
              <w:rPr>
                <w:sz w:val="20"/>
              </w:rPr>
              <w:t>39,1</w:t>
            </w:r>
          </w:p>
        </w:tc>
      </w:tr>
      <w:tr w:rsidR="00C41938" w:rsidRPr="00C36200" w14:paraId="635C0C75" w14:textId="77777777" w:rsidTr="00D960CC">
        <w:trPr>
          <w:trHeight w:val="315"/>
        </w:trPr>
        <w:tc>
          <w:tcPr>
            <w:tcW w:w="5387" w:type="dxa"/>
            <w:shd w:val="clear" w:color="auto" w:fill="auto"/>
            <w:noWrap/>
            <w:vAlign w:val="center"/>
          </w:tcPr>
          <w:p w14:paraId="55B2EAFE" w14:textId="77777777" w:rsidR="00C41938" w:rsidRDefault="00C41938" w:rsidP="00D960CC">
            <w:pPr>
              <w:rPr>
                <w:color w:val="000000"/>
                <w:sz w:val="22"/>
                <w:szCs w:val="22"/>
              </w:rPr>
            </w:pPr>
            <w:r>
              <w:rPr>
                <w:color w:val="000000"/>
                <w:sz w:val="22"/>
                <w:szCs w:val="22"/>
              </w:rPr>
              <w:t>Площадь территории сельсовета</w:t>
            </w:r>
          </w:p>
        </w:tc>
        <w:tc>
          <w:tcPr>
            <w:tcW w:w="1377" w:type="dxa"/>
            <w:shd w:val="clear" w:color="auto" w:fill="auto"/>
            <w:vAlign w:val="center"/>
          </w:tcPr>
          <w:p w14:paraId="4BEDEC26" w14:textId="77777777" w:rsidR="00C41938" w:rsidRDefault="00C41938" w:rsidP="00D960CC">
            <w:pPr>
              <w:jc w:val="center"/>
              <w:rPr>
                <w:color w:val="000000"/>
                <w:sz w:val="22"/>
                <w:szCs w:val="22"/>
              </w:rPr>
            </w:pPr>
            <w:r>
              <w:rPr>
                <w:color w:val="000000"/>
                <w:sz w:val="22"/>
                <w:szCs w:val="22"/>
              </w:rPr>
              <w:t>га</w:t>
            </w:r>
          </w:p>
        </w:tc>
        <w:tc>
          <w:tcPr>
            <w:tcW w:w="1097" w:type="dxa"/>
            <w:shd w:val="clear" w:color="auto" w:fill="auto"/>
            <w:noWrap/>
            <w:vAlign w:val="center"/>
          </w:tcPr>
          <w:p w14:paraId="0189561C" w14:textId="77777777" w:rsidR="00C41938" w:rsidRPr="00935016" w:rsidRDefault="00C41938" w:rsidP="00D960CC">
            <w:pPr>
              <w:jc w:val="center"/>
              <w:rPr>
                <w:color w:val="000000"/>
                <w:sz w:val="22"/>
                <w:szCs w:val="22"/>
              </w:rPr>
            </w:pPr>
            <w:r w:rsidRPr="00935016">
              <w:rPr>
                <w:color w:val="000000"/>
                <w:sz w:val="22"/>
                <w:szCs w:val="22"/>
              </w:rPr>
              <w:t>6931</w:t>
            </w:r>
          </w:p>
        </w:tc>
        <w:tc>
          <w:tcPr>
            <w:tcW w:w="1371" w:type="dxa"/>
            <w:shd w:val="clear" w:color="auto" w:fill="auto"/>
            <w:noWrap/>
            <w:vAlign w:val="center"/>
          </w:tcPr>
          <w:p w14:paraId="0CB91DA8" w14:textId="77777777" w:rsidR="00C41938" w:rsidRPr="00935016" w:rsidRDefault="00C41938" w:rsidP="00D960CC">
            <w:pPr>
              <w:jc w:val="center"/>
              <w:rPr>
                <w:color w:val="000000"/>
                <w:sz w:val="22"/>
                <w:szCs w:val="22"/>
              </w:rPr>
            </w:pPr>
            <w:r w:rsidRPr="00935016">
              <w:rPr>
                <w:color w:val="000000"/>
                <w:sz w:val="22"/>
                <w:szCs w:val="22"/>
              </w:rPr>
              <w:t>6931</w:t>
            </w:r>
          </w:p>
        </w:tc>
        <w:tc>
          <w:tcPr>
            <w:tcW w:w="829" w:type="dxa"/>
            <w:shd w:val="clear" w:color="auto" w:fill="auto"/>
            <w:noWrap/>
            <w:vAlign w:val="center"/>
          </w:tcPr>
          <w:p w14:paraId="34B37353" w14:textId="77777777" w:rsidR="00C41938" w:rsidRPr="00935016" w:rsidRDefault="00C41938" w:rsidP="00D960CC">
            <w:pPr>
              <w:jc w:val="center"/>
              <w:rPr>
                <w:color w:val="000000"/>
                <w:sz w:val="22"/>
                <w:szCs w:val="22"/>
              </w:rPr>
            </w:pPr>
            <w:r w:rsidRPr="00935016">
              <w:rPr>
                <w:color w:val="000000"/>
                <w:sz w:val="22"/>
                <w:szCs w:val="22"/>
              </w:rPr>
              <w:t>6931</w:t>
            </w:r>
          </w:p>
        </w:tc>
      </w:tr>
      <w:tr w:rsidR="00C41938" w:rsidRPr="00C36200" w14:paraId="4FDD3C18" w14:textId="77777777" w:rsidTr="00D960CC">
        <w:trPr>
          <w:trHeight w:val="315"/>
        </w:trPr>
        <w:tc>
          <w:tcPr>
            <w:tcW w:w="5387" w:type="dxa"/>
            <w:shd w:val="clear" w:color="auto" w:fill="auto"/>
            <w:noWrap/>
            <w:vAlign w:val="center"/>
          </w:tcPr>
          <w:p w14:paraId="5D56C9C5" w14:textId="77777777" w:rsidR="00C41938" w:rsidRDefault="00C41938" w:rsidP="00D960CC">
            <w:pPr>
              <w:rPr>
                <w:color w:val="000000"/>
                <w:sz w:val="22"/>
                <w:szCs w:val="22"/>
              </w:rPr>
            </w:pPr>
            <w:r>
              <w:rPr>
                <w:color w:val="000000"/>
                <w:sz w:val="22"/>
                <w:szCs w:val="22"/>
              </w:rPr>
              <w:t>Плотность населения</w:t>
            </w:r>
          </w:p>
        </w:tc>
        <w:tc>
          <w:tcPr>
            <w:tcW w:w="1377" w:type="dxa"/>
            <w:shd w:val="clear" w:color="auto" w:fill="auto"/>
            <w:vAlign w:val="center"/>
          </w:tcPr>
          <w:p w14:paraId="658763E1" w14:textId="77777777" w:rsidR="00C41938" w:rsidRDefault="00C41938" w:rsidP="00D960CC">
            <w:pPr>
              <w:jc w:val="center"/>
              <w:rPr>
                <w:color w:val="000000"/>
                <w:sz w:val="22"/>
                <w:szCs w:val="22"/>
              </w:rPr>
            </w:pPr>
            <w:r>
              <w:rPr>
                <w:color w:val="000000"/>
                <w:sz w:val="22"/>
                <w:szCs w:val="22"/>
              </w:rPr>
              <w:t>га/чел</w:t>
            </w:r>
          </w:p>
        </w:tc>
        <w:tc>
          <w:tcPr>
            <w:tcW w:w="1097" w:type="dxa"/>
            <w:shd w:val="clear" w:color="auto" w:fill="auto"/>
            <w:noWrap/>
            <w:vAlign w:val="center"/>
          </w:tcPr>
          <w:p w14:paraId="160F9C5C" w14:textId="77777777" w:rsidR="00C41938" w:rsidRPr="00935016" w:rsidRDefault="00C41938" w:rsidP="00D960CC">
            <w:pPr>
              <w:jc w:val="center"/>
              <w:rPr>
                <w:color w:val="000000"/>
                <w:sz w:val="22"/>
                <w:szCs w:val="22"/>
              </w:rPr>
            </w:pPr>
            <w:r w:rsidRPr="00935016">
              <w:rPr>
                <w:color w:val="000000"/>
                <w:sz w:val="22"/>
                <w:szCs w:val="22"/>
              </w:rPr>
              <w:t>13,1</w:t>
            </w:r>
          </w:p>
        </w:tc>
        <w:tc>
          <w:tcPr>
            <w:tcW w:w="1371" w:type="dxa"/>
            <w:shd w:val="clear" w:color="auto" w:fill="auto"/>
            <w:noWrap/>
            <w:vAlign w:val="center"/>
          </w:tcPr>
          <w:p w14:paraId="6FEE454B" w14:textId="77777777" w:rsidR="00C41938" w:rsidRPr="00935016" w:rsidRDefault="00C41938" w:rsidP="00D960CC">
            <w:pPr>
              <w:jc w:val="center"/>
              <w:rPr>
                <w:color w:val="000000"/>
                <w:sz w:val="22"/>
                <w:szCs w:val="22"/>
              </w:rPr>
            </w:pPr>
            <w:r w:rsidRPr="00935016">
              <w:rPr>
                <w:sz w:val="20"/>
              </w:rPr>
              <w:t>13,6</w:t>
            </w:r>
          </w:p>
        </w:tc>
        <w:tc>
          <w:tcPr>
            <w:tcW w:w="829" w:type="dxa"/>
            <w:shd w:val="clear" w:color="auto" w:fill="auto"/>
            <w:noWrap/>
            <w:vAlign w:val="center"/>
          </w:tcPr>
          <w:p w14:paraId="22E54037" w14:textId="77777777" w:rsidR="00C41938" w:rsidRPr="00935016" w:rsidRDefault="00C41938" w:rsidP="00D960CC">
            <w:pPr>
              <w:jc w:val="center"/>
              <w:rPr>
                <w:color w:val="000000"/>
                <w:sz w:val="22"/>
                <w:szCs w:val="22"/>
              </w:rPr>
            </w:pPr>
            <w:r w:rsidRPr="00935016">
              <w:rPr>
                <w:sz w:val="20"/>
              </w:rPr>
              <w:t>13,7</w:t>
            </w:r>
          </w:p>
        </w:tc>
      </w:tr>
    </w:tbl>
    <w:p w14:paraId="755754CF" w14:textId="77777777" w:rsidR="00C41938" w:rsidRPr="00263C96" w:rsidRDefault="00C41938" w:rsidP="00C41938">
      <w:pPr>
        <w:pStyle w:val="3"/>
        <w:spacing w:after="120" w:line="276" w:lineRule="auto"/>
        <w:rPr>
          <w:rFonts w:ascii="Times New Roman" w:hAnsi="Times New Roman"/>
          <w:sz w:val="24"/>
          <w:szCs w:val="24"/>
        </w:rPr>
      </w:pPr>
      <w:bookmarkStart w:id="30" w:name="_Toc170246352"/>
      <w:r w:rsidRPr="00263C96">
        <w:rPr>
          <w:rFonts w:ascii="Times New Roman" w:hAnsi="Times New Roman"/>
          <w:sz w:val="24"/>
          <w:szCs w:val="24"/>
        </w:rPr>
        <w:t>Основные мероприятия по развитию жилищного фонда</w:t>
      </w:r>
      <w:bookmarkEnd w:id="30"/>
    </w:p>
    <w:p w14:paraId="325D7F36" w14:textId="77777777" w:rsidR="00C41938" w:rsidRPr="00263C96" w:rsidRDefault="00C41938" w:rsidP="00C41938">
      <w:pPr>
        <w:suppressAutoHyphens/>
        <w:spacing w:line="276" w:lineRule="auto"/>
        <w:jc w:val="both"/>
      </w:pPr>
      <w:r w:rsidRPr="00263C96">
        <w:t>Для решения этой задачи Схемой  предлагается:</w:t>
      </w:r>
    </w:p>
    <w:p w14:paraId="47E617C1" w14:textId="77777777" w:rsidR="00C41938" w:rsidRPr="00263C96" w:rsidRDefault="00C41938" w:rsidP="00C41938">
      <w:pPr>
        <w:numPr>
          <w:ilvl w:val="0"/>
          <w:numId w:val="26"/>
        </w:numPr>
        <w:suppressAutoHyphens/>
        <w:spacing w:line="276" w:lineRule="auto"/>
        <w:ind w:left="0" w:firstLine="0"/>
        <w:jc w:val="both"/>
      </w:pPr>
      <w:r w:rsidRPr="00263C96">
        <w:t>снести ветхий жилищный фонд;</w:t>
      </w:r>
    </w:p>
    <w:p w14:paraId="612A187C" w14:textId="77777777" w:rsidR="00C41938" w:rsidRPr="00263C96" w:rsidRDefault="00C41938" w:rsidP="00C41938">
      <w:pPr>
        <w:numPr>
          <w:ilvl w:val="0"/>
          <w:numId w:val="26"/>
        </w:numPr>
        <w:suppressAutoHyphens/>
        <w:spacing w:line="276" w:lineRule="auto"/>
        <w:ind w:left="0" w:firstLine="0"/>
        <w:jc w:val="both"/>
      </w:pPr>
      <w:r w:rsidRPr="00263C96">
        <w:t>предусмотреть строительство жилых домов различных типов для удовлетворения потребностей различных категорий населения.</w:t>
      </w:r>
    </w:p>
    <w:p w14:paraId="26FA30EE" w14:textId="77777777" w:rsidR="00C41938" w:rsidRPr="00263C96" w:rsidRDefault="00C41938" w:rsidP="00C41938">
      <w:pPr>
        <w:spacing w:before="240" w:after="120" w:line="276" w:lineRule="auto"/>
        <w:rPr>
          <w:b/>
          <w:bCs/>
          <w:iCs/>
        </w:rPr>
      </w:pPr>
      <w:bookmarkStart w:id="31" w:name="_Toc236633038"/>
      <w:bookmarkStart w:id="32" w:name="_Toc236633281"/>
      <w:r w:rsidRPr="00263C96">
        <w:rPr>
          <w:b/>
          <w:bCs/>
          <w:iCs/>
        </w:rPr>
        <w:t>Расчет объемов нового жилищного строительства</w:t>
      </w:r>
      <w:bookmarkEnd w:id="31"/>
      <w:bookmarkEnd w:id="32"/>
    </w:p>
    <w:p w14:paraId="6733D2CE" w14:textId="77777777" w:rsidR="00C41938" w:rsidRPr="00263C96" w:rsidRDefault="00C41938" w:rsidP="00C41938">
      <w:pPr>
        <w:suppressAutoHyphens/>
        <w:spacing w:line="276" w:lineRule="auto"/>
        <w:jc w:val="both"/>
      </w:pPr>
      <w:r w:rsidRPr="00263C96">
        <w:t>1. Существующий жилищный фонд на 01.01.20</w:t>
      </w:r>
      <w:r>
        <w:t>21</w:t>
      </w:r>
      <w:r w:rsidRPr="00263C96">
        <w:t xml:space="preserve">г. – </w:t>
      </w:r>
      <w:r>
        <w:t>19,7тыс.</w:t>
      </w:r>
      <w:r w:rsidRPr="00263C96">
        <w:t>м</w:t>
      </w:r>
      <w:r w:rsidRPr="00263C96">
        <w:rPr>
          <w:vertAlign w:val="superscript"/>
        </w:rPr>
        <w:t>2</w:t>
      </w:r>
      <w:r w:rsidRPr="00263C96">
        <w:t xml:space="preserve"> общей площади.</w:t>
      </w:r>
    </w:p>
    <w:p w14:paraId="4A2B1974" w14:textId="77777777" w:rsidR="00C41938" w:rsidRPr="00905390" w:rsidRDefault="00C41938" w:rsidP="00C41938">
      <w:pPr>
        <w:suppressAutoHyphens/>
        <w:spacing w:line="276" w:lineRule="auto"/>
        <w:jc w:val="both"/>
      </w:pPr>
      <w:r w:rsidRPr="00263C96">
        <w:t xml:space="preserve">2. Потребность в жилищном фонде на 1-й  этап СВ: </w:t>
      </w:r>
      <w:r>
        <w:t>300</w:t>
      </w:r>
      <w:r w:rsidRPr="00263C96">
        <w:t xml:space="preserve"> м2</w:t>
      </w:r>
    </w:p>
    <w:p w14:paraId="727C5134" w14:textId="77777777" w:rsidR="00C41938" w:rsidRPr="00263C96" w:rsidRDefault="00C41938" w:rsidP="00C41938">
      <w:pPr>
        <w:suppressAutoHyphens/>
        <w:spacing w:line="276" w:lineRule="auto"/>
        <w:jc w:val="both"/>
      </w:pPr>
      <w:r w:rsidRPr="00263C96">
        <w:t xml:space="preserve">3. Потребность в жилищном фонде на 2-й этап СВ :  </w:t>
      </w:r>
      <w:r>
        <w:t>300</w:t>
      </w:r>
      <w:r w:rsidRPr="00263C96">
        <w:t xml:space="preserve"> м</w:t>
      </w:r>
      <w:r w:rsidRPr="00263C96">
        <w:rPr>
          <w:vertAlign w:val="superscript"/>
        </w:rPr>
        <w:t>2</w:t>
      </w:r>
      <w:r w:rsidRPr="00263C96">
        <w:t xml:space="preserve"> </w:t>
      </w:r>
    </w:p>
    <w:p w14:paraId="26441E78" w14:textId="77777777" w:rsidR="00C41938" w:rsidRPr="00263C96" w:rsidRDefault="00C41938" w:rsidP="00C41938">
      <w:pPr>
        <w:suppressAutoHyphens/>
        <w:spacing w:line="276" w:lineRule="auto"/>
        <w:jc w:val="both"/>
      </w:pPr>
      <w:r w:rsidRPr="002D356F">
        <w:t>4. Перспективная обеспеченность населения жилищным фондом в м</w:t>
      </w:r>
      <w:r w:rsidRPr="002D356F">
        <w:rPr>
          <w:vertAlign w:val="superscript"/>
        </w:rPr>
        <w:t>2</w:t>
      </w:r>
      <w:r w:rsidRPr="002D356F">
        <w:t xml:space="preserve">/чел. – </w:t>
      </w:r>
      <w:r w:rsidRPr="00935016">
        <w:rPr>
          <w:color w:val="000000" w:themeColor="text1"/>
        </w:rPr>
        <w:t>39,8м2</w:t>
      </w:r>
      <w:r w:rsidRPr="002D356F">
        <w:t>/чел</w:t>
      </w:r>
    </w:p>
    <w:p w14:paraId="1E51AEB3" w14:textId="77777777" w:rsidR="00C41938" w:rsidRPr="00263C96" w:rsidRDefault="00C41938" w:rsidP="00C41938">
      <w:pPr>
        <w:suppressAutoHyphens/>
        <w:spacing w:line="276" w:lineRule="auto"/>
        <w:jc w:val="both"/>
        <w:rPr>
          <w:bCs/>
        </w:rPr>
      </w:pPr>
      <w:r w:rsidRPr="00263C96">
        <w:rPr>
          <w:bCs/>
        </w:rPr>
        <w:t xml:space="preserve">Однако учитывая существующие и ожидаемые экономические трудности в национальной и региональной экономике на второй этап схемы водоснабжения и водоотведения </w:t>
      </w:r>
      <w:r>
        <w:rPr>
          <w:bCs/>
        </w:rPr>
        <w:t>МО</w:t>
      </w:r>
      <w:r w:rsidRPr="00263C96">
        <w:rPr>
          <w:bCs/>
        </w:rPr>
        <w:t xml:space="preserve"> следует данный объем строительства </w:t>
      </w:r>
      <w:r>
        <w:rPr>
          <w:bCs/>
        </w:rPr>
        <w:t>также оставить на уровне  300</w:t>
      </w:r>
      <w:r w:rsidRPr="00263C96">
        <w:t xml:space="preserve"> м</w:t>
      </w:r>
      <w:r w:rsidRPr="00263C96">
        <w:rPr>
          <w:vertAlign w:val="superscript"/>
        </w:rPr>
        <w:t>2</w:t>
      </w:r>
      <w:r w:rsidRPr="00263C96">
        <w:t xml:space="preserve"> общей площади. Это будет соответствовать обеспеченности жильем одного человека в </w:t>
      </w:r>
      <w:r>
        <w:t>достигнутых рамках по Курской области.</w:t>
      </w:r>
    </w:p>
    <w:p w14:paraId="3EA7B8FB" w14:textId="77777777" w:rsidR="00C41938" w:rsidRPr="00263C96" w:rsidRDefault="00C41938" w:rsidP="00C41938">
      <w:pPr>
        <w:suppressAutoHyphens/>
        <w:spacing w:line="276" w:lineRule="auto"/>
        <w:jc w:val="center"/>
      </w:pPr>
    </w:p>
    <w:p w14:paraId="4370589D" w14:textId="7363F775" w:rsidR="00C41938" w:rsidRPr="00C73C9E" w:rsidRDefault="00C41938" w:rsidP="00C41938">
      <w:pPr>
        <w:autoSpaceDE w:val="0"/>
        <w:autoSpaceDN w:val="0"/>
        <w:adjustRightInd w:val="0"/>
        <w:spacing w:line="276" w:lineRule="auto"/>
        <w:rPr>
          <w:b/>
          <w:color w:val="000000"/>
        </w:rPr>
      </w:pPr>
      <w:r>
        <w:rPr>
          <w:b/>
          <w:color w:val="000000"/>
        </w:rPr>
        <w:t>3.1.4</w:t>
      </w:r>
      <w:r w:rsidRPr="00C73C9E">
        <w:rPr>
          <w:b/>
          <w:color w:val="000000"/>
        </w:rPr>
        <w:t>. Прогноз перспективной застройки на период до 202</w:t>
      </w:r>
      <w:r>
        <w:rPr>
          <w:b/>
          <w:color w:val="000000"/>
        </w:rPr>
        <w:t>8</w:t>
      </w:r>
      <w:r w:rsidRPr="00C73C9E">
        <w:rPr>
          <w:b/>
          <w:color w:val="000000"/>
        </w:rPr>
        <w:t xml:space="preserve"> г.</w:t>
      </w:r>
    </w:p>
    <w:p w14:paraId="48045A4C" w14:textId="77777777" w:rsidR="00C41938" w:rsidRPr="00263C96" w:rsidRDefault="00C41938" w:rsidP="00C41938">
      <w:pPr>
        <w:autoSpaceDE w:val="0"/>
        <w:autoSpaceDN w:val="0"/>
        <w:adjustRightInd w:val="0"/>
        <w:jc w:val="both"/>
        <w:rPr>
          <w:color w:val="000000"/>
        </w:rPr>
      </w:pPr>
      <w:r w:rsidRPr="00263C96">
        <w:rPr>
          <w:color w:val="000000"/>
        </w:rPr>
        <w:t xml:space="preserve">    . В период  с 202</w:t>
      </w:r>
      <w:r>
        <w:rPr>
          <w:color w:val="000000"/>
        </w:rPr>
        <w:t>3</w:t>
      </w:r>
      <w:r w:rsidRPr="00263C96">
        <w:rPr>
          <w:color w:val="000000"/>
        </w:rPr>
        <w:t xml:space="preserve"> по 202</w:t>
      </w:r>
      <w:r>
        <w:rPr>
          <w:color w:val="000000"/>
        </w:rPr>
        <w:t>8</w:t>
      </w:r>
      <w:r w:rsidRPr="00263C96">
        <w:rPr>
          <w:color w:val="000000"/>
        </w:rPr>
        <w:t xml:space="preserve"> гг. перспективная застройка определялась </w:t>
      </w:r>
      <w:proofErr w:type="spellStart"/>
      <w:r w:rsidRPr="00263C96">
        <w:rPr>
          <w:color w:val="000000"/>
        </w:rPr>
        <w:t>экспертно</w:t>
      </w:r>
      <w:proofErr w:type="spellEnd"/>
      <w:r w:rsidRPr="00263C96">
        <w:rPr>
          <w:color w:val="000000"/>
        </w:rPr>
        <w:t xml:space="preserve"> по данным, представленным </w:t>
      </w:r>
      <w:r>
        <w:rPr>
          <w:color w:val="000000"/>
        </w:rPr>
        <w:t>МО</w:t>
      </w:r>
      <w:r w:rsidRPr="00263C96">
        <w:rPr>
          <w:color w:val="000000"/>
        </w:rPr>
        <w:t>:</w:t>
      </w:r>
    </w:p>
    <w:p w14:paraId="6A08F896" w14:textId="77777777" w:rsidR="00C41938" w:rsidRPr="00263C96" w:rsidRDefault="00C41938" w:rsidP="00C41938">
      <w:pPr>
        <w:autoSpaceDE w:val="0"/>
        <w:autoSpaceDN w:val="0"/>
        <w:adjustRightInd w:val="0"/>
        <w:rPr>
          <w:color w:val="000000"/>
        </w:rPr>
      </w:pPr>
      <w:r w:rsidRPr="00263C96">
        <w:rPr>
          <w:color w:val="000000"/>
        </w:rPr>
        <w:t xml:space="preserve">• плотности населения территории муниципального образования– </w:t>
      </w:r>
      <w:r>
        <w:rPr>
          <w:color w:val="000000"/>
        </w:rPr>
        <w:t>13,78га</w:t>
      </w:r>
      <w:r w:rsidRPr="00263C96">
        <w:rPr>
          <w:color w:val="000000"/>
        </w:rPr>
        <w:t>/чел;</w:t>
      </w:r>
    </w:p>
    <w:p w14:paraId="753590AB" w14:textId="77777777" w:rsidR="00C41938" w:rsidRPr="00263C96" w:rsidRDefault="00C41938" w:rsidP="00C41938">
      <w:pPr>
        <w:autoSpaceDE w:val="0"/>
        <w:autoSpaceDN w:val="0"/>
        <w:adjustRightInd w:val="0"/>
        <w:rPr>
          <w:color w:val="000000"/>
        </w:rPr>
      </w:pPr>
      <w:r w:rsidRPr="00263C96">
        <w:rPr>
          <w:color w:val="000000"/>
        </w:rPr>
        <w:t xml:space="preserve">• расчётной обеспеченности населения жилищным фондом – </w:t>
      </w:r>
      <w:r>
        <w:rPr>
          <w:color w:val="000000"/>
        </w:rPr>
        <w:t>39,8</w:t>
      </w:r>
      <w:r w:rsidRPr="00263C96">
        <w:rPr>
          <w:color w:val="000000"/>
        </w:rPr>
        <w:t>м2/чел.</w:t>
      </w:r>
    </w:p>
    <w:p w14:paraId="22FBEBD4" w14:textId="77777777" w:rsidR="00C41938" w:rsidRPr="00263C96" w:rsidRDefault="00C41938" w:rsidP="00C41938">
      <w:pPr>
        <w:autoSpaceDE w:val="0"/>
        <w:autoSpaceDN w:val="0"/>
        <w:adjustRightInd w:val="0"/>
        <w:jc w:val="both"/>
        <w:rPr>
          <w:color w:val="000000"/>
        </w:rPr>
      </w:pPr>
      <w:r w:rsidRPr="00263C96">
        <w:rPr>
          <w:color w:val="000000"/>
        </w:rPr>
        <w:t>Из представленных данных видно, что в период до 202</w:t>
      </w:r>
      <w:r w:rsidRPr="00E503F1">
        <w:rPr>
          <w:color w:val="000000"/>
        </w:rPr>
        <w:t>7</w:t>
      </w:r>
      <w:r w:rsidRPr="00263C96">
        <w:rPr>
          <w:color w:val="000000"/>
        </w:rPr>
        <w:t xml:space="preserve"> г. в </w:t>
      </w:r>
      <w:r>
        <w:rPr>
          <w:color w:val="000000"/>
        </w:rPr>
        <w:t>МО</w:t>
      </w:r>
      <w:r w:rsidRPr="00263C96">
        <w:rPr>
          <w:color w:val="000000"/>
        </w:rPr>
        <w:t xml:space="preserve"> прогнозируется прирост фондов строительных площадей    на уровне </w:t>
      </w:r>
      <w:r>
        <w:rPr>
          <w:color w:val="000000"/>
        </w:rPr>
        <w:t>3</w:t>
      </w:r>
      <w:r w:rsidRPr="00263C96">
        <w:rPr>
          <w:color w:val="000000"/>
        </w:rPr>
        <w:t>00м2.  Наибольший прирост фондов строительных площадей в период с 20</w:t>
      </w:r>
      <w:r>
        <w:rPr>
          <w:color w:val="000000"/>
        </w:rPr>
        <w:t>2</w:t>
      </w:r>
      <w:r w:rsidRPr="00E503F1">
        <w:rPr>
          <w:color w:val="000000"/>
        </w:rPr>
        <w:t>3</w:t>
      </w:r>
      <w:r w:rsidRPr="00263C96">
        <w:rPr>
          <w:color w:val="000000"/>
        </w:rPr>
        <w:t xml:space="preserve"> по 202</w:t>
      </w:r>
      <w:r w:rsidRPr="00E503F1">
        <w:rPr>
          <w:color w:val="000000"/>
        </w:rPr>
        <w:t>7</w:t>
      </w:r>
      <w:r w:rsidRPr="00263C96">
        <w:rPr>
          <w:color w:val="000000"/>
        </w:rPr>
        <w:t xml:space="preserve"> гг. прогнозируется</w:t>
      </w:r>
      <w:r>
        <w:rPr>
          <w:color w:val="000000"/>
        </w:rPr>
        <w:t xml:space="preserve"> только </w:t>
      </w:r>
      <w:r w:rsidRPr="00263C96">
        <w:rPr>
          <w:color w:val="000000"/>
        </w:rPr>
        <w:t xml:space="preserve"> в частном секторе.</w:t>
      </w:r>
    </w:p>
    <w:p w14:paraId="3592F9A9" w14:textId="49F2530C" w:rsidR="00C41938" w:rsidRDefault="00C41938" w:rsidP="00C41938">
      <w:pPr>
        <w:rPr>
          <w:color w:val="000000"/>
        </w:rPr>
      </w:pPr>
      <w:r w:rsidRPr="00263C96">
        <w:rPr>
          <w:color w:val="000000"/>
        </w:rPr>
        <w:t>Динамика  перспективной застройки с 202</w:t>
      </w:r>
      <w:r w:rsidRPr="00E503F1">
        <w:rPr>
          <w:color w:val="000000"/>
        </w:rPr>
        <w:t>3</w:t>
      </w:r>
      <w:r w:rsidRPr="00263C96">
        <w:rPr>
          <w:color w:val="000000"/>
        </w:rPr>
        <w:t xml:space="preserve"> по 202</w:t>
      </w:r>
      <w:r w:rsidRPr="00E503F1">
        <w:rPr>
          <w:color w:val="000000"/>
        </w:rPr>
        <w:t>7</w:t>
      </w:r>
      <w:r w:rsidRPr="00263C96">
        <w:rPr>
          <w:color w:val="000000"/>
        </w:rPr>
        <w:t xml:space="preserve">годы представлена  в таблице </w:t>
      </w:r>
      <w:r>
        <w:rPr>
          <w:color w:val="000000"/>
        </w:rPr>
        <w:t>3.5</w:t>
      </w:r>
      <w:r w:rsidRPr="00263C96">
        <w:rPr>
          <w:color w:val="000000"/>
        </w:rPr>
        <w:t>.</w:t>
      </w:r>
    </w:p>
    <w:p w14:paraId="62809379" w14:textId="77777777" w:rsidR="00C41938" w:rsidRPr="00263C96" w:rsidRDefault="00C41938" w:rsidP="00C41938">
      <w:pPr>
        <w:rPr>
          <w:color w:val="000000"/>
        </w:rPr>
      </w:pPr>
    </w:p>
    <w:p w14:paraId="79A662F1" w14:textId="77777777" w:rsidR="00C41938" w:rsidRPr="00263C96" w:rsidRDefault="00C41938" w:rsidP="00C41938">
      <w:pPr>
        <w:rPr>
          <w:b/>
          <w:color w:val="000000"/>
          <w:sz w:val="22"/>
          <w:szCs w:val="22"/>
        </w:rPr>
      </w:pPr>
    </w:p>
    <w:p w14:paraId="7F2EBD85" w14:textId="2C8F50C7" w:rsidR="00C41938" w:rsidRPr="00263C96" w:rsidRDefault="00C41938" w:rsidP="00C41938">
      <w:pPr>
        <w:spacing w:line="276" w:lineRule="auto"/>
        <w:rPr>
          <w:b/>
          <w:color w:val="000000"/>
          <w:sz w:val="22"/>
          <w:szCs w:val="22"/>
        </w:rPr>
      </w:pPr>
      <w:r w:rsidRPr="00263C96">
        <w:rPr>
          <w:b/>
          <w:color w:val="000000"/>
          <w:sz w:val="22"/>
          <w:szCs w:val="22"/>
        </w:rPr>
        <w:t xml:space="preserve">Таблица </w:t>
      </w:r>
      <w:r>
        <w:rPr>
          <w:b/>
          <w:color w:val="000000"/>
          <w:sz w:val="22"/>
          <w:szCs w:val="22"/>
        </w:rPr>
        <w:t>3.5</w:t>
      </w:r>
      <w:r w:rsidRPr="00263C96">
        <w:rPr>
          <w:b/>
          <w:color w:val="000000"/>
          <w:sz w:val="22"/>
          <w:szCs w:val="22"/>
        </w:rPr>
        <w:t>. Динамика  перспективной застройки с 202</w:t>
      </w:r>
      <w:r w:rsidRPr="00E503F1">
        <w:rPr>
          <w:b/>
          <w:color w:val="000000"/>
          <w:sz w:val="22"/>
          <w:szCs w:val="22"/>
        </w:rPr>
        <w:t>3</w:t>
      </w:r>
      <w:r w:rsidRPr="00263C96">
        <w:rPr>
          <w:b/>
          <w:color w:val="000000"/>
          <w:sz w:val="22"/>
          <w:szCs w:val="22"/>
        </w:rPr>
        <w:t xml:space="preserve"> по 202</w:t>
      </w:r>
      <w:r w:rsidRPr="00E503F1">
        <w:rPr>
          <w:b/>
          <w:color w:val="000000"/>
          <w:sz w:val="22"/>
          <w:szCs w:val="22"/>
        </w:rPr>
        <w:t>7</w:t>
      </w:r>
      <w:r w:rsidRPr="00263C96">
        <w:rPr>
          <w:b/>
          <w:color w:val="000000"/>
          <w:sz w:val="22"/>
          <w:szCs w:val="22"/>
        </w:rPr>
        <w:t>годы</w:t>
      </w:r>
    </w:p>
    <w:tbl>
      <w:tblPr>
        <w:tblW w:w="9874" w:type="dxa"/>
        <w:jc w:val="center"/>
        <w:tblLook w:val="0000" w:firstRow="0" w:lastRow="0" w:firstColumn="0" w:lastColumn="0" w:noHBand="0" w:noVBand="0"/>
      </w:tblPr>
      <w:tblGrid>
        <w:gridCol w:w="4270"/>
        <w:gridCol w:w="920"/>
        <w:gridCol w:w="884"/>
        <w:gridCol w:w="960"/>
        <w:gridCol w:w="960"/>
        <w:gridCol w:w="960"/>
        <w:gridCol w:w="920"/>
      </w:tblGrid>
      <w:tr w:rsidR="00C41938" w:rsidRPr="00E67244" w14:paraId="65960B63" w14:textId="77777777" w:rsidTr="00D960CC">
        <w:trPr>
          <w:trHeight w:val="264"/>
          <w:jc w:val="center"/>
        </w:trPr>
        <w:tc>
          <w:tcPr>
            <w:tcW w:w="4270"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3F298ED4" w14:textId="77777777" w:rsidR="00C41938" w:rsidRPr="00E67244" w:rsidRDefault="00C41938" w:rsidP="00D960CC">
            <w:pPr>
              <w:spacing w:line="276" w:lineRule="auto"/>
              <w:jc w:val="center"/>
              <w:rPr>
                <w:sz w:val="22"/>
                <w:szCs w:val="22"/>
              </w:rPr>
            </w:pPr>
            <w:r w:rsidRPr="00E67244">
              <w:rPr>
                <w:sz w:val="22"/>
                <w:szCs w:val="22"/>
              </w:rPr>
              <w:t>Показатели</w:t>
            </w:r>
          </w:p>
        </w:tc>
        <w:tc>
          <w:tcPr>
            <w:tcW w:w="920" w:type="dxa"/>
            <w:tcBorders>
              <w:top w:val="single" w:sz="4" w:space="0" w:color="auto"/>
              <w:left w:val="nil"/>
              <w:bottom w:val="single" w:sz="4" w:space="0" w:color="auto"/>
              <w:right w:val="single" w:sz="4" w:space="0" w:color="auto"/>
            </w:tcBorders>
            <w:shd w:val="clear" w:color="auto" w:fill="D9D9D9"/>
            <w:noWrap/>
            <w:vAlign w:val="center"/>
          </w:tcPr>
          <w:p w14:paraId="38592A11" w14:textId="77777777" w:rsidR="00C41938" w:rsidRPr="00E67244" w:rsidRDefault="00C41938" w:rsidP="00D960CC">
            <w:pPr>
              <w:spacing w:line="276" w:lineRule="auto"/>
              <w:jc w:val="center"/>
              <w:rPr>
                <w:sz w:val="22"/>
                <w:szCs w:val="22"/>
              </w:rPr>
            </w:pPr>
            <w:proofErr w:type="spellStart"/>
            <w:r w:rsidRPr="00E67244">
              <w:rPr>
                <w:sz w:val="22"/>
                <w:szCs w:val="22"/>
              </w:rPr>
              <w:t>Ед.изм</w:t>
            </w:r>
            <w:proofErr w:type="spellEnd"/>
            <w:r w:rsidRPr="00E67244">
              <w:rPr>
                <w:sz w:val="22"/>
                <w:szCs w:val="22"/>
              </w:rPr>
              <w:t>.</w:t>
            </w:r>
          </w:p>
        </w:tc>
        <w:tc>
          <w:tcPr>
            <w:tcW w:w="884" w:type="dxa"/>
            <w:tcBorders>
              <w:top w:val="single" w:sz="4" w:space="0" w:color="auto"/>
              <w:left w:val="nil"/>
              <w:bottom w:val="single" w:sz="4" w:space="0" w:color="auto"/>
              <w:right w:val="single" w:sz="4" w:space="0" w:color="auto"/>
            </w:tcBorders>
            <w:shd w:val="clear" w:color="auto" w:fill="D9D9D9"/>
            <w:noWrap/>
            <w:vAlign w:val="center"/>
          </w:tcPr>
          <w:p w14:paraId="4FAF99DA" w14:textId="77777777" w:rsidR="00C41938" w:rsidRPr="00E67244" w:rsidRDefault="00C41938" w:rsidP="00D960CC">
            <w:pPr>
              <w:spacing w:line="276" w:lineRule="auto"/>
              <w:jc w:val="center"/>
              <w:rPr>
                <w:sz w:val="20"/>
              </w:rPr>
            </w:pPr>
            <w:r w:rsidRPr="00E67244">
              <w:rPr>
                <w:sz w:val="20"/>
              </w:rPr>
              <w:t>2024</w:t>
            </w:r>
          </w:p>
        </w:tc>
        <w:tc>
          <w:tcPr>
            <w:tcW w:w="960" w:type="dxa"/>
            <w:tcBorders>
              <w:top w:val="single" w:sz="4" w:space="0" w:color="auto"/>
              <w:left w:val="nil"/>
              <w:bottom w:val="single" w:sz="4" w:space="0" w:color="auto"/>
              <w:right w:val="single" w:sz="4" w:space="0" w:color="auto"/>
            </w:tcBorders>
            <w:shd w:val="clear" w:color="auto" w:fill="D9D9D9"/>
            <w:noWrap/>
            <w:vAlign w:val="center"/>
          </w:tcPr>
          <w:p w14:paraId="1EAE2B92" w14:textId="77777777" w:rsidR="00C41938" w:rsidRPr="00E67244" w:rsidRDefault="00C41938" w:rsidP="00D960CC">
            <w:pPr>
              <w:spacing w:line="276" w:lineRule="auto"/>
              <w:jc w:val="center"/>
              <w:rPr>
                <w:sz w:val="20"/>
              </w:rPr>
            </w:pPr>
            <w:r w:rsidRPr="00E67244">
              <w:rPr>
                <w:sz w:val="20"/>
              </w:rPr>
              <w:t>2025</w:t>
            </w:r>
          </w:p>
        </w:tc>
        <w:tc>
          <w:tcPr>
            <w:tcW w:w="960" w:type="dxa"/>
            <w:tcBorders>
              <w:top w:val="single" w:sz="4" w:space="0" w:color="auto"/>
              <w:left w:val="nil"/>
              <w:bottom w:val="single" w:sz="4" w:space="0" w:color="auto"/>
              <w:right w:val="single" w:sz="4" w:space="0" w:color="auto"/>
            </w:tcBorders>
            <w:shd w:val="clear" w:color="auto" w:fill="D9D9D9"/>
            <w:noWrap/>
            <w:vAlign w:val="center"/>
          </w:tcPr>
          <w:p w14:paraId="1ACA3EAF" w14:textId="77777777" w:rsidR="00C41938" w:rsidRPr="00E67244" w:rsidRDefault="00C41938" w:rsidP="00D960CC">
            <w:pPr>
              <w:spacing w:line="276" w:lineRule="auto"/>
              <w:jc w:val="center"/>
              <w:rPr>
                <w:sz w:val="20"/>
              </w:rPr>
            </w:pPr>
            <w:r w:rsidRPr="00E67244">
              <w:rPr>
                <w:sz w:val="20"/>
              </w:rPr>
              <w:t>2026</w:t>
            </w:r>
          </w:p>
        </w:tc>
        <w:tc>
          <w:tcPr>
            <w:tcW w:w="960" w:type="dxa"/>
            <w:tcBorders>
              <w:top w:val="single" w:sz="4" w:space="0" w:color="auto"/>
              <w:left w:val="nil"/>
              <w:bottom w:val="single" w:sz="4" w:space="0" w:color="auto"/>
              <w:right w:val="single" w:sz="4" w:space="0" w:color="auto"/>
            </w:tcBorders>
            <w:shd w:val="clear" w:color="auto" w:fill="D9D9D9"/>
            <w:noWrap/>
            <w:vAlign w:val="center"/>
          </w:tcPr>
          <w:p w14:paraId="5BD36D5B" w14:textId="77777777" w:rsidR="00C41938" w:rsidRPr="00E67244" w:rsidRDefault="00C41938" w:rsidP="00D960CC">
            <w:pPr>
              <w:spacing w:line="276" w:lineRule="auto"/>
              <w:jc w:val="center"/>
              <w:rPr>
                <w:sz w:val="20"/>
              </w:rPr>
            </w:pPr>
            <w:r w:rsidRPr="00E67244">
              <w:rPr>
                <w:sz w:val="20"/>
              </w:rPr>
              <w:t>2027</w:t>
            </w:r>
          </w:p>
        </w:tc>
        <w:tc>
          <w:tcPr>
            <w:tcW w:w="920" w:type="dxa"/>
            <w:tcBorders>
              <w:top w:val="single" w:sz="4" w:space="0" w:color="auto"/>
              <w:left w:val="nil"/>
              <w:bottom w:val="single" w:sz="4" w:space="0" w:color="auto"/>
              <w:right w:val="single" w:sz="4" w:space="0" w:color="auto"/>
            </w:tcBorders>
            <w:shd w:val="clear" w:color="auto" w:fill="D9D9D9"/>
            <w:noWrap/>
            <w:vAlign w:val="center"/>
          </w:tcPr>
          <w:p w14:paraId="59171539" w14:textId="77777777" w:rsidR="00C41938" w:rsidRPr="00E67244" w:rsidRDefault="00C41938" w:rsidP="00D960CC">
            <w:pPr>
              <w:spacing w:line="276" w:lineRule="auto"/>
              <w:jc w:val="center"/>
              <w:rPr>
                <w:sz w:val="20"/>
              </w:rPr>
            </w:pPr>
            <w:r w:rsidRPr="00E67244">
              <w:rPr>
                <w:sz w:val="20"/>
              </w:rPr>
              <w:t>202</w:t>
            </w:r>
            <w:r>
              <w:rPr>
                <w:sz w:val="20"/>
              </w:rPr>
              <w:t>8</w:t>
            </w:r>
          </w:p>
        </w:tc>
      </w:tr>
      <w:tr w:rsidR="00C41938" w:rsidRPr="00E67244" w14:paraId="340F45A6" w14:textId="77777777" w:rsidTr="00D960CC">
        <w:trPr>
          <w:trHeight w:val="272"/>
          <w:jc w:val="center"/>
        </w:trPr>
        <w:tc>
          <w:tcPr>
            <w:tcW w:w="4270" w:type="dxa"/>
            <w:tcBorders>
              <w:top w:val="single" w:sz="4" w:space="0" w:color="auto"/>
              <w:left w:val="single" w:sz="4" w:space="0" w:color="auto"/>
              <w:bottom w:val="single" w:sz="4" w:space="0" w:color="auto"/>
              <w:right w:val="single" w:sz="4" w:space="0" w:color="auto"/>
            </w:tcBorders>
            <w:shd w:val="clear" w:color="auto" w:fill="auto"/>
            <w:vAlign w:val="center"/>
          </w:tcPr>
          <w:p w14:paraId="483FD372" w14:textId="77777777" w:rsidR="00C41938" w:rsidRPr="00E67244" w:rsidRDefault="00C41938" w:rsidP="00D960CC">
            <w:pPr>
              <w:rPr>
                <w:color w:val="000000"/>
                <w:sz w:val="22"/>
                <w:szCs w:val="22"/>
              </w:rPr>
            </w:pPr>
            <w:r>
              <w:rPr>
                <w:color w:val="000000"/>
                <w:sz w:val="22"/>
                <w:szCs w:val="22"/>
              </w:rPr>
              <w:t>Ввод в эксплуатацию жилых домов общей площадью всего, в том числе:</w:t>
            </w:r>
          </w:p>
        </w:tc>
        <w:tc>
          <w:tcPr>
            <w:tcW w:w="920" w:type="dxa"/>
            <w:tcBorders>
              <w:top w:val="single" w:sz="4" w:space="0" w:color="auto"/>
              <w:left w:val="nil"/>
              <w:bottom w:val="single" w:sz="4" w:space="0" w:color="auto"/>
              <w:right w:val="single" w:sz="4" w:space="0" w:color="auto"/>
            </w:tcBorders>
            <w:shd w:val="clear" w:color="auto" w:fill="auto"/>
            <w:vAlign w:val="center"/>
          </w:tcPr>
          <w:p w14:paraId="539F8744" w14:textId="77777777" w:rsidR="00C41938" w:rsidRDefault="00C41938" w:rsidP="00D960CC">
            <w:pPr>
              <w:jc w:val="center"/>
              <w:rPr>
                <w:color w:val="000000"/>
                <w:sz w:val="22"/>
                <w:szCs w:val="22"/>
              </w:rPr>
            </w:pPr>
            <w:r>
              <w:rPr>
                <w:color w:val="000000"/>
                <w:sz w:val="22"/>
                <w:szCs w:val="22"/>
              </w:rPr>
              <w:t>м2</w:t>
            </w: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2A152727" w14:textId="77777777" w:rsidR="00C41938" w:rsidRPr="004014D9" w:rsidRDefault="00C41938" w:rsidP="00D960CC">
            <w:pPr>
              <w:jc w:val="center"/>
              <w:rPr>
                <w:sz w:val="20"/>
              </w:rPr>
            </w:pPr>
            <w:r>
              <w:rPr>
                <w:rFonts w:ascii="Arial" w:hAnsi="Arial" w:cs="Arial"/>
                <w:sz w:val="20"/>
              </w:rPr>
              <w:t>0</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088BC8C8" w14:textId="77777777" w:rsidR="00C41938" w:rsidRPr="004014D9" w:rsidRDefault="00C41938" w:rsidP="00D960CC">
            <w:pPr>
              <w:jc w:val="center"/>
              <w:rPr>
                <w:sz w:val="20"/>
              </w:rPr>
            </w:pPr>
            <w:r>
              <w:rPr>
                <w:rFonts w:ascii="Arial" w:hAnsi="Arial" w:cs="Arial"/>
                <w:sz w:val="20"/>
              </w:rPr>
              <w:t>100</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75A24A50" w14:textId="77777777" w:rsidR="00C41938" w:rsidRPr="004014D9" w:rsidRDefault="00C41938" w:rsidP="00D960CC">
            <w:pPr>
              <w:jc w:val="center"/>
              <w:rPr>
                <w:sz w:val="20"/>
              </w:rPr>
            </w:pPr>
            <w:r>
              <w:rPr>
                <w:rFonts w:ascii="Arial" w:hAnsi="Arial" w:cs="Arial"/>
                <w:sz w:val="20"/>
              </w:rPr>
              <w:t>0</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6E09DEF6" w14:textId="77777777" w:rsidR="00C41938" w:rsidRPr="004014D9" w:rsidRDefault="00C41938" w:rsidP="00D960CC">
            <w:pPr>
              <w:jc w:val="center"/>
              <w:rPr>
                <w:sz w:val="20"/>
              </w:rPr>
            </w:pPr>
            <w:r>
              <w:rPr>
                <w:rFonts w:ascii="Arial" w:hAnsi="Arial" w:cs="Arial"/>
                <w:sz w:val="20"/>
              </w:rPr>
              <w:t>100</w:t>
            </w:r>
          </w:p>
        </w:tc>
        <w:tc>
          <w:tcPr>
            <w:tcW w:w="920" w:type="dxa"/>
            <w:tcBorders>
              <w:top w:val="single" w:sz="4" w:space="0" w:color="auto"/>
              <w:left w:val="nil"/>
              <w:bottom w:val="single" w:sz="4" w:space="0" w:color="auto"/>
              <w:right w:val="single" w:sz="4" w:space="0" w:color="auto"/>
            </w:tcBorders>
            <w:shd w:val="clear" w:color="auto" w:fill="auto"/>
            <w:noWrap/>
            <w:vAlign w:val="center"/>
          </w:tcPr>
          <w:p w14:paraId="0BBB85F9" w14:textId="77777777" w:rsidR="00C41938" w:rsidRPr="004014D9" w:rsidRDefault="00C41938" w:rsidP="00D960CC">
            <w:pPr>
              <w:jc w:val="center"/>
              <w:rPr>
                <w:sz w:val="20"/>
              </w:rPr>
            </w:pPr>
            <w:r>
              <w:rPr>
                <w:rFonts w:ascii="Arial" w:hAnsi="Arial" w:cs="Arial"/>
                <w:sz w:val="20"/>
              </w:rPr>
              <w:t>0</w:t>
            </w:r>
          </w:p>
        </w:tc>
      </w:tr>
      <w:tr w:rsidR="00C41938" w:rsidRPr="00E67244" w14:paraId="2B21F417" w14:textId="77777777" w:rsidTr="00D960CC">
        <w:trPr>
          <w:trHeight w:val="264"/>
          <w:jc w:val="center"/>
        </w:trPr>
        <w:tc>
          <w:tcPr>
            <w:tcW w:w="4270" w:type="dxa"/>
            <w:tcBorders>
              <w:top w:val="single" w:sz="4" w:space="0" w:color="auto"/>
              <w:left w:val="single" w:sz="4" w:space="0" w:color="auto"/>
              <w:bottom w:val="single" w:sz="4" w:space="0" w:color="auto"/>
              <w:right w:val="single" w:sz="4" w:space="0" w:color="auto"/>
            </w:tcBorders>
            <w:shd w:val="clear" w:color="auto" w:fill="auto"/>
            <w:vAlign w:val="center"/>
          </w:tcPr>
          <w:p w14:paraId="48EFC0E1" w14:textId="77777777" w:rsidR="00C41938" w:rsidRPr="00E67244" w:rsidRDefault="00C41938" w:rsidP="00D960CC">
            <w:pPr>
              <w:rPr>
                <w:color w:val="000000"/>
                <w:sz w:val="22"/>
                <w:szCs w:val="22"/>
              </w:rPr>
            </w:pPr>
            <w:r>
              <w:rPr>
                <w:color w:val="000000"/>
                <w:sz w:val="22"/>
                <w:szCs w:val="22"/>
              </w:rPr>
              <w:lastRenderedPageBreak/>
              <w:t>-  многоэтажные жилые дома</w:t>
            </w:r>
          </w:p>
        </w:tc>
        <w:tc>
          <w:tcPr>
            <w:tcW w:w="920" w:type="dxa"/>
            <w:tcBorders>
              <w:top w:val="single" w:sz="4" w:space="0" w:color="auto"/>
              <w:left w:val="nil"/>
              <w:bottom w:val="single" w:sz="4" w:space="0" w:color="auto"/>
              <w:right w:val="single" w:sz="4" w:space="0" w:color="auto"/>
            </w:tcBorders>
            <w:shd w:val="clear" w:color="auto" w:fill="auto"/>
            <w:vAlign w:val="center"/>
          </w:tcPr>
          <w:p w14:paraId="30C74DD5" w14:textId="77777777" w:rsidR="00C41938" w:rsidRDefault="00C41938" w:rsidP="00D960CC">
            <w:pPr>
              <w:jc w:val="center"/>
              <w:rPr>
                <w:color w:val="000000"/>
                <w:sz w:val="22"/>
                <w:szCs w:val="22"/>
              </w:rPr>
            </w:pPr>
            <w:r>
              <w:rPr>
                <w:color w:val="000000"/>
                <w:sz w:val="22"/>
                <w:szCs w:val="22"/>
              </w:rPr>
              <w:t>м2</w:t>
            </w: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6901B2E7" w14:textId="77777777" w:rsidR="00C41938" w:rsidRPr="004014D9" w:rsidRDefault="00C41938" w:rsidP="00D960CC">
            <w:pPr>
              <w:jc w:val="center"/>
              <w:rPr>
                <w:color w:val="000000"/>
                <w:sz w:val="20"/>
              </w:rPr>
            </w:pPr>
            <w:r>
              <w:rPr>
                <w:rFonts w:ascii="Arial" w:hAnsi="Arial" w:cs="Arial"/>
                <w:sz w:val="20"/>
              </w:rPr>
              <w:t>0</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01392F8C" w14:textId="77777777" w:rsidR="00C41938" w:rsidRPr="004014D9" w:rsidRDefault="00C41938" w:rsidP="00D960CC">
            <w:pPr>
              <w:jc w:val="center"/>
              <w:rPr>
                <w:color w:val="000000"/>
                <w:sz w:val="20"/>
              </w:rPr>
            </w:pPr>
            <w:r>
              <w:rPr>
                <w:rFonts w:ascii="Arial" w:hAnsi="Arial" w:cs="Arial"/>
                <w:sz w:val="20"/>
              </w:rPr>
              <w:t>0</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09E1C95B" w14:textId="77777777" w:rsidR="00C41938" w:rsidRPr="004014D9" w:rsidRDefault="00C41938" w:rsidP="00D960CC">
            <w:pPr>
              <w:jc w:val="center"/>
              <w:rPr>
                <w:color w:val="000000"/>
                <w:sz w:val="20"/>
              </w:rPr>
            </w:pPr>
            <w:r>
              <w:rPr>
                <w:rFonts w:ascii="Arial" w:hAnsi="Arial" w:cs="Arial"/>
                <w:sz w:val="20"/>
              </w:rPr>
              <w:t>0</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35F66414" w14:textId="77777777" w:rsidR="00C41938" w:rsidRPr="004014D9" w:rsidRDefault="00C41938" w:rsidP="00D960CC">
            <w:pPr>
              <w:jc w:val="center"/>
              <w:rPr>
                <w:color w:val="000000"/>
                <w:sz w:val="20"/>
              </w:rPr>
            </w:pPr>
            <w:r>
              <w:rPr>
                <w:rFonts w:ascii="Arial" w:hAnsi="Arial" w:cs="Arial"/>
                <w:sz w:val="20"/>
              </w:rPr>
              <w:t>0</w:t>
            </w:r>
          </w:p>
        </w:tc>
        <w:tc>
          <w:tcPr>
            <w:tcW w:w="920" w:type="dxa"/>
            <w:tcBorders>
              <w:top w:val="single" w:sz="4" w:space="0" w:color="auto"/>
              <w:left w:val="nil"/>
              <w:bottom w:val="single" w:sz="4" w:space="0" w:color="auto"/>
              <w:right w:val="single" w:sz="4" w:space="0" w:color="auto"/>
            </w:tcBorders>
            <w:shd w:val="clear" w:color="auto" w:fill="auto"/>
            <w:noWrap/>
            <w:vAlign w:val="center"/>
          </w:tcPr>
          <w:p w14:paraId="486A2533" w14:textId="77777777" w:rsidR="00C41938" w:rsidRPr="004014D9" w:rsidRDefault="00C41938" w:rsidP="00D960CC">
            <w:pPr>
              <w:jc w:val="center"/>
              <w:rPr>
                <w:color w:val="000000"/>
                <w:sz w:val="20"/>
              </w:rPr>
            </w:pPr>
            <w:r>
              <w:rPr>
                <w:rFonts w:ascii="Arial" w:hAnsi="Arial" w:cs="Arial"/>
                <w:sz w:val="20"/>
              </w:rPr>
              <w:t>50</w:t>
            </w:r>
          </w:p>
        </w:tc>
      </w:tr>
      <w:tr w:rsidR="00C41938" w:rsidRPr="00E67244" w14:paraId="48E42BCF" w14:textId="77777777" w:rsidTr="00D960CC">
        <w:trPr>
          <w:trHeight w:val="264"/>
          <w:jc w:val="center"/>
        </w:trPr>
        <w:tc>
          <w:tcPr>
            <w:tcW w:w="4270" w:type="dxa"/>
            <w:tcBorders>
              <w:top w:val="single" w:sz="4" w:space="0" w:color="auto"/>
              <w:left w:val="single" w:sz="4" w:space="0" w:color="auto"/>
              <w:bottom w:val="single" w:sz="4" w:space="0" w:color="auto"/>
              <w:right w:val="single" w:sz="4" w:space="0" w:color="auto"/>
            </w:tcBorders>
            <w:shd w:val="clear" w:color="auto" w:fill="auto"/>
            <w:vAlign w:val="center"/>
          </w:tcPr>
          <w:p w14:paraId="509DD2AC" w14:textId="77777777" w:rsidR="00C41938" w:rsidRPr="00E67244" w:rsidRDefault="00C41938" w:rsidP="00D960CC">
            <w:pPr>
              <w:rPr>
                <w:color w:val="000000"/>
                <w:sz w:val="22"/>
                <w:szCs w:val="22"/>
              </w:rPr>
            </w:pPr>
            <w:r>
              <w:rPr>
                <w:color w:val="000000"/>
                <w:sz w:val="22"/>
                <w:szCs w:val="22"/>
              </w:rPr>
              <w:t>- индивидуальные жилые дома</w:t>
            </w:r>
          </w:p>
        </w:tc>
        <w:tc>
          <w:tcPr>
            <w:tcW w:w="920" w:type="dxa"/>
            <w:tcBorders>
              <w:top w:val="single" w:sz="4" w:space="0" w:color="auto"/>
              <w:left w:val="nil"/>
              <w:bottom w:val="single" w:sz="4" w:space="0" w:color="auto"/>
              <w:right w:val="single" w:sz="4" w:space="0" w:color="auto"/>
            </w:tcBorders>
            <w:shd w:val="clear" w:color="auto" w:fill="auto"/>
            <w:vAlign w:val="center"/>
          </w:tcPr>
          <w:p w14:paraId="51A7F2CA" w14:textId="77777777" w:rsidR="00C41938" w:rsidRDefault="00C41938" w:rsidP="00D960CC">
            <w:pPr>
              <w:jc w:val="center"/>
              <w:rPr>
                <w:color w:val="000000"/>
                <w:sz w:val="22"/>
                <w:szCs w:val="22"/>
              </w:rPr>
            </w:pPr>
            <w:r>
              <w:rPr>
                <w:color w:val="000000"/>
                <w:sz w:val="22"/>
                <w:szCs w:val="22"/>
              </w:rPr>
              <w:t>м2</w:t>
            </w: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331A1536" w14:textId="77777777" w:rsidR="00C41938" w:rsidRPr="004014D9" w:rsidRDefault="00C41938" w:rsidP="00D960CC">
            <w:pPr>
              <w:jc w:val="center"/>
              <w:rPr>
                <w:sz w:val="20"/>
              </w:rPr>
            </w:pPr>
            <w:r>
              <w:rPr>
                <w:rFonts w:ascii="Arial" w:hAnsi="Arial" w:cs="Arial"/>
                <w:sz w:val="20"/>
              </w:rPr>
              <w:t>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0AAC8CB1" w14:textId="77777777" w:rsidR="00C41938" w:rsidRPr="004014D9" w:rsidRDefault="00C41938" w:rsidP="00D960CC">
            <w:pPr>
              <w:jc w:val="center"/>
              <w:rPr>
                <w:sz w:val="20"/>
              </w:rPr>
            </w:pPr>
            <w:r>
              <w:rPr>
                <w:rFonts w:ascii="Arial" w:hAnsi="Arial" w:cs="Arial"/>
                <w:sz w:val="20"/>
              </w:rPr>
              <w:t>100</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189E0E23" w14:textId="77777777" w:rsidR="00C41938" w:rsidRPr="004014D9" w:rsidRDefault="00C41938" w:rsidP="00D960CC">
            <w:pPr>
              <w:jc w:val="center"/>
              <w:rPr>
                <w:sz w:val="20"/>
              </w:rPr>
            </w:pPr>
            <w:r>
              <w:rPr>
                <w:rFonts w:ascii="Arial" w:hAnsi="Arial" w:cs="Arial"/>
                <w:sz w:val="20"/>
              </w:rPr>
              <w:t>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02911229" w14:textId="77777777" w:rsidR="00C41938" w:rsidRPr="004014D9" w:rsidRDefault="00C41938" w:rsidP="00D960CC">
            <w:pPr>
              <w:jc w:val="center"/>
              <w:rPr>
                <w:sz w:val="20"/>
              </w:rPr>
            </w:pPr>
            <w:r>
              <w:rPr>
                <w:rFonts w:ascii="Arial" w:hAnsi="Arial" w:cs="Arial"/>
                <w:sz w:val="20"/>
              </w:rPr>
              <w:t>100</w:t>
            </w:r>
          </w:p>
        </w:tc>
        <w:tc>
          <w:tcPr>
            <w:tcW w:w="920" w:type="dxa"/>
            <w:tcBorders>
              <w:top w:val="single" w:sz="4" w:space="0" w:color="auto"/>
              <w:left w:val="nil"/>
              <w:bottom w:val="single" w:sz="4" w:space="0" w:color="auto"/>
              <w:right w:val="single" w:sz="4" w:space="0" w:color="auto"/>
            </w:tcBorders>
            <w:shd w:val="clear" w:color="auto" w:fill="auto"/>
            <w:noWrap/>
            <w:vAlign w:val="center"/>
          </w:tcPr>
          <w:p w14:paraId="12726046" w14:textId="77777777" w:rsidR="00C41938" w:rsidRPr="004014D9" w:rsidRDefault="00C41938" w:rsidP="00D960CC">
            <w:pPr>
              <w:jc w:val="center"/>
              <w:rPr>
                <w:sz w:val="20"/>
              </w:rPr>
            </w:pPr>
            <w:r>
              <w:rPr>
                <w:rFonts w:ascii="Arial" w:hAnsi="Arial" w:cs="Arial"/>
                <w:sz w:val="20"/>
              </w:rPr>
              <w:t>0</w:t>
            </w:r>
          </w:p>
        </w:tc>
      </w:tr>
      <w:tr w:rsidR="00C41938" w:rsidRPr="00E67244" w14:paraId="112473F2" w14:textId="77777777" w:rsidTr="00D960CC">
        <w:trPr>
          <w:trHeight w:val="528"/>
          <w:jc w:val="center"/>
        </w:trPr>
        <w:tc>
          <w:tcPr>
            <w:tcW w:w="4270" w:type="dxa"/>
            <w:tcBorders>
              <w:top w:val="single" w:sz="4" w:space="0" w:color="auto"/>
              <w:left w:val="single" w:sz="4" w:space="0" w:color="auto"/>
              <w:bottom w:val="single" w:sz="4" w:space="0" w:color="auto"/>
              <w:right w:val="single" w:sz="4" w:space="0" w:color="auto"/>
            </w:tcBorders>
            <w:shd w:val="clear" w:color="auto" w:fill="auto"/>
            <w:vAlign w:val="center"/>
          </w:tcPr>
          <w:p w14:paraId="74716E86" w14:textId="77777777" w:rsidR="00C41938" w:rsidRPr="00E67244" w:rsidRDefault="00C41938" w:rsidP="00D960CC">
            <w:pPr>
              <w:rPr>
                <w:color w:val="000000"/>
                <w:sz w:val="22"/>
                <w:szCs w:val="22"/>
              </w:rPr>
            </w:pPr>
            <w:r>
              <w:rPr>
                <w:color w:val="000000"/>
                <w:sz w:val="22"/>
                <w:szCs w:val="22"/>
              </w:rPr>
              <w:t>Выбытие жилого фонда</w:t>
            </w:r>
          </w:p>
        </w:tc>
        <w:tc>
          <w:tcPr>
            <w:tcW w:w="920" w:type="dxa"/>
            <w:tcBorders>
              <w:top w:val="single" w:sz="4" w:space="0" w:color="auto"/>
              <w:left w:val="nil"/>
              <w:bottom w:val="single" w:sz="4" w:space="0" w:color="auto"/>
              <w:right w:val="single" w:sz="4" w:space="0" w:color="auto"/>
            </w:tcBorders>
            <w:shd w:val="clear" w:color="auto" w:fill="auto"/>
            <w:vAlign w:val="center"/>
          </w:tcPr>
          <w:p w14:paraId="3EAA1213" w14:textId="77777777" w:rsidR="00C41938" w:rsidRDefault="00C41938" w:rsidP="00D960CC">
            <w:pPr>
              <w:jc w:val="center"/>
              <w:rPr>
                <w:color w:val="000000"/>
                <w:sz w:val="22"/>
                <w:szCs w:val="22"/>
              </w:rPr>
            </w:pPr>
            <w:r>
              <w:rPr>
                <w:color w:val="000000"/>
                <w:sz w:val="22"/>
                <w:szCs w:val="22"/>
              </w:rPr>
              <w:t>м2</w:t>
            </w: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1D84456F" w14:textId="77777777" w:rsidR="00C41938" w:rsidRPr="004014D9" w:rsidRDefault="00C41938" w:rsidP="00D960CC">
            <w:pPr>
              <w:jc w:val="center"/>
              <w:rPr>
                <w:sz w:val="20"/>
              </w:rPr>
            </w:pPr>
            <w:r>
              <w:rPr>
                <w:rFonts w:ascii="Arial" w:hAnsi="Arial" w:cs="Arial"/>
                <w:sz w:val="20"/>
              </w:rPr>
              <w:t>50</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766887B1" w14:textId="77777777" w:rsidR="00C41938" w:rsidRPr="004014D9" w:rsidRDefault="00C41938" w:rsidP="00D960CC">
            <w:pPr>
              <w:jc w:val="center"/>
              <w:rPr>
                <w:sz w:val="20"/>
              </w:rPr>
            </w:pPr>
            <w:r>
              <w:rPr>
                <w:rFonts w:ascii="Arial" w:hAnsi="Arial" w:cs="Arial"/>
                <w:sz w:val="20"/>
              </w:rPr>
              <w:t>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232A7F5F" w14:textId="77777777" w:rsidR="00C41938" w:rsidRPr="004014D9" w:rsidRDefault="00C41938" w:rsidP="00D960CC">
            <w:pPr>
              <w:jc w:val="center"/>
              <w:rPr>
                <w:sz w:val="20"/>
              </w:rPr>
            </w:pPr>
            <w:r>
              <w:rPr>
                <w:rFonts w:ascii="Arial" w:hAnsi="Arial" w:cs="Arial"/>
                <w:sz w:val="20"/>
              </w:rPr>
              <w:t>50</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306532E8" w14:textId="77777777" w:rsidR="00C41938" w:rsidRPr="004014D9" w:rsidRDefault="00C41938" w:rsidP="00D960CC">
            <w:pPr>
              <w:jc w:val="center"/>
              <w:rPr>
                <w:sz w:val="20"/>
              </w:rPr>
            </w:pPr>
            <w:r>
              <w:rPr>
                <w:rFonts w:ascii="Arial" w:hAnsi="Arial" w:cs="Arial"/>
                <w:sz w:val="20"/>
              </w:rPr>
              <w:t> </w:t>
            </w:r>
          </w:p>
        </w:tc>
        <w:tc>
          <w:tcPr>
            <w:tcW w:w="920" w:type="dxa"/>
            <w:tcBorders>
              <w:top w:val="single" w:sz="4" w:space="0" w:color="auto"/>
              <w:left w:val="nil"/>
              <w:bottom w:val="single" w:sz="4" w:space="0" w:color="auto"/>
              <w:right w:val="single" w:sz="4" w:space="0" w:color="auto"/>
            </w:tcBorders>
            <w:shd w:val="clear" w:color="auto" w:fill="auto"/>
            <w:noWrap/>
            <w:vAlign w:val="center"/>
          </w:tcPr>
          <w:p w14:paraId="355ECE7D" w14:textId="77777777" w:rsidR="00C41938" w:rsidRPr="004014D9" w:rsidRDefault="00C41938" w:rsidP="00D960CC">
            <w:pPr>
              <w:jc w:val="center"/>
              <w:rPr>
                <w:sz w:val="20"/>
              </w:rPr>
            </w:pPr>
            <w:r>
              <w:rPr>
                <w:rFonts w:ascii="Arial" w:hAnsi="Arial" w:cs="Arial"/>
                <w:sz w:val="20"/>
              </w:rPr>
              <w:t>50</w:t>
            </w:r>
          </w:p>
        </w:tc>
      </w:tr>
      <w:tr w:rsidR="00C41938" w:rsidRPr="00E67244" w14:paraId="03CB382C" w14:textId="77777777" w:rsidTr="00D960CC">
        <w:trPr>
          <w:trHeight w:val="264"/>
          <w:jc w:val="center"/>
        </w:trPr>
        <w:tc>
          <w:tcPr>
            <w:tcW w:w="42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80B8EC" w14:textId="77777777" w:rsidR="00C41938" w:rsidRPr="00E67244" w:rsidRDefault="00C41938" w:rsidP="00D960CC">
            <w:pPr>
              <w:rPr>
                <w:color w:val="000000"/>
                <w:sz w:val="22"/>
                <w:szCs w:val="22"/>
              </w:rPr>
            </w:pPr>
            <w:r>
              <w:rPr>
                <w:color w:val="000000"/>
                <w:sz w:val="22"/>
                <w:szCs w:val="22"/>
              </w:rPr>
              <w:t xml:space="preserve">Общий годовой прирост нового жилья  на 1 жителя, </w:t>
            </w:r>
            <w:proofErr w:type="spellStart"/>
            <w:r>
              <w:rPr>
                <w:color w:val="000000"/>
                <w:sz w:val="22"/>
                <w:szCs w:val="22"/>
              </w:rPr>
              <w:t>кв.м</w:t>
            </w:r>
            <w:proofErr w:type="spellEnd"/>
            <w:r>
              <w:rPr>
                <w:color w:val="000000"/>
                <w:sz w:val="22"/>
                <w:szCs w:val="22"/>
              </w:rPr>
              <w:t>.</w:t>
            </w:r>
          </w:p>
        </w:tc>
        <w:tc>
          <w:tcPr>
            <w:tcW w:w="920" w:type="dxa"/>
            <w:tcBorders>
              <w:top w:val="single" w:sz="4" w:space="0" w:color="auto"/>
              <w:left w:val="nil"/>
              <w:bottom w:val="single" w:sz="4" w:space="0" w:color="auto"/>
              <w:right w:val="single" w:sz="4" w:space="0" w:color="auto"/>
            </w:tcBorders>
            <w:shd w:val="clear" w:color="auto" w:fill="auto"/>
            <w:vAlign w:val="center"/>
          </w:tcPr>
          <w:p w14:paraId="6B42FD70" w14:textId="77777777" w:rsidR="00C41938" w:rsidRDefault="00C41938" w:rsidP="00D960CC">
            <w:pPr>
              <w:jc w:val="center"/>
              <w:rPr>
                <w:color w:val="000000"/>
                <w:sz w:val="22"/>
                <w:szCs w:val="22"/>
              </w:rPr>
            </w:pPr>
            <w:r>
              <w:rPr>
                <w:color w:val="000000"/>
                <w:sz w:val="22"/>
                <w:szCs w:val="22"/>
              </w:rPr>
              <w:t>м2/чел</w:t>
            </w: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0401AB60" w14:textId="77777777" w:rsidR="00C41938" w:rsidRPr="004014D9" w:rsidRDefault="00C41938" w:rsidP="00D960CC">
            <w:pPr>
              <w:jc w:val="center"/>
              <w:rPr>
                <w:sz w:val="20"/>
              </w:rPr>
            </w:pPr>
            <w:r>
              <w:rPr>
                <w:rFonts w:ascii="Arial" w:hAnsi="Arial" w:cs="Arial"/>
                <w:sz w:val="20"/>
              </w:rPr>
              <w:t>0,000</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4F1834C0" w14:textId="77777777" w:rsidR="00C41938" w:rsidRPr="004014D9" w:rsidRDefault="00C41938" w:rsidP="00D960CC">
            <w:pPr>
              <w:jc w:val="center"/>
              <w:rPr>
                <w:sz w:val="20"/>
              </w:rPr>
            </w:pPr>
            <w:r>
              <w:rPr>
                <w:rFonts w:ascii="Arial" w:hAnsi="Arial" w:cs="Arial"/>
                <w:sz w:val="20"/>
              </w:rPr>
              <w:t>0,201</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6EAC9066" w14:textId="77777777" w:rsidR="00C41938" w:rsidRPr="004014D9" w:rsidRDefault="00C41938" w:rsidP="00D960CC">
            <w:pPr>
              <w:jc w:val="center"/>
              <w:rPr>
                <w:sz w:val="20"/>
              </w:rPr>
            </w:pPr>
            <w:r>
              <w:rPr>
                <w:rFonts w:ascii="Arial" w:hAnsi="Arial" w:cs="Arial"/>
                <w:sz w:val="20"/>
              </w:rPr>
              <w:t>0,000</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6D2C9369" w14:textId="77777777" w:rsidR="00C41938" w:rsidRPr="004014D9" w:rsidRDefault="00C41938" w:rsidP="00D960CC">
            <w:pPr>
              <w:jc w:val="center"/>
              <w:rPr>
                <w:sz w:val="20"/>
              </w:rPr>
            </w:pPr>
            <w:r>
              <w:rPr>
                <w:rFonts w:ascii="Arial" w:hAnsi="Arial" w:cs="Arial"/>
                <w:sz w:val="20"/>
              </w:rPr>
              <w:t>0,204</w:t>
            </w:r>
          </w:p>
        </w:tc>
        <w:tc>
          <w:tcPr>
            <w:tcW w:w="920" w:type="dxa"/>
            <w:tcBorders>
              <w:top w:val="single" w:sz="4" w:space="0" w:color="auto"/>
              <w:left w:val="nil"/>
              <w:bottom w:val="single" w:sz="4" w:space="0" w:color="auto"/>
              <w:right w:val="single" w:sz="4" w:space="0" w:color="auto"/>
            </w:tcBorders>
            <w:shd w:val="clear" w:color="auto" w:fill="auto"/>
            <w:noWrap/>
            <w:vAlign w:val="center"/>
          </w:tcPr>
          <w:p w14:paraId="622014CF" w14:textId="77777777" w:rsidR="00C41938" w:rsidRPr="004014D9" w:rsidRDefault="00C41938" w:rsidP="00D960CC">
            <w:pPr>
              <w:jc w:val="center"/>
              <w:rPr>
                <w:sz w:val="20"/>
              </w:rPr>
            </w:pPr>
            <w:r>
              <w:rPr>
                <w:rFonts w:ascii="Arial" w:hAnsi="Arial" w:cs="Arial"/>
                <w:sz w:val="20"/>
              </w:rPr>
              <w:t>0,000</w:t>
            </w:r>
          </w:p>
        </w:tc>
      </w:tr>
      <w:tr w:rsidR="00C41938" w:rsidRPr="00E67244" w14:paraId="712B60B3" w14:textId="77777777" w:rsidTr="00D960CC">
        <w:trPr>
          <w:trHeight w:val="288"/>
          <w:jc w:val="center"/>
        </w:trPr>
        <w:tc>
          <w:tcPr>
            <w:tcW w:w="4270" w:type="dxa"/>
            <w:tcBorders>
              <w:top w:val="single" w:sz="4" w:space="0" w:color="auto"/>
              <w:left w:val="single" w:sz="4" w:space="0" w:color="auto"/>
              <w:bottom w:val="single" w:sz="4" w:space="0" w:color="auto"/>
              <w:right w:val="single" w:sz="4" w:space="0" w:color="auto"/>
            </w:tcBorders>
            <w:shd w:val="clear" w:color="auto" w:fill="auto"/>
            <w:vAlign w:val="center"/>
          </w:tcPr>
          <w:p w14:paraId="2636A3D6" w14:textId="77777777" w:rsidR="00C41938" w:rsidRPr="00E67244" w:rsidRDefault="00C41938" w:rsidP="00D960CC">
            <w:pPr>
              <w:rPr>
                <w:color w:val="000000"/>
                <w:sz w:val="22"/>
                <w:szCs w:val="22"/>
              </w:rPr>
            </w:pPr>
            <w:r>
              <w:rPr>
                <w:color w:val="000000"/>
                <w:sz w:val="22"/>
                <w:szCs w:val="22"/>
              </w:rPr>
              <w:t>Жилой фонд  сельсовета</w:t>
            </w:r>
          </w:p>
        </w:tc>
        <w:tc>
          <w:tcPr>
            <w:tcW w:w="920" w:type="dxa"/>
            <w:tcBorders>
              <w:top w:val="single" w:sz="4" w:space="0" w:color="auto"/>
              <w:left w:val="nil"/>
              <w:bottom w:val="single" w:sz="4" w:space="0" w:color="auto"/>
              <w:right w:val="single" w:sz="4" w:space="0" w:color="auto"/>
            </w:tcBorders>
            <w:shd w:val="clear" w:color="auto" w:fill="auto"/>
            <w:vAlign w:val="center"/>
          </w:tcPr>
          <w:p w14:paraId="193816E5" w14:textId="77777777" w:rsidR="00C41938" w:rsidRDefault="00C41938" w:rsidP="00D960CC">
            <w:pPr>
              <w:jc w:val="center"/>
              <w:rPr>
                <w:color w:val="000000"/>
                <w:sz w:val="22"/>
                <w:szCs w:val="22"/>
              </w:rPr>
            </w:pPr>
            <w:r>
              <w:rPr>
                <w:color w:val="000000"/>
                <w:sz w:val="22"/>
                <w:szCs w:val="22"/>
              </w:rPr>
              <w:t>м2</w:t>
            </w: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17D313FA" w14:textId="77777777" w:rsidR="00C41938" w:rsidRPr="004014D9" w:rsidRDefault="00C41938" w:rsidP="00D960CC">
            <w:pPr>
              <w:jc w:val="center"/>
              <w:rPr>
                <w:sz w:val="20"/>
              </w:rPr>
            </w:pPr>
            <w:r>
              <w:rPr>
                <w:rFonts w:ascii="Arial" w:hAnsi="Arial" w:cs="Arial"/>
                <w:sz w:val="20"/>
              </w:rPr>
              <w:t>19700</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17B22DEC" w14:textId="77777777" w:rsidR="00C41938" w:rsidRPr="004014D9" w:rsidRDefault="00C41938" w:rsidP="00D960CC">
            <w:pPr>
              <w:jc w:val="center"/>
              <w:rPr>
                <w:sz w:val="20"/>
              </w:rPr>
            </w:pPr>
            <w:r>
              <w:rPr>
                <w:rFonts w:ascii="Arial" w:hAnsi="Arial" w:cs="Arial"/>
                <w:sz w:val="20"/>
              </w:rPr>
              <w:t>19800</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299870E1" w14:textId="77777777" w:rsidR="00C41938" w:rsidRPr="004014D9" w:rsidRDefault="00C41938" w:rsidP="00D960CC">
            <w:pPr>
              <w:jc w:val="center"/>
              <w:rPr>
                <w:sz w:val="20"/>
              </w:rPr>
            </w:pPr>
            <w:r>
              <w:rPr>
                <w:rFonts w:ascii="Arial" w:hAnsi="Arial" w:cs="Arial"/>
                <w:sz w:val="20"/>
              </w:rPr>
              <w:t>19750</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582F3FC7" w14:textId="77777777" w:rsidR="00C41938" w:rsidRPr="004014D9" w:rsidRDefault="00C41938" w:rsidP="00D960CC">
            <w:pPr>
              <w:jc w:val="center"/>
              <w:rPr>
                <w:sz w:val="20"/>
              </w:rPr>
            </w:pPr>
            <w:r>
              <w:rPr>
                <w:rFonts w:ascii="Arial" w:hAnsi="Arial" w:cs="Arial"/>
                <w:sz w:val="20"/>
              </w:rPr>
              <w:t>19850</w:t>
            </w:r>
          </w:p>
        </w:tc>
        <w:tc>
          <w:tcPr>
            <w:tcW w:w="920" w:type="dxa"/>
            <w:tcBorders>
              <w:top w:val="single" w:sz="4" w:space="0" w:color="auto"/>
              <w:left w:val="nil"/>
              <w:bottom w:val="single" w:sz="4" w:space="0" w:color="auto"/>
              <w:right w:val="single" w:sz="4" w:space="0" w:color="auto"/>
            </w:tcBorders>
            <w:shd w:val="clear" w:color="auto" w:fill="auto"/>
            <w:noWrap/>
            <w:vAlign w:val="center"/>
          </w:tcPr>
          <w:p w14:paraId="27AE9F8B" w14:textId="77777777" w:rsidR="00C41938" w:rsidRPr="004014D9" w:rsidRDefault="00C41938" w:rsidP="00D960CC">
            <w:pPr>
              <w:jc w:val="center"/>
              <w:rPr>
                <w:sz w:val="20"/>
              </w:rPr>
            </w:pPr>
            <w:r>
              <w:rPr>
                <w:rFonts w:ascii="Arial" w:hAnsi="Arial" w:cs="Arial"/>
                <w:sz w:val="20"/>
              </w:rPr>
              <w:t>19800</w:t>
            </w:r>
          </w:p>
        </w:tc>
      </w:tr>
      <w:tr w:rsidR="00C41938" w:rsidRPr="00E67244" w14:paraId="72545464" w14:textId="77777777" w:rsidTr="00D960CC">
        <w:trPr>
          <w:trHeight w:val="264"/>
          <w:jc w:val="center"/>
        </w:trPr>
        <w:tc>
          <w:tcPr>
            <w:tcW w:w="42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299EA0" w14:textId="77777777" w:rsidR="00C41938" w:rsidRPr="00E67244" w:rsidRDefault="00C41938" w:rsidP="00D960CC">
            <w:pPr>
              <w:rPr>
                <w:color w:val="000000"/>
              </w:rPr>
            </w:pPr>
            <w:r>
              <w:rPr>
                <w:color w:val="000000"/>
                <w:sz w:val="22"/>
                <w:szCs w:val="22"/>
              </w:rPr>
              <w:t>Нежилые помещения</w:t>
            </w:r>
          </w:p>
        </w:tc>
        <w:tc>
          <w:tcPr>
            <w:tcW w:w="920" w:type="dxa"/>
            <w:tcBorders>
              <w:top w:val="single" w:sz="4" w:space="0" w:color="auto"/>
              <w:left w:val="nil"/>
              <w:bottom w:val="single" w:sz="4" w:space="0" w:color="auto"/>
              <w:right w:val="single" w:sz="4" w:space="0" w:color="auto"/>
            </w:tcBorders>
            <w:shd w:val="clear" w:color="auto" w:fill="auto"/>
            <w:vAlign w:val="center"/>
          </w:tcPr>
          <w:p w14:paraId="5FB733AB" w14:textId="77777777" w:rsidR="00C41938" w:rsidRDefault="00C41938" w:rsidP="00D960CC">
            <w:pPr>
              <w:jc w:val="center"/>
              <w:rPr>
                <w:color w:val="000000"/>
                <w:sz w:val="22"/>
                <w:szCs w:val="22"/>
              </w:rPr>
            </w:pPr>
            <w:r>
              <w:rPr>
                <w:color w:val="000000"/>
                <w:sz w:val="22"/>
                <w:szCs w:val="22"/>
              </w:rPr>
              <w:t> </w:t>
            </w: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12461545" w14:textId="77777777" w:rsidR="00C41938" w:rsidRPr="004014D9" w:rsidRDefault="00C41938" w:rsidP="00D960CC">
            <w:pPr>
              <w:jc w:val="center"/>
              <w:rPr>
                <w:color w:val="000000"/>
                <w:sz w:val="20"/>
              </w:rPr>
            </w:pPr>
            <w:r>
              <w:rPr>
                <w:rFonts w:ascii="Calibri" w:hAnsi="Calibri" w:cs="Calibri"/>
                <w:color w:val="000000"/>
                <w:sz w:val="22"/>
                <w:szCs w:val="22"/>
              </w:rPr>
              <w:t>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25AAABFE" w14:textId="77777777" w:rsidR="00C41938" w:rsidRPr="004014D9" w:rsidRDefault="00C41938" w:rsidP="00D960CC">
            <w:pPr>
              <w:jc w:val="center"/>
              <w:rPr>
                <w:color w:val="000000"/>
                <w:sz w:val="20"/>
              </w:rPr>
            </w:pPr>
            <w:r>
              <w:rPr>
                <w:rFonts w:ascii="Calibri" w:hAnsi="Calibri" w:cs="Calibri"/>
                <w:color w:val="000000"/>
                <w:sz w:val="22"/>
                <w:szCs w:val="22"/>
              </w:rPr>
              <w:t>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1F950465" w14:textId="77777777" w:rsidR="00C41938" w:rsidRPr="004014D9" w:rsidRDefault="00C41938" w:rsidP="00D960CC">
            <w:pPr>
              <w:jc w:val="center"/>
              <w:rPr>
                <w:color w:val="000000"/>
                <w:sz w:val="20"/>
              </w:rPr>
            </w:pPr>
            <w:r>
              <w:rPr>
                <w:rFonts w:ascii="Calibri" w:hAnsi="Calibri" w:cs="Calibri"/>
                <w:color w:val="000000"/>
                <w:sz w:val="22"/>
                <w:szCs w:val="22"/>
              </w:rPr>
              <w:t>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32D6575B" w14:textId="77777777" w:rsidR="00C41938" w:rsidRPr="004014D9" w:rsidRDefault="00C41938" w:rsidP="00D960CC">
            <w:pPr>
              <w:jc w:val="center"/>
              <w:rPr>
                <w:color w:val="000000"/>
                <w:sz w:val="20"/>
              </w:rPr>
            </w:pPr>
            <w:r>
              <w:rPr>
                <w:rFonts w:ascii="Calibri" w:hAnsi="Calibri" w:cs="Calibri"/>
                <w:color w:val="000000"/>
                <w:sz w:val="22"/>
                <w:szCs w:val="22"/>
              </w:rPr>
              <w:t> </w:t>
            </w:r>
          </w:p>
        </w:tc>
        <w:tc>
          <w:tcPr>
            <w:tcW w:w="920" w:type="dxa"/>
            <w:tcBorders>
              <w:top w:val="single" w:sz="4" w:space="0" w:color="auto"/>
              <w:left w:val="nil"/>
              <w:bottom w:val="single" w:sz="4" w:space="0" w:color="auto"/>
              <w:right w:val="single" w:sz="4" w:space="0" w:color="auto"/>
            </w:tcBorders>
            <w:shd w:val="clear" w:color="auto" w:fill="auto"/>
            <w:noWrap/>
            <w:vAlign w:val="center"/>
          </w:tcPr>
          <w:p w14:paraId="63E20E88" w14:textId="77777777" w:rsidR="00C41938" w:rsidRPr="004014D9" w:rsidRDefault="00C41938" w:rsidP="00D960CC">
            <w:pPr>
              <w:jc w:val="center"/>
              <w:rPr>
                <w:color w:val="000000"/>
                <w:sz w:val="20"/>
              </w:rPr>
            </w:pPr>
            <w:r>
              <w:rPr>
                <w:rFonts w:ascii="Arial" w:hAnsi="Arial" w:cs="Arial"/>
                <w:sz w:val="20"/>
              </w:rPr>
              <w:t> </w:t>
            </w:r>
          </w:p>
        </w:tc>
      </w:tr>
      <w:tr w:rsidR="00C41938" w:rsidRPr="00E67244" w14:paraId="58C3B8B4" w14:textId="77777777" w:rsidTr="00D960CC">
        <w:trPr>
          <w:trHeight w:val="264"/>
          <w:jc w:val="center"/>
        </w:trPr>
        <w:tc>
          <w:tcPr>
            <w:tcW w:w="42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366A21" w14:textId="77777777" w:rsidR="00C41938" w:rsidRPr="00E67244" w:rsidRDefault="00C41938" w:rsidP="00D960CC">
            <w:pPr>
              <w:rPr>
                <w:color w:val="000000"/>
              </w:rPr>
            </w:pPr>
            <w:r>
              <w:rPr>
                <w:color w:val="000000"/>
                <w:sz w:val="22"/>
                <w:szCs w:val="22"/>
              </w:rPr>
              <w:t>Численность населения</w:t>
            </w:r>
          </w:p>
        </w:tc>
        <w:tc>
          <w:tcPr>
            <w:tcW w:w="920" w:type="dxa"/>
            <w:tcBorders>
              <w:top w:val="single" w:sz="4" w:space="0" w:color="auto"/>
              <w:left w:val="nil"/>
              <w:bottom w:val="single" w:sz="4" w:space="0" w:color="auto"/>
              <w:right w:val="single" w:sz="4" w:space="0" w:color="auto"/>
            </w:tcBorders>
            <w:shd w:val="clear" w:color="auto" w:fill="auto"/>
            <w:vAlign w:val="center"/>
          </w:tcPr>
          <w:p w14:paraId="4A9239BF" w14:textId="77777777" w:rsidR="00C41938" w:rsidRDefault="00C41938" w:rsidP="00D960CC">
            <w:pPr>
              <w:jc w:val="center"/>
              <w:rPr>
                <w:color w:val="000000"/>
                <w:sz w:val="22"/>
                <w:szCs w:val="22"/>
              </w:rPr>
            </w:pPr>
            <w:r>
              <w:rPr>
                <w:color w:val="000000"/>
                <w:sz w:val="22"/>
                <w:szCs w:val="22"/>
              </w:rPr>
              <w:t>чел</w:t>
            </w: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66BE3258" w14:textId="77777777" w:rsidR="00C41938" w:rsidRPr="004014D9" w:rsidRDefault="00C41938" w:rsidP="00D960CC">
            <w:pPr>
              <w:jc w:val="center"/>
              <w:rPr>
                <w:sz w:val="20"/>
              </w:rPr>
            </w:pPr>
            <w:r>
              <w:rPr>
                <w:rFonts w:ascii="Calibri" w:hAnsi="Calibri" w:cs="Calibri"/>
                <w:color w:val="000000"/>
                <w:sz w:val="22"/>
                <w:szCs w:val="22"/>
              </w:rPr>
              <w:t>501</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299E51A2" w14:textId="77777777" w:rsidR="00C41938" w:rsidRPr="004014D9" w:rsidRDefault="00C41938" w:rsidP="00D960CC">
            <w:pPr>
              <w:jc w:val="center"/>
              <w:rPr>
                <w:sz w:val="20"/>
              </w:rPr>
            </w:pPr>
            <w:r>
              <w:rPr>
                <w:rFonts w:ascii="Calibri" w:hAnsi="Calibri" w:cs="Calibri"/>
                <w:color w:val="000000"/>
                <w:sz w:val="22"/>
                <w:szCs w:val="22"/>
              </w:rPr>
              <w:t>497</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39AE6A66" w14:textId="77777777" w:rsidR="00C41938" w:rsidRPr="004014D9" w:rsidRDefault="00C41938" w:rsidP="00D960CC">
            <w:pPr>
              <w:jc w:val="center"/>
              <w:rPr>
                <w:sz w:val="20"/>
              </w:rPr>
            </w:pPr>
            <w:r>
              <w:rPr>
                <w:rFonts w:ascii="Calibri" w:hAnsi="Calibri" w:cs="Calibri"/>
                <w:color w:val="000000"/>
                <w:sz w:val="22"/>
                <w:szCs w:val="22"/>
              </w:rPr>
              <w:t>493</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7334ADE2" w14:textId="77777777" w:rsidR="00C41938" w:rsidRPr="004014D9" w:rsidRDefault="00C41938" w:rsidP="00D960CC">
            <w:pPr>
              <w:jc w:val="center"/>
              <w:rPr>
                <w:sz w:val="20"/>
              </w:rPr>
            </w:pPr>
            <w:r>
              <w:rPr>
                <w:rFonts w:ascii="Calibri" w:hAnsi="Calibri" w:cs="Calibri"/>
                <w:color w:val="000000"/>
                <w:sz w:val="22"/>
                <w:szCs w:val="22"/>
              </w:rPr>
              <w:t>489</w:t>
            </w:r>
          </w:p>
        </w:tc>
        <w:tc>
          <w:tcPr>
            <w:tcW w:w="920" w:type="dxa"/>
            <w:tcBorders>
              <w:top w:val="single" w:sz="4" w:space="0" w:color="auto"/>
              <w:left w:val="nil"/>
              <w:bottom w:val="single" w:sz="4" w:space="0" w:color="auto"/>
              <w:right w:val="single" w:sz="4" w:space="0" w:color="auto"/>
            </w:tcBorders>
            <w:shd w:val="clear" w:color="auto" w:fill="auto"/>
            <w:noWrap/>
            <w:vAlign w:val="center"/>
          </w:tcPr>
          <w:p w14:paraId="46FFA758" w14:textId="77777777" w:rsidR="00C41938" w:rsidRPr="004014D9" w:rsidRDefault="00C41938" w:rsidP="00D960CC">
            <w:pPr>
              <w:jc w:val="center"/>
              <w:rPr>
                <w:sz w:val="20"/>
              </w:rPr>
            </w:pPr>
            <w:r>
              <w:rPr>
                <w:rFonts w:ascii="Calibri" w:hAnsi="Calibri" w:cs="Calibri"/>
                <w:color w:val="000000"/>
                <w:sz w:val="22"/>
                <w:szCs w:val="22"/>
              </w:rPr>
              <w:t>485</w:t>
            </w:r>
          </w:p>
        </w:tc>
      </w:tr>
      <w:tr w:rsidR="00C41938" w:rsidRPr="00E67244" w14:paraId="4186AFF7" w14:textId="77777777" w:rsidTr="00D960CC">
        <w:trPr>
          <w:trHeight w:val="264"/>
          <w:jc w:val="center"/>
        </w:trPr>
        <w:tc>
          <w:tcPr>
            <w:tcW w:w="42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91B425" w14:textId="77777777" w:rsidR="00C41938" w:rsidRPr="00E67244" w:rsidRDefault="00C41938" w:rsidP="00D960CC">
            <w:pPr>
              <w:rPr>
                <w:color w:val="000000"/>
                <w:sz w:val="22"/>
                <w:szCs w:val="22"/>
              </w:rPr>
            </w:pPr>
            <w:r>
              <w:rPr>
                <w:color w:val="000000"/>
                <w:sz w:val="22"/>
                <w:szCs w:val="22"/>
              </w:rPr>
              <w:t>Обеспеченность жильем</w:t>
            </w:r>
          </w:p>
        </w:tc>
        <w:tc>
          <w:tcPr>
            <w:tcW w:w="920" w:type="dxa"/>
            <w:tcBorders>
              <w:top w:val="single" w:sz="4" w:space="0" w:color="auto"/>
              <w:left w:val="nil"/>
              <w:bottom w:val="single" w:sz="4" w:space="0" w:color="auto"/>
              <w:right w:val="single" w:sz="4" w:space="0" w:color="auto"/>
            </w:tcBorders>
            <w:shd w:val="clear" w:color="auto" w:fill="auto"/>
            <w:vAlign w:val="center"/>
          </w:tcPr>
          <w:p w14:paraId="5BB8D8B7" w14:textId="77777777" w:rsidR="00C41938" w:rsidRDefault="00C41938" w:rsidP="00D960CC">
            <w:pPr>
              <w:jc w:val="center"/>
              <w:rPr>
                <w:color w:val="000000"/>
                <w:sz w:val="22"/>
                <w:szCs w:val="22"/>
              </w:rPr>
            </w:pPr>
            <w:r>
              <w:rPr>
                <w:color w:val="000000"/>
                <w:sz w:val="22"/>
                <w:szCs w:val="22"/>
              </w:rPr>
              <w:t>м2/чел</w:t>
            </w: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5D5EC62F" w14:textId="77777777" w:rsidR="00C41938" w:rsidRPr="004014D9" w:rsidRDefault="00C41938" w:rsidP="00D960CC">
            <w:pPr>
              <w:jc w:val="center"/>
              <w:rPr>
                <w:color w:val="000000"/>
                <w:sz w:val="20"/>
              </w:rPr>
            </w:pPr>
            <w:r>
              <w:rPr>
                <w:rFonts w:ascii="Arial" w:hAnsi="Arial" w:cs="Arial"/>
                <w:sz w:val="20"/>
              </w:rPr>
              <w:t>39,3</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17E5F3E2" w14:textId="77777777" w:rsidR="00C41938" w:rsidRPr="004014D9" w:rsidRDefault="00C41938" w:rsidP="00D960CC">
            <w:pPr>
              <w:jc w:val="center"/>
              <w:rPr>
                <w:color w:val="000000"/>
                <w:sz w:val="20"/>
              </w:rPr>
            </w:pPr>
            <w:r>
              <w:rPr>
                <w:rFonts w:ascii="Arial" w:hAnsi="Arial" w:cs="Arial"/>
                <w:sz w:val="20"/>
              </w:rPr>
              <w:t>39,8</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6BC9F3C6" w14:textId="77777777" w:rsidR="00C41938" w:rsidRPr="004014D9" w:rsidRDefault="00C41938" w:rsidP="00D960CC">
            <w:pPr>
              <w:jc w:val="center"/>
              <w:rPr>
                <w:color w:val="000000"/>
                <w:sz w:val="20"/>
              </w:rPr>
            </w:pPr>
            <w:r>
              <w:rPr>
                <w:rFonts w:ascii="Arial" w:hAnsi="Arial" w:cs="Arial"/>
                <w:sz w:val="20"/>
              </w:rPr>
              <w:t>40,1</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3D99E87E" w14:textId="77777777" w:rsidR="00C41938" w:rsidRPr="004014D9" w:rsidRDefault="00C41938" w:rsidP="00D960CC">
            <w:pPr>
              <w:jc w:val="center"/>
              <w:rPr>
                <w:color w:val="000000"/>
                <w:sz w:val="20"/>
              </w:rPr>
            </w:pPr>
            <w:r>
              <w:rPr>
                <w:rFonts w:ascii="Arial" w:hAnsi="Arial" w:cs="Arial"/>
                <w:sz w:val="20"/>
              </w:rPr>
              <w:t>40,6</w:t>
            </w:r>
          </w:p>
        </w:tc>
        <w:tc>
          <w:tcPr>
            <w:tcW w:w="920" w:type="dxa"/>
            <w:tcBorders>
              <w:top w:val="single" w:sz="4" w:space="0" w:color="auto"/>
              <w:left w:val="nil"/>
              <w:bottom w:val="single" w:sz="4" w:space="0" w:color="auto"/>
              <w:right w:val="single" w:sz="4" w:space="0" w:color="auto"/>
            </w:tcBorders>
            <w:shd w:val="clear" w:color="auto" w:fill="auto"/>
            <w:noWrap/>
            <w:vAlign w:val="center"/>
          </w:tcPr>
          <w:p w14:paraId="54790376" w14:textId="77777777" w:rsidR="00C41938" w:rsidRPr="004014D9" w:rsidRDefault="00C41938" w:rsidP="00D960CC">
            <w:pPr>
              <w:jc w:val="center"/>
              <w:rPr>
                <w:color w:val="000000"/>
                <w:sz w:val="20"/>
              </w:rPr>
            </w:pPr>
            <w:r>
              <w:rPr>
                <w:rFonts w:ascii="Arial" w:hAnsi="Arial" w:cs="Arial"/>
                <w:sz w:val="20"/>
              </w:rPr>
              <w:t>40,8</w:t>
            </w:r>
          </w:p>
        </w:tc>
      </w:tr>
      <w:tr w:rsidR="00C41938" w:rsidRPr="00E67244" w14:paraId="5221B776" w14:textId="77777777" w:rsidTr="00D960CC">
        <w:trPr>
          <w:trHeight w:val="264"/>
          <w:jc w:val="center"/>
        </w:trPr>
        <w:tc>
          <w:tcPr>
            <w:tcW w:w="42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19785C" w14:textId="77777777" w:rsidR="00C41938" w:rsidRPr="00E67244" w:rsidRDefault="00C41938" w:rsidP="00D960CC">
            <w:pPr>
              <w:rPr>
                <w:color w:val="000000"/>
                <w:sz w:val="22"/>
                <w:szCs w:val="22"/>
              </w:rPr>
            </w:pPr>
            <w:r>
              <w:rPr>
                <w:color w:val="000000"/>
                <w:sz w:val="22"/>
                <w:szCs w:val="22"/>
              </w:rPr>
              <w:t>Площадь территории сельсовета</w:t>
            </w:r>
          </w:p>
        </w:tc>
        <w:tc>
          <w:tcPr>
            <w:tcW w:w="920" w:type="dxa"/>
            <w:tcBorders>
              <w:top w:val="single" w:sz="4" w:space="0" w:color="auto"/>
              <w:left w:val="nil"/>
              <w:bottom w:val="single" w:sz="4" w:space="0" w:color="auto"/>
              <w:right w:val="single" w:sz="4" w:space="0" w:color="auto"/>
            </w:tcBorders>
            <w:shd w:val="clear" w:color="auto" w:fill="auto"/>
            <w:vAlign w:val="center"/>
          </w:tcPr>
          <w:p w14:paraId="572B5543" w14:textId="77777777" w:rsidR="00C41938" w:rsidRDefault="00C41938" w:rsidP="00D960CC">
            <w:pPr>
              <w:jc w:val="center"/>
              <w:rPr>
                <w:color w:val="000000"/>
                <w:sz w:val="22"/>
                <w:szCs w:val="22"/>
              </w:rPr>
            </w:pPr>
            <w:r>
              <w:rPr>
                <w:color w:val="000000"/>
                <w:sz w:val="22"/>
                <w:szCs w:val="22"/>
              </w:rPr>
              <w:t>га</w:t>
            </w: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3472BE23" w14:textId="77777777" w:rsidR="00C41938" w:rsidRPr="004014D9" w:rsidRDefault="00C41938" w:rsidP="00D960CC">
            <w:pPr>
              <w:jc w:val="center"/>
              <w:rPr>
                <w:color w:val="000000"/>
                <w:sz w:val="20"/>
              </w:rPr>
            </w:pPr>
            <w:r>
              <w:rPr>
                <w:color w:val="000000"/>
                <w:sz w:val="22"/>
                <w:szCs w:val="22"/>
              </w:rPr>
              <w:t>6931</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30F5138A" w14:textId="77777777" w:rsidR="00C41938" w:rsidRPr="004014D9" w:rsidRDefault="00C41938" w:rsidP="00D960CC">
            <w:pPr>
              <w:jc w:val="center"/>
              <w:rPr>
                <w:color w:val="000000"/>
                <w:sz w:val="20"/>
              </w:rPr>
            </w:pPr>
            <w:r>
              <w:rPr>
                <w:color w:val="000000"/>
                <w:sz w:val="22"/>
                <w:szCs w:val="22"/>
              </w:rPr>
              <w:t>6931</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44FB7245" w14:textId="77777777" w:rsidR="00C41938" w:rsidRPr="004014D9" w:rsidRDefault="00C41938" w:rsidP="00D960CC">
            <w:pPr>
              <w:jc w:val="center"/>
              <w:rPr>
                <w:color w:val="000000"/>
                <w:sz w:val="20"/>
              </w:rPr>
            </w:pPr>
            <w:r>
              <w:rPr>
                <w:color w:val="000000"/>
                <w:sz w:val="22"/>
                <w:szCs w:val="22"/>
              </w:rPr>
              <w:t>6931</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7D5B926F" w14:textId="77777777" w:rsidR="00C41938" w:rsidRPr="004014D9" w:rsidRDefault="00C41938" w:rsidP="00D960CC">
            <w:pPr>
              <w:jc w:val="center"/>
              <w:rPr>
                <w:color w:val="000000"/>
                <w:sz w:val="20"/>
              </w:rPr>
            </w:pPr>
            <w:r>
              <w:rPr>
                <w:color w:val="000000"/>
                <w:sz w:val="22"/>
                <w:szCs w:val="22"/>
              </w:rPr>
              <w:t>6931</w:t>
            </w:r>
          </w:p>
        </w:tc>
        <w:tc>
          <w:tcPr>
            <w:tcW w:w="920" w:type="dxa"/>
            <w:tcBorders>
              <w:top w:val="single" w:sz="4" w:space="0" w:color="auto"/>
              <w:left w:val="nil"/>
              <w:bottom w:val="single" w:sz="4" w:space="0" w:color="auto"/>
              <w:right w:val="single" w:sz="4" w:space="0" w:color="auto"/>
            </w:tcBorders>
            <w:shd w:val="clear" w:color="auto" w:fill="auto"/>
            <w:noWrap/>
            <w:vAlign w:val="center"/>
          </w:tcPr>
          <w:p w14:paraId="3D0DB691" w14:textId="77777777" w:rsidR="00C41938" w:rsidRPr="004014D9" w:rsidRDefault="00C41938" w:rsidP="00D960CC">
            <w:pPr>
              <w:jc w:val="center"/>
              <w:rPr>
                <w:color w:val="000000"/>
                <w:sz w:val="20"/>
              </w:rPr>
            </w:pPr>
            <w:r>
              <w:rPr>
                <w:color w:val="000000"/>
                <w:sz w:val="22"/>
                <w:szCs w:val="22"/>
              </w:rPr>
              <w:t>6931</w:t>
            </w:r>
          </w:p>
        </w:tc>
      </w:tr>
      <w:tr w:rsidR="00C41938" w:rsidRPr="00E67244" w14:paraId="26B18B69" w14:textId="77777777" w:rsidTr="00D960CC">
        <w:trPr>
          <w:trHeight w:val="264"/>
          <w:jc w:val="center"/>
        </w:trPr>
        <w:tc>
          <w:tcPr>
            <w:tcW w:w="42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87FB16" w14:textId="77777777" w:rsidR="00C41938" w:rsidRPr="00E67244" w:rsidRDefault="00C41938" w:rsidP="00D960CC">
            <w:pPr>
              <w:rPr>
                <w:color w:val="000000"/>
                <w:sz w:val="22"/>
                <w:szCs w:val="22"/>
              </w:rPr>
            </w:pPr>
            <w:r>
              <w:rPr>
                <w:color w:val="000000"/>
                <w:sz w:val="22"/>
                <w:szCs w:val="22"/>
              </w:rPr>
              <w:t>Плотность населения</w:t>
            </w:r>
          </w:p>
        </w:tc>
        <w:tc>
          <w:tcPr>
            <w:tcW w:w="920" w:type="dxa"/>
            <w:tcBorders>
              <w:top w:val="single" w:sz="4" w:space="0" w:color="auto"/>
              <w:left w:val="nil"/>
              <w:bottom w:val="single" w:sz="4" w:space="0" w:color="auto"/>
              <w:right w:val="single" w:sz="4" w:space="0" w:color="auto"/>
            </w:tcBorders>
            <w:shd w:val="clear" w:color="auto" w:fill="auto"/>
            <w:vAlign w:val="center"/>
          </w:tcPr>
          <w:p w14:paraId="65B8774C" w14:textId="77777777" w:rsidR="00C41938" w:rsidRDefault="00C41938" w:rsidP="00D960CC">
            <w:pPr>
              <w:jc w:val="center"/>
              <w:rPr>
                <w:color w:val="000000"/>
                <w:sz w:val="22"/>
                <w:szCs w:val="22"/>
              </w:rPr>
            </w:pPr>
            <w:r>
              <w:rPr>
                <w:color w:val="000000"/>
                <w:sz w:val="22"/>
                <w:szCs w:val="22"/>
              </w:rPr>
              <w:t>га/чел</w:t>
            </w: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70C585A2" w14:textId="77777777" w:rsidR="00C41938" w:rsidRPr="004014D9" w:rsidRDefault="00C41938" w:rsidP="00D960CC">
            <w:pPr>
              <w:jc w:val="center"/>
              <w:rPr>
                <w:color w:val="000000"/>
                <w:sz w:val="20"/>
              </w:rPr>
            </w:pPr>
            <w:r>
              <w:rPr>
                <w:rFonts w:ascii="Arial" w:hAnsi="Arial" w:cs="Arial"/>
                <w:sz w:val="20"/>
              </w:rPr>
              <w:t>13,8</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64A48EB0" w14:textId="77777777" w:rsidR="00C41938" w:rsidRPr="004014D9" w:rsidRDefault="00C41938" w:rsidP="00D960CC">
            <w:pPr>
              <w:jc w:val="center"/>
              <w:rPr>
                <w:color w:val="000000"/>
                <w:sz w:val="20"/>
              </w:rPr>
            </w:pPr>
            <w:r>
              <w:rPr>
                <w:rFonts w:ascii="Arial" w:hAnsi="Arial" w:cs="Arial"/>
                <w:sz w:val="20"/>
              </w:rPr>
              <w:t>13,9</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1802D313" w14:textId="77777777" w:rsidR="00C41938" w:rsidRPr="004014D9" w:rsidRDefault="00C41938" w:rsidP="00D960CC">
            <w:pPr>
              <w:jc w:val="center"/>
              <w:rPr>
                <w:color w:val="000000"/>
                <w:sz w:val="20"/>
              </w:rPr>
            </w:pPr>
            <w:r>
              <w:rPr>
                <w:rFonts w:ascii="Arial" w:hAnsi="Arial" w:cs="Arial"/>
                <w:sz w:val="20"/>
              </w:rPr>
              <w:t>14,1</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3F685146" w14:textId="77777777" w:rsidR="00C41938" w:rsidRPr="004014D9" w:rsidRDefault="00C41938" w:rsidP="00D960CC">
            <w:pPr>
              <w:jc w:val="center"/>
              <w:rPr>
                <w:color w:val="000000"/>
                <w:sz w:val="20"/>
              </w:rPr>
            </w:pPr>
            <w:r>
              <w:rPr>
                <w:rFonts w:ascii="Arial" w:hAnsi="Arial" w:cs="Arial"/>
                <w:sz w:val="20"/>
              </w:rPr>
              <w:t>14,2</w:t>
            </w:r>
          </w:p>
        </w:tc>
        <w:tc>
          <w:tcPr>
            <w:tcW w:w="920" w:type="dxa"/>
            <w:tcBorders>
              <w:top w:val="single" w:sz="4" w:space="0" w:color="auto"/>
              <w:left w:val="nil"/>
              <w:bottom w:val="single" w:sz="4" w:space="0" w:color="auto"/>
              <w:right w:val="single" w:sz="4" w:space="0" w:color="auto"/>
            </w:tcBorders>
            <w:shd w:val="clear" w:color="auto" w:fill="auto"/>
            <w:noWrap/>
            <w:vAlign w:val="center"/>
          </w:tcPr>
          <w:p w14:paraId="2002CE50" w14:textId="77777777" w:rsidR="00C41938" w:rsidRPr="004014D9" w:rsidRDefault="00C41938" w:rsidP="00D960CC">
            <w:pPr>
              <w:jc w:val="center"/>
              <w:rPr>
                <w:color w:val="000000"/>
                <w:sz w:val="20"/>
              </w:rPr>
            </w:pPr>
            <w:r>
              <w:rPr>
                <w:rFonts w:ascii="Arial" w:hAnsi="Arial" w:cs="Arial"/>
                <w:sz w:val="20"/>
              </w:rPr>
              <w:t>14,3</w:t>
            </w:r>
          </w:p>
        </w:tc>
      </w:tr>
    </w:tbl>
    <w:p w14:paraId="043E0567" w14:textId="77777777" w:rsidR="00C41938" w:rsidRDefault="00C41938" w:rsidP="00C41938">
      <w:pPr>
        <w:autoSpaceDE w:val="0"/>
        <w:autoSpaceDN w:val="0"/>
        <w:adjustRightInd w:val="0"/>
        <w:spacing w:line="276" w:lineRule="auto"/>
        <w:rPr>
          <w:b/>
          <w:color w:val="000000"/>
        </w:rPr>
      </w:pPr>
    </w:p>
    <w:p w14:paraId="5A61F41E" w14:textId="028EACEF" w:rsidR="00C41938" w:rsidRPr="00C73C9E" w:rsidRDefault="00C41938" w:rsidP="00C41938">
      <w:pPr>
        <w:autoSpaceDE w:val="0"/>
        <w:autoSpaceDN w:val="0"/>
        <w:adjustRightInd w:val="0"/>
        <w:spacing w:line="276" w:lineRule="auto"/>
        <w:rPr>
          <w:b/>
          <w:color w:val="000000"/>
        </w:rPr>
      </w:pPr>
      <w:r>
        <w:rPr>
          <w:b/>
          <w:color w:val="000000"/>
        </w:rPr>
        <w:t>3.1.5</w:t>
      </w:r>
      <w:r w:rsidRPr="00C73C9E">
        <w:rPr>
          <w:b/>
          <w:color w:val="000000"/>
        </w:rPr>
        <w:t>. Прогноз перспективной застройки на период до 20</w:t>
      </w:r>
      <w:r w:rsidRPr="00D13E3D">
        <w:rPr>
          <w:b/>
          <w:color w:val="000000"/>
        </w:rPr>
        <w:t>3</w:t>
      </w:r>
      <w:r>
        <w:rPr>
          <w:b/>
          <w:color w:val="000000"/>
        </w:rPr>
        <w:t>3</w:t>
      </w:r>
      <w:r w:rsidRPr="00C73C9E">
        <w:rPr>
          <w:b/>
          <w:color w:val="000000"/>
        </w:rPr>
        <w:t xml:space="preserve"> г.</w:t>
      </w:r>
    </w:p>
    <w:p w14:paraId="7ADF0979" w14:textId="77777777" w:rsidR="00C41938" w:rsidRDefault="00C41938" w:rsidP="00C41938">
      <w:pPr>
        <w:autoSpaceDE w:val="0"/>
        <w:autoSpaceDN w:val="0"/>
        <w:adjustRightInd w:val="0"/>
        <w:jc w:val="both"/>
        <w:rPr>
          <w:color w:val="000000"/>
        </w:rPr>
      </w:pPr>
      <w:r w:rsidRPr="00263C96">
        <w:rPr>
          <w:color w:val="000000"/>
        </w:rPr>
        <w:t xml:space="preserve">   </w:t>
      </w:r>
    </w:p>
    <w:p w14:paraId="597B5A58" w14:textId="77777777" w:rsidR="00C41938" w:rsidRPr="00263C96" w:rsidRDefault="00C41938" w:rsidP="00C41938">
      <w:pPr>
        <w:autoSpaceDE w:val="0"/>
        <w:autoSpaceDN w:val="0"/>
        <w:adjustRightInd w:val="0"/>
        <w:jc w:val="both"/>
        <w:rPr>
          <w:color w:val="000000"/>
        </w:rPr>
      </w:pPr>
      <w:r w:rsidRPr="00263C96">
        <w:rPr>
          <w:color w:val="000000"/>
        </w:rPr>
        <w:t xml:space="preserve"> В период  с 202</w:t>
      </w:r>
      <w:r>
        <w:rPr>
          <w:color w:val="000000"/>
        </w:rPr>
        <w:t>9</w:t>
      </w:r>
      <w:r w:rsidRPr="00263C96">
        <w:rPr>
          <w:color w:val="000000"/>
        </w:rPr>
        <w:t xml:space="preserve"> по 20</w:t>
      </w:r>
      <w:r w:rsidRPr="00D13E3D">
        <w:rPr>
          <w:color w:val="000000"/>
        </w:rPr>
        <w:t>3</w:t>
      </w:r>
      <w:r>
        <w:rPr>
          <w:color w:val="000000"/>
        </w:rPr>
        <w:t>3</w:t>
      </w:r>
      <w:r w:rsidRPr="00263C96">
        <w:rPr>
          <w:color w:val="000000"/>
        </w:rPr>
        <w:t xml:space="preserve"> гг. перспективная застройка определялась </w:t>
      </w:r>
      <w:proofErr w:type="spellStart"/>
      <w:r w:rsidRPr="00263C96">
        <w:rPr>
          <w:color w:val="000000"/>
        </w:rPr>
        <w:t>экспертно</w:t>
      </w:r>
      <w:proofErr w:type="spellEnd"/>
      <w:r w:rsidRPr="00263C96">
        <w:rPr>
          <w:color w:val="000000"/>
        </w:rPr>
        <w:t xml:space="preserve"> по данным, представленным </w:t>
      </w:r>
      <w:r>
        <w:rPr>
          <w:color w:val="000000"/>
        </w:rPr>
        <w:t>МО</w:t>
      </w:r>
      <w:r w:rsidRPr="00263C96">
        <w:rPr>
          <w:color w:val="000000"/>
        </w:rPr>
        <w:t>:</w:t>
      </w:r>
    </w:p>
    <w:p w14:paraId="6C45D7AE" w14:textId="77777777" w:rsidR="00C41938" w:rsidRPr="00263C96" w:rsidRDefault="00C41938" w:rsidP="00C41938">
      <w:pPr>
        <w:autoSpaceDE w:val="0"/>
        <w:autoSpaceDN w:val="0"/>
        <w:adjustRightInd w:val="0"/>
        <w:rPr>
          <w:color w:val="000000"/>
        </w:rPr>
      </w:pPr>
      <w:r w:rsidRPr="00263C96">
        <w:rPr>
          <w:color w:val="000000"/>
        </w:rPr>
        <w:t xml:space="preserve">• плотности населения территории муниципального образования– </w:t>
      </w:r>
      <w:r>
        <w:rPr>
          <w:color w:val="000000"/>
        </w:rPr>
        <w:t>14,9га</w:t>
      </w:r>
      <w:r w:rsidRPr="00263C96">
        <w:rPr>
          <w:color w:val="000000"/>
        </w:rPr>
        <w:t>/чел;</w:t>
      </w:r>
    </w:p>
    <w:p w14:paraId="4E7015C3" w14:textId="77777777" w:rsidR="00C41938" w:rsidRPr="00263C96" w:rsidRDefault="00C41938" w:rsidP="00C41938">
      <w:pPr>
        <w:autoSpaceDE w:val="0"/>
        <w:autoSpaceDN w:val="0"/>
        <w:adjustRightInd w:val="0"/>
        <w:rPr>
          <w:color w:val="000000"/>
        </w:rPr>
      </w:pPr>
      <w:r w:rsidRPr="00263C96">
        <w:rPr>
          <w:color w:val="000000"/>
        </w:rPr>
        <w:t xml:space="preserve">• расчётной обеспеченности населения жилищным фондом – </w:t>
      </w:r>
      <w:r w:rsidRPr="00935016">
        <w:rPr>
          <w:color w:val="000000" w:themeColor="text1"/>
        </w:rPr>
        <w:t xml:space="preserve">43,0 </w:t>
      </w:r>
      <w:r>
        <w:rPr>
          <w:color w:val="000000"/>
        </w:rPr>
        <w:t>м</w:t>
      </w:r>
      <w:r w:rsidRPr="00263C96">
        <w:rPr>
          <w:color w:val="000000"/>
        </w:rPr>
        <w:t>2/чел.</w:t>
      </w:r>
    </w:p>
    <w:p w14:paraId="3CFFB4E1" w14:textId="77777777" w:rsidR="00C41938" w:rsidRPr="00263C96" w:rsidRDefault="00C41938" w:rsidP="00C41938">
      <w:pPr>
        <w:autoSpaceDE w:val="0"/>
        <w:autoSpaceDN w:val="0"/>
        <w:adjustRightInd w:val="0"/>
        <w:jc w:val="both"/>
        <w:rPr>
          <w:color w:val="000000"/>
        </w:rPr>
      </w:pPr>
      <w:r w:rsidRPr="00263C96">
        <w:rPr>
          <w:color w:val="000000"/>
        </w:rPr>
        <w:t>Из представленных данных видно, что в период до 20</w:t>
      </w:r>
      <w:r>
        <w:rPr>
          <w:color w:val="000000"/>
        </w:rPr>
        <w:t>33</w:t>
      </w:r>
      <w:r w:rsidRPr="00263C96">
        <w:rPr>
          <w:color w:val="000000"/>
        </w:rPr>
        <w:t xml:space="preserve">г. в </w:t>
      </w:r>
      <w:r>
        <w:rPr>
          <w:color w:val="000000"/>
        </w:rPr>
        <w:t>МО</w:t>
      </w:r>
      <w:r w:rsidRPr="00263C96">
        <w:rPr>
          <w:color w:val="000000"/>
        </w:rPr>
        <w:t xml:space="preserve"> прогнозируется прирост фондов строительных площадей  прирост  жилищного фонда  на уровне </w:t>
      </w:r>
      <w:r>
        <w:rPr>
          <w:color w:val="000000"/>
        </w:rPr>
        <w:t>3</w:t>
      </w:r>
      <w:r w:rsidRPr="00263C96">
        <w:rPr>
          <w:color w:val="000000"/>
        </w:rPr>
        <w:t>00м2.  Наибольший прирост фондов строительных площадей в период с 20</w:t>
      </w:r>
      <w:r>
        <w:rPr>
          <w:color w:val="000000"/>
        </w:rPr>
        <w:t>29</w:t>
      </w:r>
      <w:r w:rsidRPr="00263C96">
        <w:rPr>
          <w:color w:val="000000"/>
        </w:rPr>
        <w:t xml:space="preserve"> по 20</w:t>
      </w:r>
      <w:r>
        <w:rPr>
          <w:color w:val="000000"/>
        </w:rPr>
        <w:t>33</w:t>
      </w:r>
      <w:r w:rsidRPr="00263C96">
        <w:rPr>
          <w:color w:val="000000"/>
        </w:rPr>
        <w:t xml:space="preserve"> гг. прогнозируется в частном секторе.</w:t>
      </w:r>
    </w:p>
    <w:p w14:paraId="38CAE9D0" w14:textId="49576BED" w:rsidR="00C41938" w:rsidRPr="00263C96" w:rsidRDefault="00C41938" w:rsidP="00C41938">
      <w:pPr>
        <w:jc w:val="both"/>
        <w:rPr>
          <w:color w:val="000000"/>
        </w:rPr>
      </w:pPr>
      <w:r w:rsidRPr="00263C96">
        <w:rPr>
          <w:color w:val="000000"/>
        </w:rPr>
        <w:t>Динамика  перспективной застройки с 202</w:t>
      </w:r>
      <w:r>
        <w:rPr>
          <w:color w:val="000000"/>
        </w:rPr>
        <w:t>9</w:t>
      </w:r>
      <w:r w:rsidRPr="00263C96">
        <w:rPr>
          <w:color w:val="000000"/>
        </w:rPr>
        <w:t xml:space="preserve"> по 20</w:t>
      </w:r>
      <w:r>
        <w:rPr>
          <w:color w:val="000000"/>
        </w:rPr>
        <w:t>33</w:t>
      </w:r>
      <w:r w:rsidRPr="00263C96">
        <w:rPr>
          <w:color w:val="000000"/>
        </w:rPr>
        <w:t xml:space="preserve">годы представлена  в таблице </w:t>
      </w:r>
      <w:r>
        <w:rPr>
          <w:color w:val="000000"/>
        </w:rPr>
        <w:t>3.6</w:t>
      </w:r>
      <w:r w:rsidRPr="00263C96">
        <w:rPr>
          <w:color w:val="000000"/>
        </w:rPr>
        <w:t>.</w:t>
      </w:r>
    </w:p>
    <w:p w14:paraId="5B78B4BE" w14:textId="77777777" w:rsidR="00C41938" w:rsidRPr="00263C96" w:rsidRDefault="00C41938" w:rsidP="00C41938">
      <w:pPr>
        <w:spacing w:line="276" w:lineRule="auto"/>
        <w:rPr>
          <w:b/>
          <w:color w:val="000000"/>
          <w:sz w:val="22"/>
          <w:szCs w:val="22"/>
        </w:rPr>
      </w:pPr>
    </w:p>
    <w:p w14:paraId="40BAB13E" w14:textId="5793FB34" w:rsidR="00C41938" w:rsidRPr="00263C96" w:rsidRDefault="00C41938" w:rsidP="00C41938">
      <w:pPr>
        <w:spacing w:line="276" w:lineRule="auto"/>
        <w:rPr>
          <w:b/>
          <w:color w:val="000000"/>
          <w:sz w:val="22"/>
          <w:szCs w:val="22"/>
        </w:rPr>
      </w:pPr>
      <w:r w:rsidRPr="00263C96">
        <w:rPr>
          <w:b/>
          <w:color w:val="000000"/>
          <w:sz w:val="22"/>
          <w:szCs w:val="22"/>
        </w:rPr>
        <w:t xml:space="preserve">Таблица </w:t>
      </w:r>
      <w:r>
        <w:rPr>
          <w:b/>
          <w:color w:val="000000"/>
          <w:sz w:val="22"/>
          <w:szCs w:val="22"/>
        </w:rPr>
        <w:t>3.6</w:t>
      </w:r>
      <w:r w:rsidRPr="00263C96">
        <w:rPr>
          <w:b/>
          <w:color w:val="000000"/>
          <w:sz w:val="22"/>
          <w:szCs w:val="22"/>
        </w:rPr>
        <w:t>. Динамика  перспективной застройки с 202</w:t>
      </w:r>
      <w:r>
        <w:rPr>
          <w:b/>
          <w:color w:val="000000"/>
          <w:sz w:val="22"/>
          <w:szCs w:val="22"/>
        </w:rPr>
        <w:t>9</w:t>
      </w:r>
      <w:r w:rsidRPr="00263C96">
        <w:rPr>
          <w:b/>
          <w:color w:val="000000"/>
          <w:sz w:val="22"/>
          <w:szCs w:val="22"/>
        </w:rPr>
        <w:t xml:space="preserve"> по 20</w:t>
      </w:r>
      <w:r>
        <w:rPr>
          <w:b/>
          <w:color w:val="000000"/>
          <w:sz w:val="22"/>
          <w:szCs w:val="22"/>
        </w:rPr>
        <w:t>33</w:t>
      </w:r>
      <w:r w:rsidRPr="00263C96">
        <w:rPr>
          <w:b/>
          <w:color w:val="000000"/>
          <w:sz w:val="22"/>
          <w:szCs w:val="22"/>
        </w:rPr>
        <w:t>годы</w:t>
      </w:r>
    </w:p>
    <w:tbl>
      <w:tblPr>
        <w:tblW w:w="9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9"/>
        <w:gridCol w:w="920"/>
        <w:gridCol w:w="884"/>
        <w:gridCol w:w="960"/>
        <w:gridCol w:w="960"/>
        <w:gridCol w:w="960"/>
        <w:gridCol w:w="920"/>
      </w:tblGrid>
      <w:tr w:rsidR="00C41938" w:rsidRPr="006730A4" w14:paraId="6700C1F1" w14:textId="77777777" w:rsidTr="00D960CC">
        <w:trPr>
          <w:trHeight w:val="264"/>
          <w:jc w:val="center"/>
        </w:trPr>
        <w:tc>
          <w:tcPr>
            <w:tcW w:w="4239" w:type="dxa"/>
            <w:shd w:val="clear" w:color="auto" w:fill="D9D9D9"/>
            <w:noWrap/>
            <w:vAlign w:val="center"/>
          </w:tcPr>
          <w:p w14:paraId="552E77A8" w14:textId="77777777" w:rsidR="00C41938" w:rsidRPr="006730A4" w:rsidRDefault="00C41938" w:rsidP="00D960CC">
            <w:pPr>
              <w:spacing w:line="276" w:lineRule="auto"/>
              <w:jc w:val="center"/>
              <w:rPr>
                <w:sz w:val="20"/>
              </w:rPr>
            </w:pPr>
            <w:r w:rsidRPr="006730A4">
              <w:rPr>
                <w:sz w:val="20"/>
              </w:rPr>
              <w:t>Показатели</w:t>
            </w:r>
          </w:p>
        </w:tc>
        <w:tc>
          <w:tcPr>
            <w:tcW w:w="920" w:type="dxa"/>
            <w:shd w:val="clear" w:color="auto" w:fill="D9D9D9"/>
            <w:noWrap/>
            <w:vAlign w:val="center"/>
          </w:tcPr>
          <w:p w14:paraId="72B14397" w14:textId="77777777" w:rsidR="00C41938" w:rsidRPr="006730A4" w:rsidRDefault="00C41938" w:rsidP="00D960CC">
            <w:pPr>
              <w:spacing w:line="276" w:lineRule="auto"/>
              <w:jc w:val="center"/>
              <w:rPr>
                <w:sz w:val="20"/>
              </w:rPr>
            </w:pPr>
            <w:proofErr w:type="spellStart"/>
            <w:r w:rsidRPr="006730A4">
              <w:rPr>
                <w:sz w:val="20"/>
              </w:rPr>
              <w:t>Ед.изм</w:t>
            </w:r>
            <w:proofErr w:type="spellEnd"/>
            <w:r w:rsidRPr="006730A4">
              <w:rPr>
                <w:sz w:val="20"/>
              </w:rPr>
              <w:t>.</w:t>
            </w:r>
          </w:p>
        </w:tc>
        <w:tc>
          <w:tcPr>
            <w:tcW w:w="884" w:type="dxa"/>
            <w:shd w:val="clear" w:color="auto" w:fill="D9D9D9"/>
            <w:noWrap/>
            <w:vAlign w:val="center"/>
          </w:tcPr>
          <w:p w14:paraId="157AF6B6" w14:textId="77777777" w:rsidR="00C41938" w:rsidRPr="006730A4" w:rsidRDefault="00C41938" w:rsidP="00D960CC">
            <w:pPr>
              <w:jc w:val="center"/>
              <w:rPr>
                <w:color w:val="000000"/>
                <w:sz w:val="20"/>
              </w:rPr>
            </w:pPr>
            <w:r w:rsidRPr="006730A4">
              <w:rPr>
                <w:color w:val="000000"/>
                <w:sz w:val="20"/>
              </w:rPr>
              <w:t>2029</w:t>
            </w:r>
          </w:p>
        </w:tc>
        <w:tc>
          <w:tcPr>
            <w:tcW w:w="960" w:type="dxa"/>
            <w:shd w:val="clear" w:color="auto" w:fill="D9D9D9"/>
            <w:noWrap/>
            <w:vAlign w:val="center"/>
          </w:tcPr>
          <w:p w14:paraId="29576B87" w14:textId="77777777" w:rsidR="00C41938" w:rsidRPr="006730A4" w:rsidRDefault="00C41938" w:rsidP="00D960CC">
            <w:pPr>
              <w:jc w:val="center"/>
              <w:rPr>
                <w:color w:val="000000"/>
                <w:sz w:val="20"/>
              </w:rPr>
            </w:pPr>
            <w:r w:rsidRPr="006730A4">
              <w:rPr>
                <w:color w:val="000000"/>
                <w:sz w:val="20"/>
              </w:rPr>
              <w:t>2030</w:t>
            </w:r>
          </w:p>
        </w:tc>
        <w:tc>
          <w:tcPr>
            <w:tcW w:w="960" w:type="dxa"/>
            <w:shd w:val="clear" w:color="auto" w:fill="D9D9D9"/>
            <w:noWrap/>
            <w:vAlign w:val="center"/>
          </w:tcPr>
          <w:p w14:paraId="19C4D17E" w14:textId="77777777" w:rsidR="00C41938" w:rsidRPr="006730A4" w:rsidRDefault="00C41938" w:rsidP="00D960CC">
            <w:pPr>
              <w:jc w:val="center"/>
              <w:rPr>
                <w:color w:val="000000"/>
                <w:sz w:val="20"/>
              </w:rPr>
            </w:pPr>
            <w:r w:rsidRPr="006730A4">
              <w:rPr>
                <w:color w:val="000000"/>
                <w:sz w:val="20"/>
              </w:rPr>
              <w:t>2031</w:t>
            </w:r>
          </w:p>
        </w:tc>
        <w:tc>
          <w:tcPr>
            <w:tcW w:w="960" w:type="dxa"/>
            <w:shd w:val="clear" w:color="auto" w:fill="D9D9D9"/>
            <w:noWrap/>
            <w:vAlign w:val="center"/>
          </w:tcPr>
          <w:p w14:paraId="2EA59223" w14:textId="77777777" w:rsidR="00C41938" w:rsidRPr="006730A4" w:rsidRDefault="00C41938" w:rsidP="00D960CC">
            <w:pPr>
              <w:jc w:val="center"/>
              <w:rPr>
                <w:color w:val="000000"/>
                <w:sz w:val="20"/>
              </w:rPr>
            </w:pPr>
            <w:r w:rsidRPr="006730A4">
              <w:rPr>
                <w:color w:val="000000"/>
                <w:sz w:val="20"/>
              </w:rPr>
              <w:t>2032</w:t>
            </w:r>
          </w:p>
        </w:tc>
        <w:tc>
          <w:tcPr>
            <w:tcW w:w="920" w:type="dxa"/>
            <w:shd w:val="clear" w:color="auto" w:fill="D9D9D9"/>
            <w:noWrap/>
            <w:vAlign w:val="center"/>
          </w:tcPr>
          <w:p w14:paraId="20E40782" w14:textId="77777777" w:rsidR="00C41938" w:rsidRPr="006730A4" w:rsidRDefault="00C41938" w:rsidP="00D960CC">
            <w:pPr>
              <w:jc w:val="center"/>
              <w:rPr>
                <w:color w:val="000000"/>
                <w:sz w:val="20"/>
              </w:rPr>
            </w:pPr>
            <w:r w:rsidRPr="006730A4">
              <w:rPr>
                <w:color w:val="000000"/>
                <w:sz w:val="20"/>
              </w:rPr>
              <w:t>203</w:t>
            </w:r>
            <w:r>
              <w:rPr>
                <w:color w:val="000000"/>
                <w:sz w:val="20"/>
              </w:rPr>
              <w:t>3</w:t>
            </w:r>
          </w:p>
        </w:tc>
      </w:tr>
      <w:tr w:rsidR="00C41938" w:rsidRPr="006730A4" w14:paraId="25AE2C64" w14:textId="77777777" w:rsidTr="00D960CC">
        <w:trPr>
          <w:trHeight w:val="272"/>
          <w:jc w:val="center"/>
        </w:trPr>
        <w:tc>
          <w:tcPr>
            <w:tcW w:w="4239" w:type="dxa"/>
            <w:shd w:val="clear" w:color="auto" w:fill="auto"/>
            <w:vAlign w:val="center"/>
          </w:tcPr>
          <w:p w14:paraId="231D31D7" w14:textId="77777777" w:rsidR="00C41938" w:rsidRDefault="00C41938" w:rsidP="00D960CC">
            <w:pPr>
              <w:rPr>
                <w:color w:val="000000"/>
                <w:sz w:val="22"/>
                <w:szCs w:val="22"/>
              </w:rPr>
            </w:pPr>
            <w:r>
              <w:rPr>
                <w:color w:val="000000"/>
                <w:sz w:val="22"/>
                <w:szCs w:val="22"/>
              </w:rPr>
              <w:t>Ввод в эксплуатацию жилых домов общей площадью всего, в том числе:</w:t>
            </w:r>
          </w:p>
        </w:tc>
        <w:tc>
          <w:tcPr>
            <w:tcW w:w="920" w:type="dxa"/>
            <w:shd w:val="clear" w:color="auto" w:fill="auto"/>
            <w:vAlign w:val="center"/>
          </w:tcPr>
          <w:p w14:paraId="320DBF2D" w14:textId="77777777" w:rsidR="00C41938" w:rsidRDefault="00C41938" w:rsidP="00D960CC">
            <w:pPr>
              <w:jc w:val="center"/>
              <w:rPr>
                <w:color w:val="000000"/>
                <w:sz w:val="22"/>
                <w:szCs w:val="22"/>
              </w:rPr>
            </w:pPr>
            <w:r>
              <w:rPr>
                <w:color w:val="000000"/>
                <w:sz w:val="22"/>
                <w:szCs w:val="22"/>
              </w:rPr>
              <w:t>м2</w:t>
            </w:r>
          </w:p>
        </w:tc>
        <w:tc>
          <w:tcPr>
            <w:tcW w:w="884" w:type="dxa"/>
            <w:shd w:val="clear" w:color="auto" w:fill="auto"/>
            <w:noWrap/>
            <w:vAlign w:val="center"/>
          </w:tcPr>
          <w:p w14:paraId="546BF26B" w14:textId="77777777" w:rsidR="00C41938" w:rsidRPr="00935016" w:rsidRDefault="00C41938" w:rsidP="00D960CC">
            <w:pPr>
              <w:jc w:val="center"/>
              <w:rPr>
                <w:sz w:val="22"/>
                <w:szCs w:val="22"/>
              </w:rPr>
            </w:pPr>
            <w:r w:rsidRPr="00935016">
              <w:rPr>
                <w:sz w:val="20"/>
              </w:rPr>
              <w:t>100</w:t>
            </w:r>
          </w:p>
        </w:tc>
        <w:tc>
          <w:tcPr>
            <w:tcW w:w="960" w:type="dxa"/>
            <w:shd w:val="clear" w:color="auto" w:fill="auto"/>
            <w:noWrap/>
            <w:vAlign w:val="center"/>
          </w:tcPr>
          <w:p w14:paraId="4C3FE13D" w14:textId="77777777" w:rsidR="00C41938" w:rsidRPr="00935016" w:rsidRDefault="00C41938" w:rsidP="00D960CC">
            <w:pPr>
              <w:jc w:val="center"/>
              <w:rPr>
                <w:sz w:val="22"/>
                <w:szCs w:val="22"/>
              </w:rPr>
            </w:pPr>
            <w:r w:rsidRPr="00935016">
              <w:rPr>
                <w:sz w:val="20"/>
              </w:rPr>
              <w:t>0</w:t>
            </w:r>
          </w:p>
        </w:tc>
        <w:tc>
          <w:tcPr>
            <w:tcW w:w="960" w:type="dxa"/>
            <w:shd w:val="clear" w:color="auto" w:fill="auto"/>
            <w:noWrap/>
            <w:vAlign w:val="center"/>
          </w:tcPr>
          <w:p w14:paraId="49B0D05A" w14:textId="77777777" w:rsidR="00C41938" w:rsidRPr="00935016" w:rsidRDefault="00C41938" w:rsidP="00D960CC">
            <w:pPr>
              <w:jc w:val="center"/>
              <w:rPr>
                <w:sz w:val="22"/>
                <w:szCs w:val="22"/>
              </w:rPr>
            </w:pPr>
            <w:r w:rsidRPr="00935016">
              <w:rPr>
                <w:sz w:val="20"/>
              </w:rPr>
              <w:t>100</w:t>
            </w:r>
          </w:p>
        </w:tc>
        <w:tc>
          <w:tcPr>
            <w:tcW w:w="960" w:type="dxa"/>
            <w:shd w:val="clear" w:color="auto" w:fill="auto"/>
            <w:noWrap/>
            <w:vAlign w:val="center"/>
          </w:tcPr>
          <w:p w14:paraId="1F35FBD1" w14:textId="77777777" w:rsidR="00C41938" w:rsidRPr="00935016" w:rsidRDefault="00C41938" w:rsidP="00D960CC">
            <w:pPr>
              <w:jc w:val="center"/>
              <w:rPr>
                <w:sz w:val="22"/>
                <w:szCs w:val="22"/>
              </w:rPr>
            </w:pPr>
            <w:r w:rsidRPr="00935016">
              <w:rPr>
                <w:sz w:val="20"/>
              </w:rPr>
              <w:t>0</w:t>
            </w:r>
          </w:p>
        </w:tc>
        <w:tc>
          <w:tcPr>
            <w:tcW w:w="920" w:type="dxa"/>
            <w:shd w:val="clear" w:color="auto" w:fill="auto"/>
            <w:noWrap/>
            <w:vAlign w:val="center"/>
          </w:tcPr>
          <w:p w14:paraId="750A42B6" w14:textId="77777777" w:rsidR="00C41938" w:rsidRPr="00935016" w:rsidRDefault="00C41938" w:rsidP="00D960CC">
            <w:pPr>
              <w:jc w:val="center"/>
              <w:rPr>
                <w:sz w:val="22"/>
                <w:szCs w:val="22"/>
              </w:rPr>
            </w:pPr>
            <w:r w:rsidRPr="00935016">
              <w:rPr>
                <w:sz w:val="20"/>
              </w:rPr>
              <w:t>100</w:t>
            </w:r>
          </w:p>
        </w:tc>
      </w:tr>
      <w:tr w:rsidR="00C41938" w:rsidRPr="006730A4" w14:paraId="6F636B04" w14:textId="77777777" w:rsidTr="00D960CC">
        <w:trPr>
          <w:trHeight w:val="264"/>
          <w:jc w:val="center"/>
        </w:trPr>
        <w:tc>
          <w:tcPr>
            <w:tcW w:w="4239" w:type="dxa"/>
            <w:shd w:val="clear" w:color="auto" w:fill="auto"/>
            <w:vAlign w:val="center"/>
          </w:tcPr>
          <w:p w14:paraId="25E9BDF0" w14:textId="77777777" w:rsidR="00C41938" w:rsidRDefault="00C41938" w:rsidP="00D960CC">
            <w:pPr>
              <w:rPr>
                <w:color w:val="000000"/>
                <w:sz w:val="22"/>
                <w:szCs w:val="22"/>
              </w:rPr>
            </w:pPr>
            <w:r>
              <w:rPr>
                <w:color w:val="000000"/>
                <w:sz w:val="22"/>
                <w:szCs w:val="22"/>
              </w:rPr>
              <w:t>-  многоэтажные жилые дома</w:t>
            </w:r>
          </w:p>
        </w:tc>
        <w:tc>
          <w:tcPr>
            <w:tcW w:w="920" w:type="dxa"/>
            <w:shd w:val="clear" w:color="auto" w:fill="auto"/>
            <w:vAlign w:val="center"/>
          </w:tcPr>
          <w:p w14:paraId="13287037" w14:textId="77777777" w:rsidR="00C41938" w:rsidRDefault="00C41938" w:rsidP="00D960CC">
            <w:pPr>
              <w:jc w:val="center"/>
              <w:rPr>
                <w:color w:val="000000"/>
                <w:sz w:val="22"/>
                <w:szCs w:val="22"/>
              </w:rPr>
            </w:pPr>
            <w:r>
              <w:rPr>
                <w:color w:val="000000"/>
                <w:sz w:val="22"/>
                <w:szCs w:val="22"/>
              </w:rPr>
              <w:t>м2</w:t>
            </w:r>
          </w:p>
        </w:tc>
        <w:tc>
          <w:tcPr>
            <w:tcW w:w="884" w:type="dxa"/>
            <w:shd w:val="clear" w:color="auto" w:fill="auto"/>
            <w:noWrap/>
            <w:vAlign w:val="center"/>
          </w:tcPr>
          <w:p w14:paraId="1165A129" w14:textId="77777777" w:rsidR="00C41938" w:rsidRPr="00935016" w:rsidRDefault="00C41938" w:rsidP="00D960CC">
            <w:pPr>
              <w:jc w:val="center"/>
              <w:rPr>
                <w:color w:val="000000"/>
                <w:sz w:val="22"/>
                <w:szCs w:val="22"/>
              </w:rPr>
            </w:pPr>
            <w:r w:rsidRPr="00935016">
              <w:rPr>
                <w:sz w:val="20"/>
              </w:rPr>
              <w:t>0</w:t>
            </w:r>
          </w:p>
        </w:tc>
        <w:tc>
          <w:tcPr>
            <w:tcW w:w="960" w:type="dxa"/>
            <w:shd w:val="clear" w:color="auto" w:fill="auto"/>
            <w:noWrap/>
            <w:vAlign w:val="center"/>
          </w:tcPr>
          <w:p w14:paraId="02E457B2" w14:textId="77777777" w:rsidR="00C41938" w:rsidRPr="00935016" w:rsidRDefault="00C41938" w:rsidP="00D960CC">
            <w:pPr>
              <w:jc w:val="center"/>
              <w:rPr>
                <w:color w:val="000000"/>
                <w:sz w:val="22"/>
                <w:szCs w:val="22"/>
              </w:rPr>
            </w:pPr>
            <w:r w:rsidRPr="00935016">
              <w:rPr>
                <w:sz w:val="20"/>
              </w:rPr>
              <w:t>50</w:t>
            </w:r>
          </w:p>
        </w:tc>
        <w:tc>
          <w:tcPr>
            <w:tcW w:w="960" w:type="dxa"/>
            <w:shd w:val="clear" w:color="auto" w:fill="auto"/>
            <w:noWrap/>
            <w:vAlign w:val="center"/>
          </w:tcPr>
          <w:p w14:paraId="0D050B2E" w14:textId="77777777" w:rsidR="00C41938" w:rsidRPr="00935016" w:rsidRDefault="00C41938" w:rsidP="00D960CC">
            <w:pPr>
              <w:jc w:val="center"/>
              <w:rPr>
                <w:color w:val="000000"/>
                <w:sz w:val="22"/>
                <w:szCs w:val="22"/>
              </w:rPr>
            </w:pPr>
            <w:r w:rsidRPr="00935016">
              <w:rPr>
                <w:sz w:val="20"/>
              </w:rPr>
              <w:t>0</w:t>
            </w:r>
          </w:p>
        </w:tc>
        <w:tc>
          <w:tcPr>
            <w:tcW w:w="960" w:type="dxa"/>
            <w:shd w:val="clear" w:color="auto" w:fill="auto"/>
            <w:noWrap/>
            <w:vAlign w:val="center"/>
          </w:tcPr>
          <w:p w14:paraId="158A8A14" w14:textId="77777777" w:rsidR="00C41938" w:rsidRPr="00935016" w:rsidRDefault="00C41938" w:rsidP="00D960CC">
            <w:pPr>
              <w:jc w:val="center"/>
              <w:rPr>
                <w:color w:val="000000"/>
                <w:sz w:val="22"/>
                <w:szCs w:val="22"/>
              </w:rPr>
            </w:pPr>
            <w:r w:rsidRPr="00935016">
              <w:rPr>
                <w:sz w:val="20"/>
              </w:rPr>
              <w:t>50</w:t>
            </w:r>
          </w:p>
        </w:tc>
        <w:tc>
          <w:tcPr>
            <w:tcW w:w="920" w:type="dxa"/>
            <w:shd w:val="clear" w:color="auto" w:fill="auto"/>
            <w:noWrap/>
            <w:vAlign w:val="center"/>
          </w:tcPr>
          <w:p w14:paraId="7EDFEBBB" w14:textId="77777777" w:rsidR="00C41938" w:rsidRPr="00935016" w:rsidRDefault="00C41938" w:rsidP="00D960CC">
            <w:pPr>
              <w:jc w:val="center"/>
              <w:rPr>
                <w:color w:val="000000"/>
                <w:sz w:val="22"/>
                <w:szCs w:val="22"/>
              </w:rPr>
            </w:pPr>
          </w:p>
        </w:tc>
      </w:tr>
      <w:tr w:rsidR="00C41938" w:rsidRPr="006730A4" w14:paraId="1826F52F" w14:textId="77777777" w:rsidTr="00D960CC">
        <w:trPr>
          <w:trHeight w:val="264"/>
          <w:jc w:val="center"/>
        </w:trPr>
        <w:tc>
          <w:tcPr>
            <w:tcW w:w="4239" w:type="dxa"/>
            <w:shd w:val="clear" w:color="auto" w:fill="auto"/>
            <w:vAlign w:val="center"/>
          </w:tcPr>
          <w:p w14:paraId="540D6745" w14:textId="77777777" w:rsidR="00C41938" w:rsidRDefault="00C41938" w:rsidP="00D960CC">
            <w:pPr>
              <w:rPr>
                <w:color w:val="000000"/>
                <w:sz w:val="22"/>
                <w:szCs w:val="22"/>
              </w:rPr>
            </w:pPr>
            <w:r>
              <w:rPr>
                <w:color w:val="000000"/>
                <w:sz w:val="22"/>
                <w:szCs w:val="22"/>
              </w:rPr>
              <w:t>- индивидуальные жилые дома</w:t>
            </w:r>
          </w:p>
        </w:tc>
        <w:tc>
          <w:tcPr>
            <w:tcW w:w="920" w:type="dxa"/>
            <w:shd w:val="clear" w:color="auto" w:fill="auto"/>
            <w:vAlign w:val="center"/>
          </w:tcPr>
          <w:p w14:paraId="213FB4C9" w14:textId="77777777" w:rsidR="00C41938" w:rsidRDefault="00C41938" w:rsidP="00D960CC">
            <w:pPr>
              <w:jc w:val="center"/>
              <w:rPr>
                <w:color w:val="000000"/>
                <w:sz w:val="22"/>
                <w:szCs w:val="22"/>
              </w:rPr>
            </w:pPr>
            <w:r>
              <w:rPr>
                <w:color w:val="000000"/>
                <w:sz w:val="22"/>
                <w:szCs w:val="22"/>
              </w:rPr>
              <w:t>м2</w:t>
            </w:r>
          </w:p>
        </w:tc>
        <w:tc>
          <w:tcPr>
            <w:tcW w:w="884" w:type="dxa"/>
            <w:shd w:val="clear" w:color="auto" w:fill="auto"/>
            <w:noWrap/>
            <w:vAlign w:val="center"/>
          </w:tcPr>
          <w:p w14:paraId="24073A05" w14:textId="77777777" w:rsidR="00C41938" w:rsidRPr="00935016" w:rsidRDefault="00C41938" w:rsidP="00D960CC">
            <w:pPr>
              <w:jc w:val="center"/>
              <w:rPr>
                <w:sz w:val="22"/>
                <w:szCs w:val="22"/>
              </w:rPr>
            </w:pPr>
            <w:r w:rsidRPr="00935016">
              <w:rPr>
                <w:sz w:val="20"/>
              </w:rPr>
              <w:t>100</w:t>
            </w:r>
          </w:p>
        </w:tc>
        <w:tc>
          <w:tcPr>
            <w:tcW w:w="960" w:type="dxa"/>
            <w:shd w:val="clear" w:color="auto" w:fill="auto"/>
            <w:noWrap/>
            <w:vAlign w:val="center"/>
          </w:tcPr>
          <w:p w14:paraId="444991BB" w14:textId="77777777" w:rsidR="00C41938" w:rsidRPr="00935016" w:rsidRDefault="00C41938" w:rsidP="00D960CC">
            <w:pPr>
              <w:jc w:val="center"/>
              <w:rPr>
                <w:sz w:val="22"/>
                <w:szCs w:val="22"/>
              </w:rPr>
            </w:pPr>
            <w:r w:rsidRPr="00935016">
              <w:rPr>
                <w:sz w:val="20"/>
              </w:rPr>
              <w:t>0</w:t>
            </w:r>
          </w:p>
        </w:tc>
        <w:tc>
          <w:tcPr>
            <w:tcW w:w="960" w:type="dxa"/>
            <w:shd w:val="clear" w:color="auto" w:fill="auto"/>
            <w:noWrap/>
            <w:vAlign w:val="center"/>
          </w:tcPr>
          <w:p w14:paraId="55688A73" w14:textId="77777777" w:rsidR="00C41938" w:rsidRPr="00935016" w:rsidRDefault="00C41938" w:rsidP="00D960CC">
            <w:pPr>
              <w:jc w:val="center"/>
              <w:rPr>
                <w:sz w:val="22"/>
                <w:szCs w:val="22"/>
              </w:rPr>
            </w:pPr>
            <w:r w:rsidRPr="00935016">
              <w:rPr>
                <w:sz w:val="20"/>
              </w:rPr>
              <w:t>100</w:t>
            </w:r>
          </w:p>
        </w:tc>
        <w:tc>
          <w:tcPr>
            <w:tcW w:w="960" w:type="dxa"/>
            <w:shd w:val="clear" w:color="auto" w:fill="auto"/>
            <w:noWrap/>
            <w:vAlign w:val="center"/>
          </w:tcPr>
          <w:p w14:paraId="26943D9D" w14:textId="77777777" w:rsidR="00C41938" w:rsidRPr="00935016" w:rsidRDefault="00C41938" w:rsidP="00D960CC">
            <w:pPr>
              <w:jc w:val="center"/>
              <w:rPr>
                <w:sz w:val="22"/>
                <w:szCs w:val="22"/>
              </w:rPr>
            </w:pPr>
            <w:r w:rsidRPr="00935016">
              <w:rPr>
                <w:sz w:val="20"/>
              </w:rPr>
              <w:t>0</w:t>
            </w:r>
          </w:p>
        </w:tc>
        <w:tc>
          <w:tcPr>
            <w:tcW w:w="920" w:type="dxa"/>
            <w:shd w:val="clear" w:color="auto" w:fill="auto"/>
            <w:noWrap/>
            <w:vAlign w:val="center"/>
          </w:tcPr>
          <w:p w14:paraId="200C6FBA" w14:textId="77777777" w:rsidR="00C41938" w:rsidRPr="00935016" w:rsidRDefault="00C41938" w:rsidP="00D960CC">
            <w:pPr>
              <w:jc w:val="center"/>
              <w:rPr>
                <w:sz w:val="22"/>
                <w:szCs w:val="22"/>
              </w:rPr>
            </w:pPr>
            <w:r w:rsidRPr="00935016">
              <w:rPr>
                <w:sz w:val="20"/>
              </w:rPr>
              <w:t>100</w:t>
            </w:r>
          </w:p>
        </w:tc>
      </w:tr>
      <w:tr w:rsidR="00C41938" w:rsidRPr="006730A4" w14:paraId="1B613557" w14:textId="77777777" w:rsidTr="00D960CC">
        <w:trPr>
          <w:trHeight w:val="415"/>
          <w:jc w:val="center"/>
        </w:trPr>
        <w:tc>
          <w:tcPr>
            <w:tcW w:w="4239" w:type="dxa"/>
            <w:shd w:val="clear" w:color="auto" w:fill="auto"/>
            <w:vAlign w:val="center"/>
          </w:tcPr>
          <w:p w14:paraId="2998D1E9" w14:textId="77777777" w:rsidR="00C41938" w:rsidRDefault="00C41938" w:rsidP="00D960CC">
            <w:pPr>
              <w:rPr>
                <w:color w:val="000000"/>
                <w:sz w:val="22"/>
                <w:szCs w:val="22"/>
              </w:rPr>
            </w:pPr>
            <w:r>
              <w:rPr>
                <w:color w:val="000000"/>
                <w:sz w:val="22"/>
                <w:szCs w:val="22"/>
              </w:rPr>
              <w:t>Выбытие жилого фонда</w:t>
            </w:r>
          </w:p>
        </w:tc>
        <w:tc>
          <w:tcPr>
            <w:tcW w:w="920" w:type="dxa"/>
            <w:shd w:val="clear" w:color="auto" w:fill="auto"/>
            <w:vAlign w:val="center"/>
          </w:tcPr>
          <w:p w14:paraId="66B99635" w14:textId="77777777" w:rsidR="00C41938" w:rsidRDefault="00C41938" w:rsidP="00D960CC">
            <w:pPr>
              <w:jc w:val="center"/>
              <w:rPr>
                <w:color w:val="000000"/>
                <w:sz w:val="22"/>
                <w:szCs w:val="22"/>
              </w:rPr>
            </w:pPr>
            <w:r>
              <w:rPr>
                <w:color w:val="000000"/>
                <w:sz w:val="22"/>
                <w:szCs w:val="22"/>
              </w:rPr>
              <w:t>м2</w:t>
            </w:r>
          </w:p>
        </w:tc>
        <w:tc>
          <w:tcPr>
            <w:tcW w:w="884" w:type="dxa"/>
            <w:shd w:val="clear" w:color="auto" w:fill="auto"/>
            <w:noWrap/>
            <w:vAlign w:val="center"/>
          </w:tcPr>
          <w:p w14:paraId="78C462CA" w14:textId="77777777" w:rsidR="00C41938" w:rsidRPr="00935016" w:rsidRDefault="00C41938" w:rsidP="00D960CC">
            <w:pPr>
              <w:jc w:val="center"/>
              <w:rPr>
                <w:sz w:val="22"/>
                <w:szCs w:val="22"/>
              </w:rPr>
            </w:pPr>
            <w:r w:rsidRPr="00935016">
              <w:rPr>
                <w:sz w:val="20"/>
              </w:rPr>
              <w:t> </w:t>
            </w:r>
          </w:p>
        </w:tc>
        <w:tc>
          <w:tcPr>
            <w:tcW w:w="960" w:type="dxa"/>
            <w:shd w:val="clear" w:color="auto" w:fill="auto"/>
            <w:noWrap/>
            <w:vAlign w:val="center"/>
          </w:tcPr>
          <w:p w14:paraId="210EE309" w14:textId="77777777" w:rsidR="00C41938" w:rsidRPr="00935016" w:rsidRDefault="00C41938" w:rsidP="00D960CC">
            <w:pPr>
              <w:jc w:val="center"/>
              <w:rPr>
                <w:sz w:val="22"/>
                <w:szCs w:val="22"/>
              </w:rPr>
            </w:pPr>
            <w:r w:rsidRPr="00935016">
              <w:rPr>
                <w:sz w:val="20"/>
              </w:rPr>
              <w:t>50</w:t>
            </w:r>
          </w:p>
        </w:tc>
        <w:tc>
          <w:tcPr>
            <w:tcW w:w="960" w:type="dxa"/>
            <w:shd w:val="clear" w:color="auto" w:fill="auto"/>
            <w:noWrap/>
            <w:vAlign w:val="center"/>
          </w:tcPr>
          <w:p w14:paraId="5328894A" w14:textId="77777777" w:rsidR="00C41938" w:rsidRPr="00935016" w:rsidRDefault="00C41938" w:rsidP="00D960CC">
            <w:pPr>
              <w:jc w:val="center"/>
              <w:rPr>
                <w:sz w:val="22"/>
                <w:szCs w:val="22"/>
              </w:rPr>
            </w:pPr>
            <w:r w:rsidRPr="00935016">
              <w:rPr>
                <w:sz w:val="20"/>
              </w:rPr>
              <w:t> </w:t>
            </w:r>
          </w:p>
        </w:tc>
        <w:tc>
          <w:tcPr>
            <w:tcW w:w="960" w:type="dxa"/>
            <w:shd w:val="clear" w:color="auto" w:fill="auto"/>
            <w:noWrap/>
            <w:vAlign w:val="center"/>
          </w:tcPr>
          <w:p w14:paraId="5527BE7D" w14:textId="77777777" w:rsidR="00C41938" w:rsidRPr="00935016" w:rsidRDefault="00C41938" w:rsidP="00D960CC">
            <w:pPr>
              <w:jc w:val="center"/>
              <w:rPr>
                <w:sz w:val="22"/>
                <w:szCs w:val="22"/>
              </w:rPr>
            </w:pPr>
            <w:r w:rsidRPr="00935016">
              <w:rPr>
                <w:sz w:val="20"/>
              </w:rPr>
              <w:t>50</w:t>
            </w:r>
          </w:p>
        </w:tc>
        <w:tc>
          <w:tcPr>
            <w:tcW w:w="920" w:type="dxa"/>
            <w:shd w:val="clear" w:color="auto" w:fill="auto"/>
            <w:noWrap/>
            <w:vAlign w:val="center"/>
          </w:tcPr>
          <w:p w14:paraId="70C39CBF" w14:textId="77777777" w:rsidR="00C41938" w:rsidRPr="00935016" w:rsidRDefault="00C41938" w:rsidP="00D960CC">
            <w:pPr>
              <w:jc w:val="center"/>
              <w:rPr>
                <w:sz w:val="22"/>
                <w:szCs w:val="22"/>
              </w:rPr>
            </w:pPr>
          </w:p>
        </w:tc>
      </w:tr>
      <w:tr w:rsidR="00C41938" w:rsidRPr="006730A4" w14:paraId="31A6FC18" w14:textId="77777777" w:rsidTr="00D960CC">
        <w:trPr>
          <w:trHeight w:val="264"/>
          <w:jc w:val="center"/>
        </w:trPr>
        <w:tc>
          <w:tcPr>
            <w:tcW w:w="4239" w:type="dxa"/>
            <w:shd w:val="clear" w:color="auto" w:fill="auto"/>
            <w:noWrap/>
            <w:vAlign w:val="center"/>
          </w:tcPr>
          <w:p w14:paraId="7B47F815" w14:textId="77777777" w:rsidR="00C41938" w:rsidRDefault="00C41938" w:rsidP="00D960CC">
            <w:pPr>
              <w:rPr>
                <w:color w:val="000000"/>
                <w:sz w:val="22"/>
                <w:szCs w:val="22"/>
              </w:rPr>
            </w:pPr>
            <w:r>
              <w:rPr>
                <w:color w:val="000000"/>
                <w:sz w:val="22"/>
                <w:szCs w:val="22"/>
              </w:rPr>
              <w:t xml:space="preserve">Общий годовой прирост нового жилья  на 1 жителя, </w:t>
            </w:r>
            <w:proofErr w:type="spellStart"/>
            <w:r>
              <w:rPr>
                <w:color w:val="000000"/>
                <w:sz w:val="22"/>
                <w:szCs w:val="22"/>
              </w:rPr>
              <w:t>кв.м</w:t>
            </w:r>
            <w:proofErr w:type="spellEnd"/>
            <w:r>
              <w:rPr>
                <w:color w:val="000000"/>
                <w:sz w:val="22"/>
                <w:szCs w:val="22"/>
              </w:rPr>
              <w:t>.</w:t>
            </w:r>
          </w:p>
        </w:tc>
        <w:tc>
          <w:tcPr>
            <w:tcW w:w="920" w:type="dxa"/>
            <w:shd w:val="clear" w:color="auto" w:fill="auto"/>
            <w:vAlign w:val="center"/>
          </w:tcPr>
          <w:p w14:paraId="130547A6" w14:textId="77777777" w:rsidR="00C41938" w:rsidRDefault="00C41938" w:rsidP="00D960CC">
            <w:pPr>
              <w:jc w:val="center"/>
              <w:rPr>
                <w:color w:val="000000"/>
                <w:sz w:val="22"/>
                <w:szCs w:val="22"/>
              </w:rPr>
            </w:pPr>
            <w:r>
              <w:rPr>
                <w:color w:val="000000"/>
                <w:sz w:val="22"/>
                <w:szCs w:val="22"/>
              </w:rPr>
              <w:t>м2/чел</w:t>
            </w:r>
          </w:p>
        </w:tc>
        <w:tc>
          <w:tcPr>
            <w:tcW w:w="884" w:type="dxa"/>
            <w:shd w:val="clear" w:color="auto" w:fill="auto"/>
            <w:noWrap/>
            <w:vAlign w:val="center"/>
          </w:tcPr>
          <w:p w14:paraId="4C9A7542" w14:textId="77777777" w:rsidR="00C41938" w:rsidRPr="00935016" w:rsidRDefault="00C41938" w:rsidP="00D960CC">
            <w:pPr>
              <w:jc w:val="center"/>
              <w:rPr>
                <w:sz w:val="22"/>
                <w:szCs w:val="22"/>
              </w:rPr>
            </w:pPr>
            <w:r w:rsidRPr="00935016">
              <w:rPr>
                <w:sz w:val="20"/>
              </w:rPr>
              <w:t>0,208</w:t>
            </w:r>
          </w:p>
        </w:tc>
        <w:tc>
          <w:tcPr>
            <w:tcW w:w="960" w:type="dxa"/>
            <w:shd w:val="clear" w:color="auto" w:fill="auto"/>
            <w:noWrap/>
            <w:vAlign w:val="center"/>
          </w:tcPr>
          <w:p w14:paraId="5C914987" w14:textId="77777777" w:rsidR="00C41938" w:rsidRPr="00935016" w:rsidRDefault="00C41938" w:rsidP="00D960CC">
            <w:pPr>
              <w:jc w:val="center"/>
              <w:rPr>
                <w:sz w:val="22"/>
                <w:szCs w:val="22"/>
              </w:rPr>
            </w:pPr>
            <w:r w:rsidRPr="00935016">
              <w:rPr>
                <w:sz w:val="20"/>
              </w:rPr>
              <w:t>0,000</w:t>
            </w:r>
          </w:p>
        </w:tc>
        <w:tc>
          <w:tcPr>
            <w:tcW w:w="960" w:type="dxa"/>
            <w:shd w:val="clear" w:color="auto" w:fill="auto"/>
            <w:noWrap/>
            <w:vAlign w:val="center"/>
          </w:tcPr>
          <w:p w14:paraId="4CBEB71B" w14:textId="77777777" w:rsidR="00C41938" w:rsidRPr="00935016" w:rsidRDefault="00C41938" w:rsidP="00D960CC">
            <w:pPr>
              <w:jc w:val="center"/>
              <w:rPr>
                <w:sz w:val="22"/>
                <w:szCs w:val="22"/>
              </w:rPr>
            </w:pPr>
            <w:r w:rsidRPr="00935016">
              <w:rPr>
                <w:sz w:val="20"/>
              </w:rPr>
              <w:t>0,211</w:t>
            </w:r>
          </w:p>
        </w:tc>
        <w:tc>
          <w:tcPr>
            <w:tcW w:w="960" w:type="dxa"/>
            <w:shd w:val="clear" w:color="auto" w:fill="auto"/>
            <w:noWrap/>
            <w:vAlign w:val="center"/>
          </w:tcPr>
          <w:p w14:paraId="4B835256" w14:textId="77777777" w:rsidR="00C41938" w:rsidRPr="00935016" w:rsidRDefault="00C41938" w:rsidP="00D960CC">
            <w:pPr>
              <w:jc w:val="center"/>
              <w:rPr>
                <w:sz w:val="22"/>
                <w:szCs w:val="22"/>
              </w:rPr>
            </w:pPr>
            <w:r w:rsidRPr="00935016">
              <w:rPr>
                <w:sz w:val="20"/>
              </w:rPr>
              <w:t>0,000</w:t>
            </w:r>
          </w:p>
        </w:tc>
        <w:tc>
          <w:tcPr>
            <w:tcW w:w="920" w:type="dxa"/>
            <w:shd w:val="clear" w:color="auto" w:fill="auto"/>
            <w:noWrap/>
            <w:vAlign w:val="center"/>
          </w:tcPr>
          <w:p w14:paraId="07FA8AAE" w14:textId="77777777" w:rsidR="00C41938" w:rsidRPr="00935016" w:rsidRDefault="00C41938" w:rsidP="00D960CC">
            <w:pPr>
              <w:jc w:val="center"/>
              <w:rPr>
                <w:sz w:val="22"/>
                <w:szCs w:val="22"/>
              </w:rPr>
            </w:pPr>
            <w:r w:rsidRPr="00935016">
              <w:rPr>
                <w:sz w:val="20"/>
              </w:rPr>
              <w:t>0,215</w:t>
            </w:r>
          </w:p>
        </w:tc>
      </w:tr>
      <w:tr w:rsidR="00C41938" w:rsidRPr="006730A4" w14:paraId="45CD6283" w14:textId="77777777" w:rsidTr="00D960CC">
        <w:trPr>
          <w:trHeight w:val="264"/>
          <w:jc w:val="center"/>
        </w:trPr>
        <w:tc>
          <w:tcPr>
            <w:tcW w:w="4239" w:type="dxa"/>
            <w:shd w:val="clear" w:color="auto" w:fill="auto"/>
            <w:noWrap/>
            <w:vAlign w:val="center"/>
          </w:tcPr>
          <w:p w14:paraId="6E21F81D" w14:textId="77777777" w:rsidR="00C41938" w:rsidRDefault="00C41938" w:rsidP="00D960CC">
            <w:pPr>
              <w:rPr>
                <w:color w:val="000000"/>
                <w:sz w:val="22"/>
                <w:szCs w:val="22"/>
              </w:rPr>
            </w:pPr>
            <w:r>
              <w:rPr>
                <w:color w:val="000000"/>
                <w:sz w:val="22"/>
                <w:szCs w:val="22"/>
              </w:rPr>
              <w:t>Жилой фонд  сельсовета</w:t>
            </w:r>
          </w:p>
        </w:tc>
        <w:tc>
          <w:tcPr>
            <w:tcW w:w="920" w:type="dxa"/>
            <w:shd w:val="clear" w:color="auto" w:fill="auto"/>
            <w:vAlign w:val="center"/>
          </w:tcPr>
          <w:p w14:paraId="283850BF" w14:textId="77777777" w:rsidR="00C41938" w:rsidRDefault="00C41938" w:rsidP="00D960CC">
            <w:pPr>
              <w:jc w:val="center"/>
              <w:rPr>
                <w:color w:val="000000"/>
                <w:sz w:val="22"/>
                <w:szCs w:val="22"/>
              </w:rPr>
            </w:pPr>
            <w:r>
              <w:rPr>
                <w:color w:val="000000"/>
                <w:sz w:val="22"/>
                <w:szCs w:val="22"/>
              </w:rPr>
              <w:t>м2</w:t>
            </w:r>
          </w:p>
        </w:tc>
        <w:tc>
          <w:tcPr>
            <w:tcW w:w="884" w:type="dxa"/>
            <w:shd w:val="clear" w:color="auto" w:fill="auto"/>
            <w:noWrap/>
            <w:vAlign w:val="center"/>
          </w:tcPr>
          <w:p w14:paraId="137E6B8F" w14:textId="77777777" w:rsidR="00C41938" w:rsidRPr="00935016" w:rsidRDefault="00C41938" w:rsidP="00D960CC">
            <w:pPr>
              <w:jc w:val="center"/>
              <w:rPr>
                <w:sz w:val="22"/>
                <w:szCs w:val="22"/>
              </w:rPr>
            </w:pPr>
            <w:r w:rsidRPr="00935016">
              <w:rPr>
                <w:sz w:val="20"/>
              </w:rPr>
              <w:t>19900</w:t>
            </w:r>
          </w:p>
        </w:tc>
        <w:tc>
          <w:tcPr>
            <w:tcW w:w="960" w:type="dxa"/>
            <w:shd w:val="clear" w:color="auto" w:fill="auto"/>
            <w:noWrap/>
            <w:vAlign w:val="center"/>
          </w:tcPr>
          <w:p w14:paraId="73F0FAF4" w14:textId="77777777" w:rsidR="00C41938" w:rsidRPr="00935016" w:rsidRDefault="00C41938" w:rsidP="00D960CC">
            <w:pPr>
              <w:jc w:val="center"/>
              <w:rPr>
                <w:sz w:val="22"/>
                <w:szCs w:val="22"/>
              </w:rPr>
            </w:pPr>
            <w:r w:rsidRPr="00935016">
              <w:rPr>
                <w:sz w:val="20"/>
              </w:rPr>
              <w:t>19850</w:t>
            </w:r>
          </w:p>
        </w:tc>
        <w:tc>
          <w:tcPr>
            <w:tcW w:w="960" w:type="dxa"/>
            <w:shd w:val="clear" w:color="auto" w:fill="auto"/>
            <w:noWrap/>
            <w:vAlign w:val="center"/>
          </w:tcPr>
          <w:p w14:paraId="7ED850B5" w14:textId="77777777" w:rsidR="00C41938" w:rsidRPr="00935016" w:rsidRDefault="00C41938" w:rsidP="00D960CC">
            <w:pPr>
              <w:jc w:val="center"/>
              <w:rPr>
                <w:sz w:val="22"/>
                <w:szCs w:val="22"/>
              </w:rPr>
            </w:pPr>
            <w:r w:rsidRPr="00935016">
              <w:rPr>
                <w:sz w:val="20"/>
              </w:rPr>
              <w:t>19950</w:t>
            </w:r>
          </w:p>
        </w:tc>
        <w:tc>
          <w:tcPr>
            <w:tcW w:w="960" w:type="dxa"/>
            <w:shd w:val="clear" w:color="auto" w:fill="auto"/>
            <w:noWrap/>
            <w:vAlign w:val="center"/>
          </w:tcPr>
          <w:p w14:paraId="4B9D2983" w14:textId="77777777" w:rsidR="00C41938" w:rsidRPr="00935016" w:rsidRDefault="00C41938" w:rsidP="00D960CC">
            <w:pPr>
              <w:jc w:val="center"/>
              <w:rPr>
                <w:sz w:val="22"/>
                <w:szCs w:val="22"/>
              </w:rPr>
            </w:pPr>
            <w:r w:rsidRPr="00935016">
              <w:rPr>
                <w:sz w:val="20"/>
              </w:rPr>
              <w:t>19900</w:t>
            </w:r>
          </w:p>
        </w:tc>
        <w:tc>
          <w:tcPr>
            <w:tcW w:w="920" w:type="dxa"/>
            <w:shd w:val="clear" w:color="auto" w:fill="auto"/>
            <w:noWrap/>
            <w:vAlign w:val="center"/>
          </w:tcPr>
          <w:p w14:paraId="674E66DF" w14:textId="77777777" w:rsidR="00C41938" w:rsidRPr="00935016" w:rsidRDefault="00C41938" w:rsidP="00D960CC">
            <w:pPr>
              <w:jc w:val="center"/>
              <w:rPr>
                <w:sz w:val="22"/>
                <w:szCs w:val="22"/>
              </w:rPr>
            </w:pPr>
            <w:r w:rsidRPr="00935016">
              <w:rPr>
                <w:sz w:val="20"/>
              </w:rPr>
              <w:t>20000</w:t>
            </w:r>
          </w:p>
        </w:tc>
      </w:tr>
      <w:tr w:rsidR="00C41938" w:rsidRPr="006730A4" w14:paraId="3A81F116" w14:textId="77777777" w:rsidTr="00D960CC">
        <w:trPr>
          <w:trHeight w:val="288"/>
          <w:jc w:val="center"/>
        </w:trPr>
        <w:tc>
          <w:tcPr>
            <w:tcW w:w="4239" w:type="dxa"/>
            <w:shd w:val="clear" w:color="auto" w:fill="auto"/>
            <w:vAlign w:val="center"/>
          </w:tcPr>
          <w:p w14:paraId="73490BD6" w14:textId="77777777" w:rsidR="00C41938" w:rsidRDefault="00C41938" w:rsidP="00D960CC">
            <w:pPr>
              <w:rPr>
                <w:color w:val="000000"/>
              </w:rPr>
            </w:pPr>
            <w:r>
              <w:rPr>
                <w:color w:val="000000"/>
                <w:sz w:val="22"/>
                <w:szCs w:val="22"/>
              </w:rPr>
              <w:t>Нежилые помещения</w:t>
            </w:r>
          </w:p>
        </w:tc>
        <w:tc>
          <w:tcPr>
            <w:tcW w:w="920" w:type="dxa"/>
            <w:shd w:val="clear" w:color="auto" w:fill="auto"/>
            <w:vAlign w:val="center"/>
          </w:tcPr>
          <w:p w14:paraId="5457FF30" w14:textId="77777777" w:rsidR="00C41938" w:rsidRDefault="00C41938" w:rsidP="00D960CC">
            <w:pPr>
              <w:jc w:val="center"/>
              <w:rPr>
                <w:color w:val="000000"/>
                <w:sz w:val="22"/>
                <w:szCs w:val="22"/>
              </w:rPr>
            </w:pPr>
            <w:r>
              <w:rPr>
                <w:color w:val="000000"/>
                <w:sz w:val="22"/>
                <w:szCs w:val="22"/>
              </w:rPr>
              <w:t> </w:t>
            </w:r>
          </w:p>
        </w:tc>
        <w:tc>
          <w:tcPr>
            <w:tcW w:w="884" w:type="dxa"/>
            <w:shd w:val="clear" w:color="auto" w:fill="auto"/>
            <w:noWrap/>
            <w:vAlign w:val="center"/>
          </w:tcPr>
          <w:p w14:paraId="4EE5A463" w14:textId="77777777" w:rsidR="00C41938" w:rsidRPr="00935016" w:rsidRDefault="00C41938" w:rsidP="00D960CC">
            <w:pPr>
              <w:jc w:val="center"/>
              <w:rPr>
                <w:color w:val="000000"/>
                <w:sz w:val="22"/>
                <w:szCs w:val="22"/>
              </w:rPr>
            </w:pPr>
            <w:r w:rsidRPr="00935016">
              <w:rPr>
                <w:sz w:val="20"/>
              </w:rPr>
              <w:t> </w:t>
            </w:r>
          </w:p>
        </w:tc>
        <w:tc>
          <w:tcPr>
            <w:tcW w:w="960" w:type="dxa"/>
            <w:shd w:val="clear" w:color="auto" w:fill="auto"/>
            <w:noWrap/>
            <w:vAlign w:val="center"/>
          </w:tcPr>
          <w:p w14:paraId="5AE03C89" w14:textId="77777777" w:rsidR="00C41938" w:rsidRPr="00935016" w:rsidRDefault="00C41938" w:rsidP="00D960CC">
            <w:pPr>
              <w:jc w:val="center"/>
              <w:rPr>
                <w:color w:val="000000"/>
                <w:sz w:val="22"/>
                <w:szCs w:val="22"/>
              </w:rPr>
            </w:pPr>
            <w:r w:rsidRPr="00935016">
              <w:rPr>
                <w:sz w:val="20"/>
              </w:rPr>
              <w:t> </w:t>
            </w:r>
          </w:p>
        </w:tc>
        <w:tc>
          <w:tcPr>
            <w:tcW w:w="960" w:type="dxa"/>
            <w:shd w:val="clear" w:color="auto" w:fill="auto"/>
            <w:noWrap/>
            <w:vAlign w:val="center"/>
          </w:tcPr>
          <w:p w14:paraId="677F340D" w14:textId="77777777" w:rsidR="00C41938" w:rsidRPr="00935016" w:rsidRDefault="00C41938" w:rsidP="00D960CC">
            <w:pPr>
              <w:jc w:val="center"/>
              <w:rPr>
                <w:color w:val="000000"/>
                <w:sz w:val="22"/>
                <w:szCs w:val="22"/>
              </w:rPr>
            </w:pPr>
            <w:r w:rsidRPr="00935016">
              <w:rPr>
                <w:sz w:val="20"/>
              </w:rPr>
              <w:t> </w:t>
            </w:r>
          </w:p>
        </w:tc>
        <w:tc>
          <w:tcPr>
            <w:tcW w:w="960" w:type="dxa"/>
            <w:shd w:val="clear" w:color="auto" w:fill="auto"/>
            <w:noWrap/>
            <w:vAlign w:val="center"/>
          </w:tcPr>
          <w:p w14:paraId="15FCC039" w14:textId="77777777" w:rsidR="00C41938" w:rsidRPr="00935016" w:rsidRDefault="00C41938" w:rsidP="00D960CC">
            <w:pPr>
              <w:jc w:val="center"/>
              <w:rPr>
                <w:color w:val="000000"/>
                <w:sz w:val="22"/>
                <w:szCs w:val="22"/>
              </w:rPr>
            </w:pPr>
            <w:r w:rsidRPr="00935016">
              <w:rPr>
                <w:sz w:val="20"/>
              </w:rPr>
              <w:t> </w:t>
            </w:r>
          </w:p>
        </w:tc>
        <w:tc>
          <w:tcPr>
            <w:tcW w:w="920" w:type="dxa"/>
            <w:shd w:val="clear" w:color="auto" w:fill="auto"/>
            <w:noWrap/>
            <w:vAlign w:val="center"/>
          </w:tcPr>
          <w:p w14:paraId="1C671AF5" w14:textId="77777777" w:rsidR="00C41938" w:rsidRPr="00935016" w:rsidRDefault="00C41938" w:rsidP="00D960CC">
            <w:pPr>
              <w:jc w:val="center"/>
              <w:rPr>
                <w:color w:val="000000"/>
                <w:sz w:val="22"/>
                <w:szCs w:val="22"/>
              </w:rPr>
            </w:pPr>
          </w:p>
        </w:tc>
      </w:tr>
      <w:tr w:rsidR="00C41938" w:rsidRPr="006730A4" w14:paraId="7B1C8EA2" w14:textId="77777777" w:rsidTr="00D960CC">
        <w:trPr>
          <w:trHeight w:val="288"/>
          <w:jc w:val="center"/>
        </w:trPr>
        <w:tc>
          <w:tcPr>
            <w:tcW w:w="4239" w:type="dxa"/>
            <w:shd w:val="clear" w:color="auto" w:fill="auto"/>
            <w:vAlign w:val="center"/>
          </w:tcPr>
          <w:p w14:paraId="260AA8CB" w14:textId="77777777" w:rsidR="00C41938" w:rsidRDefault="00C41938" w:rsidP="00D960CC">
            <w:pPr>
              <w:rPr>
                <w:color w:val="000000"/>
              </w:rPr>
            </w:pPr>
            <w:r>
              <w:rPr>
                <w:color w:val="000000"/>
                <w:sz w:val="22"/>
                <w:szCs w:val="22"/>
              </w:rPr>
              <w:t>Численность населения</w:t>
            </w:r>
          </w:p>
        </w:tc>
        <w:tc>
          <w:tcPr>
            <w:tcW w:w="920" w:type="dxa"/>
            <w:shd w:val="clear" w:color="auto" w:fill="auto"/>
            <w:vAlign w:val="center"/>
          </w:tcPr>
          <w:p w14:paraId="01FA3862" w14:textId="77777777" w:rsidR="00C41938" w:rsidRDefault="00C41938" w:rsidP="00D960CC">
            <w:pPr>
              <w:jc w:val="center"/>
              <w:rPr>
                <w:color w:val="000000"/>
                <w:sz w:val="22"/>
                <w:szCs w:val="22"/>
              </w:rPr>
            </w:pPr>
            <w:r>
              <w:rPr>
                <w:color w:val="000000"/>
                <w:sz w:val="22"/>
                <w:szCs w:val="22"/>
              </w:rPr>
              <w:t>чел</w:t>
            </w:r>
          </w:p>
        </w:tc>
        <w:tc>
          <w:tcPr>
            <w:tcW w:w="884" w:type="dxa"/>
            <w:shd w:val="clear" w:color="auto" w:fill="auto"/>
            <w:noWrap/>
            <w:vAlign w:val="center"/>
          </w:tcPr>
          <w:p w14:paraId="7751C9C3" w14:textId="77777777" w:rsidR="00C41938" w:rsidRPr="00935016" w:rsidRDefault="00C41938" w:rsidP="00D960CC">
            <w:pPr>
              <w:jc w:val="center"/>
              <w:rPr>
                <w:sz w:val="22"/>
                <w:szCs w:val="22"/>
              </w:rPr>
            </w:pPr>
            <w:r w:rsidRPr="00935016">
              <w:rPr>
                <w:color w:val="000000"/>
                <w:sz w:val="22"/>
                <w:szCs w:val="22"/>
              </w:rPr>
              <w:t>481</w:t>
            </w:r>
          </w:p>
        </w:tc>
        <w:tc>
          <w:tcPr>
            <w:tcW w:w="960" w:type="dxa"/>
            <w:shd w:val="clear" w:color="auto" w:fill="auto"/>
            <w:noWrap/>
            <w:vAlign w:val="center"/>
          </w:tcPr>
          <w:p w14:paraId="17B62698" w14:textId="77777777" w:rsidR="00C41938" w:rsidRPr="00935016" w:rsidRDefault="00C41938" w:rsidP="00D960CC">
            <w:pPr>
              <w:jc w:val="center"/>
              <w:rPr>
                <w:sz w:val="22"/>
                <w:szCs w:val="22"/>
              </w:rPr>
            </w:pPr>
            <w:r w:rsidRPr="00935016">
              <w:rPr>
                <w:color w:val="000000"/>
                <w:sz w:val="22"/>
                <w:szCs w:val="22"/>
              </w:rPr>
              <w:t>477</w:t>
            </w:r>
          </w:p>
        </w:tc>
        <w:tc>
          <w:tcPr>
            <w:tcW w:w="960" w:type="dxa"/>
            <w:shd w:val="clear" w:color="auto" w:fill="auto"/>
            <w:noWrap/>
            <w:vAlign w:val="center"/>
          </w:tcPr>
          <w:p w14:paraId="41F35D3A" w14:textId="77777777" w:rsidR="00C41938" w:rsidRPr="00935016" w:rsidRDefault="00C41938" w:rsidP="00D960CC">
            <w:pPr>
              <w:jc w:val="center"/>
              <w:rPr>
                <w:sz w:val="22"/>
                <w:szCs w:val="22"/>
              </w:rPr>
            </w:pPr>
            <w:r w:rsidRPr="00935016">
              <w:rPr>
                <w:color w:val="000000"/>
                <w:sz w:val="22"/>
                <w:szCs w:val="22"/>
              </w:rPr>
              <w:t>473</w:t>
            </w:r>
          </w:p>
        </w:tc>
        <w:tc>
          <w:tcPr>
            <w:tcW w:w="960" w:type="dxa"/>
            <w:shd w:val="clear" w:color="auto" w:fill="auto"/>
            <w:noWrap/>
            <w:vAlign w:val="center"/>
          </w:tcPr>
          <w:p w14:paraId="304C42E7" w14:textId="77777777" w:rsidR="00C41938" w:rsidRPr="00935016" w:rsidRDefault="00C41938" w:rsidP="00D960CC">
            <w:pPr>
              <w:jc w:val="center"/>
              <w:rPr>
                <w:sz w:val="22"/>
                <w:szCs w:val="22"/>
              </w:rPr>
            </w:pPr>
            <w:r w:rsidRPr="00935016">
              <w:rPr>
                <w:color w:val="000000"/>
                <w:sz w:val="22"/>
                <w:szCs w:val="22"/>
              </w:rPr>
              <w:t>469</w:t>
            </w:r>
          </w:p>
        </w:tc>
        <w:tc>
          <w:tcPr>
            <w:tcW w:w="920" w:type="dxa"/>
            <w:shd w:val="clear" w:color="auto" w:fill="auto"/>
            <w:noWrap/>
            <w:vAlign w:val="center"/>
          </w:tcPr>
          <w:p w14:paraId="78AF60AC" w14:textId="77777777" w:rsidR="00C41938" w:rsidRPr="00935016" w:rsidRDefault="00C41938" w:rsidP="00D960CC">
            <w:pPr>
              <w:jc w:val="center"/>
              <w:rPr>
                <w:sz w:val="22"/>
                <w:szCs w:val="22"/>
              </w:rPr>
            </w:pPr>
            <w:r w:rsidRPr="00935016">
              <w:rPr>
                <w:color w:val="000000"/>
                <w:sz w:val="22"/>
                <w:szCs w:val="22"/>
              </w:rPr>
              <w:t>465</w:t>
            </w:r>
          </w:p>
        </w:tc>
      </w:tr>
      <w:tr w:rsidR="00C41938" w:rsidRPr="006730A4" w14:paraId="412EC81A" w14:textId="77777777" w:rsidTr="00D960CC">
        <w:trPr>
          <w:trHeight w:val="288"/>
          <w:jc w:val="center"/>
        </w:trPr>
        <w:tc>
          <w:tcPr>
            <w:tcW w:w="4239" w:type="dxa"/>
            <w:shd w:val="clear" w:color="auto" w:fill="auto"/>
            <w:vAlign w:val="center"/>
          </w:tcPr>
          <w:p w14:paraId="1198C947" w14:textId="77777777" w:rsidR="00C41938" w:rsidRDefault="00C41938" w:rsidP="00D960CC">
            <w:pPr>
              <w:rPr>
                <w:color w:val="000000"/>
                <w:sz w:val="22"/>
                <w:szCs w:val="22"/>
              </w:rPr>
            </w:pPr>
            <w:r>
              <w:rPr>
                <w:color w:val="000000"/>
                <w:sz w:val="22"/>
                <w:szCs w:val="22"/>
              </w:rPr>
              <w:t>Обеспеченность жильем</w:t>
            </w:r>
          </w:p>
        </w:tc>
        <w:tc>
          <w:tcPr>
            <w:tcW w:w="920" w:type="dxa"/>
            <w:shd w:val="clear" w:color="auto" w:fill="auto"/>
            <w:vAlign w:val="center"/>
          </w:tcPr>
          <w:p w14:paraId="2D6E55FA" w14:textId="77777777" w:rsidR="00C41938" w:rsidRDefault="00C41938" w:rsidP="00D960CC">
            <w:pPr>
              <w:jc w:val="center"/>
              <w:rPr>
                <w:color w:val="000000"/>
                <w:sz w:val="22"/>
                <w:szCs w:val="22"/>
              </w:rPr>
            </w:pPr>
            <w:r>
              <w:rPr>
                <w:color w:val="000000"/>
                <w:sz w:val="22"/>
                <w:szCs w:val="22"/>
              </w:rPr>
              <w:t>м2/чел</w:t>
            </w:r>
          </w:p>
        </w:tc>
        <w:tc>
          <w:tcPr>
            <w:tcW w:w="884" w:type="dxa"/>
            <w:shd w:val="clear" w:color="auto" w:fill="auto"/>
            <w:noWrap/>
            <w:vAlign w:val="center"/>
          </w:tcPr>
          <w:p w14:paraId="7CE51F99" w14:textId="77777777" w:rsidR="00C41938" w:rsidRPr="00935016" w:rsidRDefault="00C41938" w:rsidP="00D960CC">
            <w:pPr>
              <w:jc w:val="center"/>
              <w:rPr>
                <w:color w:val="000000"/>
                <w:sz w:val="22"/>
                <w:szCs w:val="22"/>
              </w:rPr>
            </w:pPr>
            <w:r w:rsidRPr="00935016">
              <w:rPr>
                <w:sz w:val="20"/>
              </w:rPr>
              <w:t>41,4</w:t>
            </w:r>
          </w:p>
        </w:tc>
        <w:tc>
          <w:tcPr>
            <w:tcW w:w="960" w:type="dxa"/>
            <w:shd w:val="clear" w:color="auto" w:fill="auto"/>
            <w:noWrap/>
            <w:vAlign w:val="center"/>
          </w:tcPr>
          <w:p w14:paraId="7CFA313B" w14:textId="77777777" w:rsidR="00C41938" w:rsidRPr="00935016" w:rsidRDefault="00C41938" w:rsidP="00D960CC">
            <w:pPr>
              <w:jc w:val="center"/>
              <w:rPr>
                <w:color w:val="000000"/>
                <w:sz w:val="22"/>
                <w:szCs w:val="22"/>
              </w:rPr>
            </w:pPr>
            <w:r w:rsidRPr="00935016">
              <w:rPr>
                <w:sz w:val="20"/>
              </w:rPr>
              <w:t>41,6</w:t>
            </w:r>
          </w:p>
        </w:tc>
        <w:tc>
          <w:tcPr>
            <w:tcW w:w="960" w:type="dxa"/>
            <w:shd w:val="clear" w:color="auto" w:fill="auto"/>
            <w:noWrap/>
            <w:vAlign w:val="center"/>
          </w:tcPr>
          <w:p w14:paraId="253F9FFE" w14:textId="77777777" w:rsidR="00C41938" w:rsidRPr="00935016" w:rsidRDefault="00C41938" w:rsidP="00D960CC">
            <w:pPr>
              <w:jc w:val="center"/>
              <w:rPr>
                <w:color w:val="000000"/>
                <w:sz w:val="22"/>
                <w:szCs w:val="22"/>
              </w:rPr>
            </w:pPr>
            <w:r w:rsidRPr="00935016">
              <w:rPr>
                <w:sz w:val="20"/>
              </w:rPr>
              <w:t>42,2</w:t>
            </w:r>
          </w:p>
        </w:tc>
        <w:tc>
          <w:tcPr>
            <w:tcW w:w="960" w:type="dxa"/>
            <w:shd w:val="clear" w:color="auto" w:fill="auto"/>
            <w:noWrap/>
            <w:vAlign w:val="center"/>
          </w:tcPr>
          <w:p w14:paraId="14E99AFC" w14:textId="77777777" w:rsidR="00C41938" w:rsidRPr="00935016" w:rsidRDefault="00C41938" w:rsidP="00D960CC">
            <w:pPr>
              <w:jc w:val="center"/>
              <w:rPr>
                <w:color w:val="000000"/>
                <w:sz w:val="22"/>
                <w:szCs w:val="22"/>
              </w:rPr>
            </w:pPr>
            <w:r w:rsidRPr="00935016">
              <w:rPr>
                <w:sz w:val="20"/>
              </w:rPr>
              <w:t>42,4</w:t>
            </w:r>
          </w:p>
        </w:tc>
        <w:tc>
          <w:tcPr>
            <w:tcW w:w="920" w:type="dxa"/>
            <w:shd w:val="clear" w:color="auto" w:fill="auto"/>
            <w:noWrap/>
            <w:vAlign w:val="center"/>
          </w:tcPr>
          <w:p w14:paraId="60EB6281" w14:textId="77777777" w:rsidR="00C41938" w:rsidRPr="00935016" w:rsidRDefault="00C41938" w:rsidP="00D960CC">
            <w:pPr>
              <w:jc w:val="center"/>
              <w:rPr>
                <w:color w:val="000000"/>
                <w:sz w:val="22"/>
                <w:szCs w:val="22"/>
              </w:rPr>
            </w:pPr>
            <w:r w:rsidRPr="00935016">
              <w:rPr>
                <w:sz w:val="20"/>
              </w:rPr>
              <w:t>43,0</w:t>
            </w:r>
          </w:p>
        </w:tc>
      </w:tr>
      <w:tr w:rsidR="00C41938" w:rsidRPr="006730A4" w14:paraId="38CDBF31" w14:textId="77777777" w:rsidTr="00D960CC">
        <w:trPr>
          <w:trHeight w:val="288"/>
          <w:jc w:val="center"/>
        </w:trPr>
        <w:tc>
          <w:tcPr>
            <w:tcW w:w="4239" w:type="dxa"/>
            <w:shd w:val="clear" w:color="auto" w:fill="auto"/>
            <w:vAlign w:val="center"/>
          </w:tcPr>
          <w:p w14:paraId="3ABF7419" w14:textId="77777777" w:rsidR="00C41938" w:rsidRDefault="00C41938" w:rsidP="00D960CC">
            <w:pPr>
              <w:rPr>
                <w:color w:val="000000"/>
                <w:sz w:val="22"/>
                <w:szCs w:val="22"/>
              </w:rPr>
            </w:pPr>
            <w:r>
              <w:rPr>
                <w:color w:val="000000"/>
                <w:sz w:val="22"/>
                <w:szCs w:val="22"/>
              </w:rPr>
              <w:t>Площадь территории сельсовета</w:t>
            </w:r>
          </w:p>
        </w:tc>
        <w:tc>
          <w:tcPr>
            <w:tcW w:w="920" w:type="dxa"/>
            <w:shd w:val="clear" w:color="auto" w:fill="auto"/>
            <w:vAlign w:val="center"/>
          </w:tcPr>
          <w:p w14:paraId="5DD5B713" w14:textId="77777777" w:rsidR="00C41938" w:rsidRDefault="00C41938" w:rsidP="00D960CC">
            <w:pPr>
              <w:jc w:val="center"/>
              <w:rPr>
                <w:color w:val="000000"/>
                <w:sz w:val="22"/>
                <w:szCs w:val="22"/>
              </w:rPr>
            </w:pPr>
            <w:r>
              <w:rPr>
                <w:color w:val="000000"/>
                <w:sz w:val="22"/>
                <w:szCs w:val="22"/>
              </w:rPr>
              <w:t>га</w:t>
            </w:r>
          </w:p>
        </w:tc>
        <w:tc>
          <w:tcPr>
            <w:tcW w:w="884" w:type="dxa"/>
            <w:shd w:val="clear" w:color="auto" w:fill="auto"/>
            <w:noWrap/>
            <w:vAlign w:val="center"/>
          </w:tcPr>
          <w:p w14:paraId="6ADD457E" w14:textId="77777777" w:rsidR="00C41938" w:rsidRPr="00935016" w:rsidRDefault="00C41938" w:rsidP="00D960CC">
            <w:pPr>
              <w:jc w:val="center"/>
              <w:rPr>
                <w:color w:val="000000"/>
                <w:sz w:val="22"/>
                <w:szCs w:val="22"/>
              </w:rPr>
            </w:pPr>
            <w:r w:rsidRPr="00935016">
              <w:rPr>
                <w:color w:val="000000"/>
                <w:sz w:val="22"/>
                <w:szCs w:val="22"/>
              </w:rPr>
              <w:t>6931</w:t>
            </w:r>
          </w:p>
        </w:tc>
        <w:tc>
          <w:tcPr>
            <w:tcW w:w="960" w:type="dxa"/>
            <w:shd w:val="clear" w:color="auto" w:fill="auto"/>
            <w:noWrap/>
            <w:vAlign w:val="center"/>
          </w:tcPr>
          <w:p w14:paraId="45BFDAB3" w14:textId="77777777" w:rsidR="00C41938" w:rsidRPr="00935016" w:rsidRDefault="00C41938" w:rsidP="00D960CC">
            <w:pPr>
              <w:jc w:val="center"/>
              <w:rPr>
                <w:color w:val="000000"/>
                <w:sz w:val="22"/>
                <w:szCs w:val="22"/>
              </w:rPr>
            </w:pPr>
            <w:r w:rsidRPr="00935016">
              <w:rPr>
                <w:color w:val="000000"/>
                <w:sz w:val="22"/>
                <w:szCs w:val="22"/>
              </w:rPr>
              <w:t>6931</w:t>
            </w:r>
          </w:p>
        </w:tc>
        <w:tc>
          <w:tcPr>
            <w:tcW w:w="960" w:type="dxa"/>
            <w:shd w:val="clear" w:color="auto" w:fill="auto"/>
            <w:noWrap/>
            <w:vAlign w:val="center"/>
          </w:tcPr>
          <w:p w14:paraId="6C35DC77" w14:textId="77777777" w:rsidR="00C41938" w:rsidRPr="00935016" w:rsidRDefault="00C41938" w:rsidP="00D960CC">
            <w:pPr>
              <w:jc w:val="center"/>
              <w:rPr>
                <w:color w:val="000000"/>
                <w:sz w:val="22"/>
                <w:szCs w:val="22"/>
              </w:rPr>
            </w:pPr>
            <w:r w:rsidRPr="00935016">
              <w:rPr>
                <w:color w:val="000000"/>
                <w:sz w:val="22"/>
                <w:szCs w:val="22"/>
              </w:rPr>
              <w:t>6931</w:t>
            </w:r>
          </w:p>
        </w:tc>
        <w:tc>
          <w:tcPr>
            <w:tcW w:w="960" w:type="dxa"/>
            <w:shd w:val="clear" w:color="auto" w:fill="auto"/>
            <w:noWrap/>
            <w:vAlign w:val="center"/>
          </w:tcPr>
          <w:p w14:paraId="6957C075" w14:textId="77777777" w:rsidR="00C41938" w:rsidRPr="00935016" w:rsidRDefault="00C41938" w:rsidP="00D960CC">
            <w:pPr>
              <w:jc w:val="center"/>
              <w:rPr>
                <w:color w:val="000000"/>
                <w:sz w:val="22"/>
                <w:szCs w:val="22"/>
              </w:rPr>
            </w:pPr>
            <w:r w:rsidRPr="00935016">
              <w:rPr>
                <w:color w:val="000000"/>
                <w:sz w:val="22"/>
                <w:szCs w:val="22"/>
              </w:rPr>
              <w:t>6931</w:t>
            </w:r>
          </w:p>
        </w:tc>
        <w:tc>
          <w:tcPr>
            <w:tcW w:w="920" w:type="dxa"/>
            <w:shd w:val="clear" w:color="auto" w:fill="auto"/>
            <w:noWrap/>
            <w:vAlign w:val="center"/>
          </w:tcPr>
          <w:p w14:paraId="667F32D3" w14:textId="77777777" w:rsidR="00C41938" w:rsidRPr="00935016" w:rsidRDefault="00C41938" w:rsidP="00D960CC">
            <w:pPr>
              <w:jc w:val="center"/>
              <w:rPr>
                <w:color w:val="000000"/>
                <w:sz w:val="22"/>
                <w:szCs w:val="22"/>
              </w:rPr>
            </w:pPr>
            <w:r w:rsidRPr="00935016">
              <w:rPr>
                <w:sz w:val="20"/>
              </w:rPr>
              <w:t>6931,0</w:t>
            </w:r>
          </w:p>
        </w:tc>
      </w:tr>
      <w:tr w:rsidR="00C41938" w:rsidRPr="006730A4" w14:paraId="61E2E99A" w14:textId="77777777" w:rsidTr="00D960CC">
        <w:trPr>
          <w:trHeight w:val="288"/>
          <w:jc w:val="center"/>
        </w:trPr>
        <w:tc>
          <w:tcPr>
            <w:tcW w:w="4239" w:type="dxa"/>
            <w:shd w:val="clear" w:color="auto" w:fill="auto"/>
            <w:vAlign w:val="center"/>
          </w:tcPr>
          <w:p w14:paraId="482C7BEA" w14:textId="77777777" w:rsidR="00C41938" w:rsidRDefault="00C41938" w:rsidP="00D960CC">
            <w:pPr>
              <w:rPr>
                <w:color w:val="000000"/>
                <w:sz w:val="22"/>
                <w:szCs w:val="22"/>
              </w:rPr>
            </w:pPr>
            <w:r>
              <w:rPr>
                <w:color w:val="000000"/>
                <w:sz w:val="22"/>
                <w:szCs w:val="22"/>
              </w:rPr>
              <w:t>Плотность населения</w:t>
            </w:r>
          </w:p>
        </w:tc>
        <w:tc>
          <w:tcPr>
            <w:tcW w:w="920" w:type="dxa"/>
            <w:shd w:val="clear" w:color="auto" w:fill="auto"/>
            <w:vAlign w:val="center"/>
          </w:tcPr>
          <w:p w14:paraId="6D9A93ED" w14:textId="77777777" w:rsidR="00C41938" w:rsidRDefault="00C41938" w:rsidP="00D960CC">
            <w:pPr>
              <w:jc w:val="center"/>
              <w:rPr>
                <w:color w:val="000000"/>
                <w:sz w:val="22"/>
                <w:szCs w:val="22"/>
              </w:rPr>
            </w:pPr>
            <w:r>
              <w:rPr>
                <w:color w:val="000000"/>
                <w:sz w:val="22"/>
                <w:szCs w:val="22"/>
              </w:rPr>
              <w:t>га/чел</w:t>
            </w:r>
          </w:p>
        </w:tc>
        <w:tc>
          <w:tcPr>
            <w:tcW w:w="884" w:type="dxa"/>
            <w:shd w:val="clear" w:color="auto" w:fill="auto"/>
            <w:noWrap/>
            <w:vAlign w:val="center"/>
          </w:tcPr>
          <w:p w14:paraId="5E29D5B8" w14:textId="77777777" w:rsidR="00C41938" w:rsidRPr="00935016" w:rsidRDefault="00C41938" w:rsidP="00D960CC">
            <w:pPr>
              <w:jc w:val="center"/>
              <w:rPr>
                <w:color w:val="000000"/>
                <w:sz w:val="22"/>
                <w:szCs w:val="22"/>
              </w:rPr>
            </w:pPr>
            <w:r w:rsidRPr="00935016">
              <w:rPr>
                <w:sz w:val="20"/>
              </w:rPr>
              <w:t>14,4</w:t>
            </w:r>
          </w:p>
        </w:tc>
        <w:tc>
          <w:tcPr>
            <w:tcW w:w="960" w:type="dxa"/>
            <w:shd w:val="clear" w:color="auto" w:fill="auto"/>
            <w:noWrap/>
            <w:vAlign w:val="center"/>
          </w:tcPr>
          <w:p w14:paraId="05F8DFF8" w14:textId="77777777" w:rsidR="00C41938" w:rsidRPr="00935016" w:rsidRDefault="00C41938" w:rsidP="00D960CC">
            <w:pPr>
              <w:jc w:val="center"/>
              <w:rPr>
                <w:color w:val="000000"/>
                <w:sz w:val="22"/>
                <w:szCs w:val="22"/>
              </w:rPr>
            </w:pPr>
            <w:r w:rsidRPr="00935016">
              <w:rPr>
                <w:sz w:val="20"/>
              </w:rPr>
              <w:t>14,5</w:t>
            </w:r>
          </w:p>
        </w:tc>
        <w:tc>
          <w:tcPr>
            <w:tcW w:w="960" w:type="dxa"/>
            <w:shd w:val="clear" w:color="auto" w:fill="auto"/>
            <w:noWrap/>
            <w:vAlign w:val="center"/>
          </w:tcPr>
          <w:p w14:paraId="37B4E4B1" w14:textId="77777777" w:rsidR="00C41938" w:rsidRPr="00935016" w:rsidRDefault="00C41938" w:rsidP="00D960CC">
            <w:pPr>
              <w:jc w:val="center"/>
              <w:rPr>
                <w:color w:val="000000"/>
                <w:sz w:val="22"/>
                <w:szCs w:val="22"/>
              </w:rPr>
            </w:pPr>
            <w:r w:rsidRPr="00935016">
              <w:rPr>
                <w:sz w:val="20"/>
              </w:rPr>
              <w:t>14,7</w:t>
            </w:r>
          </w:p>
        </w:tc>
        <w:tc>
          <w:tcPr>
            <w:tcW w:w="960" w:type="dxa"/>
            <w:shd w:val="clear" w:color="auto" w:fill="auto"/>
            <w:noWrap/>
            <w:vAlign w:val="center"/>
          </w:tcPr>
          <w:p w14:paraId="31B62B99" w14:textId="77777777" w:rsidR="00C41938" w:rsidRPr="00935016" w:rsidRDefault="00C41938" w:rsidP="00D960CC">
            <w:pPr>
              <w:jc w:val="center"/>
              <w:rPr>
                <w:color w:val="000000"/>
                <w:sz w:val="22"/>
                <w:szCs w:val="22"/>
              </w:rPr>
            </w:pPr>
            <w:r w:rsidRPr="00935016">
              <w:rPr>
                <w:sz w:val="20"/>
              </w:rPr>
              <w:t>14,8</w:t>
            </w:r>
          </w:p>
        </w:tc>
        <w:tc>
          <w:tcPr>
            <w:tcW w:w="920" w:type="dxa"/>
            <w:shd w:val="clear" w:color="auto" w:fill="auto"/>
            <w:noWrap/>
            <w:vAlign w:val="center"/>
          </w:tcPr>
          <w:p w14:paraId="34B3697E" w14:textId="77777777" w:rsidR="00C41938" w:rsidRPr="00935016" w:rsidRDefault="00C41938" w:rsidP="00D960CC">
            <w:pPr>
              <w:jc w:val="center"/>
              <w:rPr>
                <w:color w:val="000000"/>
                <w:sz w:val="22"/>
                <w:szCs w:val="22"/>
              </w:rPr>
            </w:pPr>
            <w:r w:rsidRPr="00935016">
              <w:rPr>
                <w:sz w:val="20"/>
              </w:rPr>
              <w:t>14,9</w:t>
            </w:r>
          </w:p>
        </w:tc>
      </w:tr>
    </w:tbl>
    <w:p w14:paraId="5928A930" w14:textId="77777777" w:rsidR="00C41938" w:rsidRDefault="00C41938" w:rsidP="00C41938">
      <w:pPr>
        <w:autoSpaceDE w:val="0"/>
        <w:autoSpaceDN w:val="0"/>
        <w:adjustRightInd w:val="0"/>
        <w:spacing w:line="276" w:lineRule="auto"/>
        <w:rPr>
          <w:b/>
          <w:color w:val="000000"/>
        </w:rPr>
      </w:pPr>
    </w:p>
    <w:p w14:paraId="07EF7407" w14:textId="1E80315F" w:rsidR="00C41938" w:rsidRPr="00C73C9E" w:rsidRDefault="00C41938" w:rsidP="00C41938">
      <w:pPr>
        <w:autoSpaceDE w:val="0"/>
        <w:autoSpaceDN w:val="0"/>
        <w:adjustRightInd w:val="0"/>
        <w:spacing w:line="276" w:lineRule="auto"/>
        <w:rPr>
          <w:b/>
          <w:color w:val="000000"/>
        </w:rPr>
      </w:pPr>
      <w:r>
        <w:rPr>
          <w:b/>
          <w:color w:val="000000"/>
        </w:rPr>
        <w:t>3.1.6</w:t>
      </w:r>
      <w:r w:rsidRPr="00C73C9E">
        <w:rPr>
          <w:b/>
          <w:color w:val="000000"/>
        </w:rPr>
        <w:t>. Сводный прогноз перспективной застройки</w:t>
      </w:r>
    </w:p>
    <w:p w14:paraId="0842DF01" w14:textId="77777777" w:rsidR="00C41938" w:rsidRPr="00263C96" w:rsidRDefault="00C41938" w:rsidP="00C41938">
      <w:pPr>
        <w:autoSpaceDE w:val="0"/>
        <w:autoSpaceDN w:val="0"/>
        <w:adjustRightInd w:val="0"/>
        <w:spacing w:line="276" w:lineRule="auto"/>
        <w:rPr>
          <w:color w:val="000000"/>
        </w:rPr>
      </w:pPr>
    </w:p>
    <w:p w14:paraId="0871CE28" w14:textId="19CA61C4" w:rsidR="00C41938" w:rsidRDefault="00C41938" w:rsidP="00C41938">
      <w:pPr>
        <w:autoSpaceDE w:val="0"/>
        <w:autoSpaceDN w:val="0"/>
        <w:adjustRightInd w:val="0"/>
        <w:spacing w:line="276" w:lineRule="auto"/>
        <w:rPr>
          <w:color w:val="000000"/>
        </w:rPr>
      </w:pPr>
      <w:r w:rsidRPr="00263C96">
        <w:rPr>
          <w:color w:val="000000"/>
        </w:rPr>
        <w:t xml:space="preserve">Сводное изменение фондов застройки представлено в таблице </w:t>
      </w:r>
      <w:r>
        <w:rPr>
          <w:color w:val="000000"/>
        </w:rPr>
        <w:t>3.7</w:t>
      </w:r>
      <w:r w:rsidRPr="00263C96">
        <w:rPr>
          <w:color w:val="000000"/>
        </w:rPr>
        <w:t xml:space="preserve">. </w:t>
      </w:r>
    </w:p>
    <w:p w14:paraId="10FE8F21" w14:textId="77777777" w:rsidR="00C41938" w:rsidRDefault="00C41938" w:rsidP="00C41938">
      <w:pPr>
        <w:autoSpaceDE w:val="0"/>
        <w:autoSpaceDN w:val="0"/>
        <w:adjustRightInd w:val="0"/>
        <w:spacing w:line="276" w:lineRule="auto"/>
        <w:rPr>
          <w:color w:val="000000"/>
        </w:rPr>
      </w:pPr>
    </w:p>
    <w:p w14:paraId="10C59A1E" w14:textId="4181ADAB" w:rsidR="00C41938" w:rsidRPr="00263C96" w:rsidRDefault="00C41938" w:rsidP="00C41938">
      <w:pPr>
        <w:spacing w:line="276" w:lineRule="auto"/>
        <w:jc w:val="both"/>
        <w:rPr>
          <w:b/>
          <w:color w:val="000000"/>
          <w:sz w:val="22"/>
          <w:szCs w:val="22"/>
        </w:rPr>
      </w:pPr>
      <w:r w:rsidRPr="00263C96">
        <w:rPr>
          <w:b/>
          <w:color w:val="000000"/>
          <w:sz w:val="22"/>
          <w:szCs w:val="22"/>
        </w:rPr>
        <w:t xml:space="preserve">Таблица </w:t>
      </w:r>
      <w:r>
        <w:rPr>
          <w:b/>
          <w:color w:val="000000"/>
          <w:sz w:val="22"/>
          <w:szCs w:val="22"/>
        </w:rPr>
        <w:t>3.7</w:t>
      </w:r>
      <w:r w:rsidRPr="00263C96">
        <w:rPr>
          <w:b/>
          <w:color w:val="000000"/>
          <w:sz w:val="22"/>
          <w:szCs w:val="22"/>
        </w:rPr>
        <w:t>.Расчет объемов жилищного строительства с учетом прогноза динамики численности населения</w:t>
      </w:r>
    </w:p>
    <w:tbl>
      <w:tblPr>
        <w:tblW w:w="9944" w:type="dxa"/>
        <w:jc w:val="center"/>
        <w:tblLook w:val="0000" w:firstRow="0" w:lastRow="0" w:firstColumn="0" w:lastColumn="0" w:noHBand="0" w:noVBand="0"/>
      </w:tblPr>
      <w:tblGrid>
        <w:gridCol w:w="480"/>
        <w:gridCol w:w="2920"/>
        <w:gridCol w:w="917"/>
        <w:gridCol w:w="884"/>
        <w:gridCol w:w="884"/>
        <w:gridCol w:w="931"/>
        <w:gridCol w:w="931"/>
        <w:gridCol w:w="931"/>
        <w:gridCol w:w="1066"/>
      </w:tblGrid>
      <w:tr w:rsidR="00C41938" w:rsidRPr="00263C96" w14:paraId="39A5CEF6" w14:textId="77777777" w:rsidTr="00D960CC">
        <w:trPr>
          <w:trHeight w:val="276"/>
          <w:jc w:val="center"/>
        </w:trPr>
        <w:tc>
          <w:tcPr>
            <w:tcW w:w="480"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07B61C10" w14:textId="77777777" w:rsidR="00C41938" w:rsidRPr="00263C96" w:rsidRDefault="00C41938" w:rsidP="00D960CC">
            <w:pPr>
              <w:spacing w:line="276" w:lineRule="auto"/>
              <w:jc w:val="center"/>
              <w:rPr>
                <w:sz w:val="20"/>
              </w:rPr>
            </w:pPr>
            <w:r w:rsidRPr="00263C96">
              <w:rPr>
                <w:sz w:val="20"/>
              </w:rPr>
              <w:t>№</w:t>
            </w:r>
          </w:p>
        </w:tc>
        <w:tc>
          <w:tcPr>
            <w:tcW w:w="2920" w:type="dxa"/>
            <w:tcBorders>
              <w:top w:val="single" w:sz="4" w:space="0" w:color="auto"/>
              <w:left w:val="nil"/>
              <w:bottom w:val="single" w:sz="4" w:space="0" w:color="auto"/>
              <w:right w:val="single" w:sz="4" w:space="0" w:color="auto"/>
            </w:tcBorders>
            <w:shd w:val="clear" w:color="auto" w:fill="D9D9D9"/>
            <w:noWrap/>
            <w:vAlign w:val="center"/>
          </w:tcPr>
          <w:p w14:paraId="705F36E6" w14:textId="77777777" w:rsidR="00C41938" w:rsidRPr="00263C96" w:rsidRDefault="00C41938" w:rsidP="00D960CC">
            <w:pPr>
              <w:spacing w:line="276" w:lineRule="auto"/>
              <w:jc w:val="center"/>
              <w:rPr>
                <w:sz w:val="20"/>
              </w:rPr>
            </w:pPr>
            <w:r w:rsidRPr="00263C96">
              <w:rPr>
                <w:sz w:val="20"/>
              </w:rPr>
              <w:t>Показатели</w:t>
            </w:r>
          </w:p>
        </w:tc>
        <w:tc>
          <w:tcPr>
            <w:tcW w:w="917" w:type="dxa"/>
            <w:tcBorders>
              <w:top w:val="single" w:sz="4" w:space="0" w:color="auto"/>
              <w:left w:val="nil"/>
              <w:bottom w:val="single" w:sz="4" w:space="0" w:color="auto"/>
              <w:right w:val="single" w:sz="4" w:space="0" w:color="auto"/>
            </w:tcBorders>
            <w:shd w:val="clear" w:color="auto" w:fill="D9D9D9"/>
            <w:noWrap/>
            <w:vAlign w:val="center"/>
          </w:tcPr>
          <w:p w14:paraId="0FCA1263" w14:textId="77777777" w:rsidR="00C41938" w:rsidRPr="00263C96" w:rsidRDefault="00C41938" w:rsidP="00D960CC">
            <w:pPr>
              <w:spacing w:line="276" w:lineRule="auto"/>
              <w:jc w:val="center"/>
              <w:rPr>
                <w:sz w:val="20"/>
              </w:rPr>
            </w:pPr>
            <w:proofErr w:type="spellStart"/>
            <w:r w:rsidRPr="00263C96">
              <w:rPr>
                <w:sz w:val="20"/>
              </w:rPr>
              <w:t>Ед.изм</w:t>
            </w:r>
            <w:proofErr w:type="spellEnd"/>
            <w:r w:rsidRPr="00263C96">
              <w:rPr>
                <w:sz w:val="20"/>
              </w:rPr>
              <w:t>.</w:t>
            </w:r>
          </w:p>
        </w:tc>
        <w:tc>
          <w:tcPr>
            <w:tcW w:w="884" w:type="dxa"/>
            <w:tcBorders>
              <w:top w:val="single" w:sz="4" w:space="0" w:color="auto"/>
              <w:left w:val="nil"/>
              <w:bottom w:val="single" w:sz="4" w:space="0" w:color="auto"/>
              <w:right w:val="single" w:sz="4" w:space="0" w:color="auto"/>
            </w:tcBorders>
            <w:shd w:val="clear" w:color="auto" w:fill="D9D9D9"/>
            <w:noWrap/>
            <w:vAlign w:val="center"/>
          </w:tcPr>
          <w:p w14:paraId="56302B1E" w14:textId="77777777" w:rsidR="00C41938" w:rsidRPr="00263C96" w:rsidRDefault="00C41938" w:rsidP="00D960CC">
            <w:pPr>
              <w:spacing w:line="276" w:lineRule="auto"/>
              <w:jc w:val="center"/>
              <w:rPr>
                <w:sz w:val="20"/>
              </w:rPr>
            </w:pPr>
            <w:r w:rsidRPr="00263C96">
              <w:rPr>
                <w:sz w:val="20"/>
              </w:rPr>
              <w:t>20</w:t>
            </w:r>
            <w:r>
              <w:rPr>
                <w:sz w:val="20"/>
              </w:rPr>
              <w:t>24</w:t>
            </w:r>
          </w:p>
        </w:tc>
        <w:tc>
          <w:tcPr>
            <w:tcW w:w="884" w:type="dxa"/>
            <w:tcBorders>
              <w:top w:val="single" w:sz="4" w:space="0" w:color="auto"/>
              <w:left w:val="nil"/>
              <w:bottom w:val="single" w:sz="4" w:space="0" w:color="auto"/>
              <w:right w:val="single" w:sz="4" w:space="0" w:color="auto"/>
            </w:tcBorders>
            <w:shd w:val="clear" w:color="auto" w:fill="D9D9D9"/>
            <w:noWrap/>
            <w:vAlign w:val="center"/>
          </w:tcPr>
          <w:p w14:paraId="10F2FEDC" w14:textId="77777777" w:rsidR="00C41938" w:rsidRPr="00263C96" w:rsidRDefault="00C41938" w:rsidP="00D960CC">
            <w:pPr>
              <w:spacing w:line="276" w:lineRule="auto"/>
              <w:jc w:val="center"/>
              <w:rPr>
                <w:sz w:val="20"/>
              </w:rPr>
            </w:pPr>
            <w:r w:rsidRPr="00263C96">
              <w:rPr>
                <w:sz w:val="20"/>
              </w:rPr>
              <w:t>202</w:t>
            </w:r>
            <w:r>
              <w:rPr>
                <w:sz w:val="20"/>
              </w:rPr>
              <w:t>5</w:t>
            </w:r>
          </w:p>
        </w:tc>
        <w:tc>
          <w:tcPr>
            <w:tcW w:w="931" w:type="dxa"/>
            <w:tcBorders>
              <w:top w:val="single" w:sz="4" w:space="0" w:color="auto"/>
              <w:left w:val="nil"/>
              <w:bottom w:val="single" w:sz="4" w:space="0" w:color="auto"/>
              <w:right w:val="single" w:sz="4" w:space="0" w:color="auto"/>
            </w:tcBorders>
            <w:shd w:val="clear" w:color="auto" w:fill="D9D9D9"/>
            <w:noWrap/>
            <w:vAlign w:val="center"/>
          </w:tcPr>
          <w:p w14:paraId="5527F30C" w14:textId="77777777" w:rsidR="00C41938" w:rsidRPr="00263C96" w:rsidRDefault="00C41938" w:rsidP="00D960CC">
            <w:pPr>
              <w:spacing w:line="276" w:lineRule="auto"/>
              <w:jc w:val="center"/>
              <w:rPr>
                <w:sz w:val="20"/>
              </w:rPr>
            </w:pPr>
            <w:r w:rsidRPr="00263C96">
              <w:rPr>
                <w:sz w:val="20"/>
              </w:rPr>
              <w:t>202</w:t>
            </w:r>
            <w:r>
              <w:rPr>
                <w:sz w:val="20"/>
              </w:rPr>
              <w:t>6</w:t>
            </w:r>
          </w:p>
        </w:tc>
        <w:tc>
          <w:tcPr>
            <w:tcW w:w="931" w:type="dxa"/>
            <w:tcBorders>
              <w:top w:val="single" w:sz="4" w:space="0" w:color="auto"/>
              <w:left w:val="nil"/>
              <w:bottom w:val="single" w:sz="4" w:space="0" w:color="auto"/>
              <w:right w:val="single" w:sz="4" w:space="0" w:color="auto"/>
            </w:tcBorders>
            <w:shd w:val="clear" w:color="auto" w:fill="D9D9D9"/>
            <w:noWrap/>
            <w:vAlign w:val="center"/>
          </w:tcPr>
          <w:p w14:paraId="78A3E4E1" w14:textId="77777777" w:rsidR="00C41938" w:rsidRPr="00263C96" w:rsidRDefault="00C41938" w:rsidP="00D960CC">
            <w:pPr>
              <w:spacing w:line="276" w:lineRule="auto"/>
              <w:jc w:val="center"/>
              <w:rPr>
                <w:sz w:val="20"/>
              </w:rPr>
            </w:pPr>
            <w:r w:rsidRPr="00263C96">
              <w:rPr>
                <w:sz w:val="20"/>
              </w:rPr>
              <w:t>202</w:t>
            </w:r>
            <w:r>
              <w:rPr>
                <w:sz w:val="20"/>
              </w:rPr>
              <w:t>7</w:t>
            </w:r>
          </w:p>
        </w:tc>
        <w:tc>
          <w:tcPr>
            <w:tcW w:w="931" w:type="dxa"/>
            <w:tcBorders>
              <w:top w:val="single" w:sz="4" w:space="0" w:color="auto"/>
              <w:left w:val="nil"/>
              <w:bottom w:val="single" w:sz="4" w:space="0" w:color="auto"/>
              <w:right w:val="single" w:sz="4" w:space="0" w:color="auto"/>
            </w:tcBorders>
            <w:shd w:val="clear" w:color="auto" w:fill="D9D9D9"/>
            <w:noWrap/>
            <w:vAlign w:val="center"/>
          </w:tcPr>
          <w:p w14:paraId="42907D8E" w14:textId="77777777" w:rsidR="00C41938" w:rsidRPr="00263C96" w:rsidRDefault="00C41938" w:rsidP="00D960CC">
            <w:pPr>
              <w:spacing w:line="276" w:lineRule="auto"/>
              <w:jc w:val="center"/>
              <w:rPr>
                <w:sz w:val="20"/>
              </w:rPr>
            </w:pPr>
            <w:r w:rsidRPr="00263C96">
              <w:rPr>
                <w:sz w:val="20"/>
              </w:rPr>
              <w:t>20</w:t>
            </w:r>
            <w:r>
              <w:rPr>
                <w:sz w:val="20"/>
              </w:rPr>
              <w:t>28</w:t>
            </w:r>
          </w:p>
        </w:tc>
        <w:tc>
          <w:tcPr>
            <w:tcW w:w="1066" w:type="dxa"/>
            <w:tcBorders>
              <w:top w:val="single" w:sz="4" w:space="0" w:color="auto"/>
              <w:left w:val="nil"/>
              <w:bottom w:val="single" w:sz="4" w:space="0" w:color="auto"/>
              <w:right w:val="single" w:sz="4" w:space="0" w:color="auto"/>
            </w:tcBorders>
            <w:shd w:val="clear" w:color="auto" w:fill="D9D9D9"/>
            <w:noWrap/>
            <w:vAlign w:val="center"/>
          </w:tcPr>
          <w:p w14:paraId="3C2D8721" w14:textId="77777777" w:rsidR="00C41938" w:rsidRPr="00263C96" w:rsidRDefault="00C41938" w:rsidP="00D960CC">
            <w:pPr>
              <w:spacing w:line="276" w:lineRule="auto"/>
              <w:jc w:val="center"/>
              <w:rPr>
                <w:sz w:val="20"/>
              </w:rPr>
            </w:pPr>
            <w:r w:rsidRPr="00263C96">
              <w:rPr>
                <w:sz w:val="20"/>
              </w:rPr>
              <w:t>202</w:t>
            </w:r>
            <w:r>
              <w:rPr>
                <w:sz w:val="20"/>
              </w:rPr>
              <w:t>9</w:t>
            </w:r>
            <w:r w:rsidRPr="00263C96">
              <w:rPr>
                <w:sz w:val="20"/>
              </w:rPr>
              <w:t>-20</w:t>
            </w:r>
            <w:r>
              <w:rPr>
                <w:sz w:val="20"/>
              </w:rPr>
              <w:t>33</w:t>
            </w:r>
          </w:p>
        </w:tc>
      </w:tr>
      <w:tr w:rsidR="00C41938" w:rsidRPr="00263C96" w14:paraId="72642238" w14:textId="77777777" w:rsidTr="00D960CC">
        <w:trPr>
          <w:trHeight w:val="828"/>
          <w:jc w:val="center"/>
        </w:trPr>
        <w:tc>
          <w:tcPr>
            <w:tcW w:w="480" w:type="dxa"/>
            <w:tcBorders>
              <w:top w:val="nil"/>
              <w:left w:val="single" w:sz="4" w:space="0" w:color="auto"/>
              <w:bottom w:val="single" w:sz="4" w:space="0" w:color="auto"/>
              <w:right w:val="single" w:sz="4" w:space="0" w:color="auto"/>
            </w:tcBorders>
            <w:shd w:val="clear" w:color="auto" w:fill="auto"/>
            <w:noWrap/>
            <w:vAlign w:val="center"/>
          </w:tcPr>
          <w:p w14:paraId="29018245" w14:textId="77777777" w:rsidR="00C41938" w:rsidRPr="00263C96" w:rsidRDefault="00C41938" w:rsidP="00D960CC">
            <w:pPr>
              <w:spacing w:line="276" w:lineRule="auto"/>
              <w:jc w:val="center"/>
              <w:rPr>
                <w:sz w:val="20"/>
              </w:rPr>
            </w:pPr>
            <w:r w:rsidRPr="00263C96">
              <w:rPr>
                <w:sz w:val="20"/>
              </w:rPr>
              <w:lastRenderedPageBreak/>
              <w:t>1</w:t>
            </w:r>
          </w:p>
        </w:tc>
        <w:tc>
          <w:tcPr>
            <w:tcW w:w="2920" w:type="dxa"/>
            <w:tcBorders>
              <w:top w:val="nil"/>
              <w:left w:val="nil"/>
              <w:bottom w:val="single" w:sz="4" w:space="0" w:color="auto"/>
              <w:right w:val="single" w:sz="4" w:space="0" w:color="auto"/>
            </w:tcBorders>
            <w:shd w:val="clear" w:color="auto" w:fill="auto"/>
            <w:vAlign w:val="center"/>
          </w:tcPr>
          <w:p w14:paraId="39EF4ECF" w14:textId="77777777" w:rsidR="00C41938" w:rsidRDefault="00C41938" w:rsidP="00D960CC">
            <w:pPr>
              <w:rPr>
                <w:color w:val="000000"/>
                <w:sz w:val="22"/>
                <w:szCs w:val="22"/>
              </w:rPr>
            </w:pPr>
            <w:r>
              <w:rPr>
                <w:color w:val="000000"/>
                <w:sz w:val="22"/>
                <w:szCs w:val="22"/>
              </w:rPr>
              <w:t>Ввод в эксплуатацию жилых домов общей площадью всего, в том числе:</w:t>
            </w:r>
          </w:p>
        </w:tc>
        <w:tc>
          <w:tcPr>
            <w:tcW w:w="917" w:type="dxa"/>
            <w:tcBorders>
              <w:top w:val="nil"/>
              <w:left w:val="nil"/>
              <w:bottom w:val="single" w:sz="4" w:space="0" w:color="auto"/>
              <w:right w:val="single" w:sz="4" w:space="0" w:color="auto"/>
            </w:tcBorders>
            <w:shd w:val="clear" w:color="auto" w:fill="auto"/>
            <w:vAlign w:val="center"/>
          </w:tcPr>
          <w:p w14:paraId="2CAF2874" w14:textId="77777777" w:rsidR="00C41938" w:rsidRDefault="00C41938" w:rsidP="00D960CC">
            <w:pPr>
              <w:jc w:val="center"/>
              <w:rPr>
                <w:color w:val="000000"/>
                <w:sz w:val="22"/>
                <w:szCs w:val="22"/>
              </w:rPr>
            </w:pPr>
            <w:r>
              <w:rPr>
                <w:color w:val="000000"/>
                <w:sz w:val="22"/>
                <w:szCs w:val="22"/>
              </w:rPr>
              <w:t>м2</w:t>
            </w:r>
          </w:p>
        </w:tc>
        <w:tc>
          <w:tcPr>
            <w:tcW w:w="884" w:type="dxa"/>
            <w:tcBorders>
              <w:top w:val="nil"/>
              <w:left w:val="nil"/>
              <w:bottom w:val="single" w:sz="4" w:space="0" w:color="auto"/>
              <w:right w:val="single" w:sz="4" w:space="0" w:color="auto"/>
            </w:tcBorders>
            <w:shd w:val="clear" w:color="auto" w:fill="auto"/>
            <w:noWrap/>
            <w:vAlign w:val="center"/>
          </w:tcPr>
          <w:p w14:paraId="56AFA808" w14:textId="77777777" w:rsidR="00C41938" w:rsidRPr="00935016" w:rsidRDefault="00C41938" w:rsidP="00D960CC">
            <w:pPr>
              <w:jc w:val="center"/>
              <w:rPr>
                <w:sz w:val="20"/>
              </w:rPr>
            </w:pPr>
            <w:r w:rsidRPr="00935016">
              <w:rPr>
                <w:sz w:val="20"/>
              </w:rPr>
              <w:t>0</w:t>
            </w:r>
          </w:p>
        </w:tc>
        <w:tc>
          <w:tcPr>
            <w:tcW w:w="884" w:type="dxa"/>
            <w:tcBorders>
              <w:top w:val="nil"/>
              <w:left w:val="nil"/>
              <w:bottom w:val="single" w:sz="4" w:space="0" w:color="auto"/>
              <w:right w:val="single" w:sz="4" w:space="0" w:color="auto"/>
            </w:tcBorders>
            <w:shd w:val="clear" w:color="auto" w:fill="auto"/>
            <w:noWrap/>
            <w:vAlign w:val="center"/>
          </w:tcPr>
          <w:p w14:paraId="2BCE1618" w14:textId="77777777" w:rsidR="00C41938" w:rsidRPr="00935016" w:rsidRDefault="00C41938" w:rsidP="00D960CC">
            <w:pPr>
              <w:jc w:val="center"/>
              <w:rPr>
                <w:sz w:val="20"/>
              </w:rPr>
            </w:pPr>
            <w:r w:rsidRPr="00935016">
              <w:rPr>
                <w:sz w:val="20"/>
              </w:rPr>
              <w:t>100</w:t>
            </w:r>
          </w:p>
        </w:tc>
        <w:tc>
          <w:tcPr>
            <w:tcW w:w="931" w:type="dxa"/>
            <w:tcBorders>
              <w:top w:val="nil"/>
              <w:left w:val="nil"/>
              <w:bottom w:val="single" w:sz="4" w:space="0" w:color="auto"/>
              <w:right w:val="single" w:sz="4" w:space="0" w:color="auto"/>
            </w:tcBorders>
            <w:shd w:val="clear" w:color="auto" w:fill="auto"/>
            <w:noWrap/>
            <w:vAlign w:val="center"/>
          </w:tcPr>
          <w:p w14:paraId="1C3272BC" w14:textId="77777777" w:rsidR="00C41938" w:rsidRPr="00935016" w:rsidRDefault="00C41938" w:rsidP="00D960CC">
            <w:pPr>
              <w:jc w:val="center"/>
              <w:rPr>
                <w:sz w:val="20"/>
              </w:rPr>
            </w:pPr>
            <w:r w:rsidRPr="00935016">
              <w:rPr>
                <w:sz w:val="20"/>
              </w:rPr>
              <w:t>0</w:t>
            </w:r>
          </w:p>
        </w:tc>
        <w:tc>
          <w:tcPr>
            <w:tcW w:w="931" w:type="dxa"/>
            <w:tcBorders>
              <w:top w:val="nil"/>
              <w:left w:val="nil"/>
              <w:bottom w:val="single" w:sz="4" w:space="0" w:color="auto"/>
              <w:right w:val="single" w:sz="4" w:space="0" w:color="auto"/>
            </w:tcBorders>
            <w:shd w:val="clear" w:color="auto" w:fill="auto"/>
            <w:noWrap/>
            <w:vAlign w:val="center"/>
          </w:tcPr>
          <w:p w14:paraId="56684BDF" w14:textId="77777777" w:rsidR="00C41938" w:rsidRPr="00935016" w:rsidRDefault="00C41938" w:rsidP="00D960CC">
            <w:pPr>
              <w:jc w:val="center"/>
              <w:rPr>
                <w:sz w:val="20"/>
              </w:rPr>
            </w:pPr>
            <w:r w:rsidRPr="00935016">
              <w:rPr>
                <w:sz w:val="20"/>
              </w:rPr>
              <w:t>100</w:t>
            </w:r>
          </w:p>
        </w:tc>
        <w:tc>
          <w:tcPr>
            <w:tcW w:w="931" w:type="dxa"/>
            <w:tcBorders>
              <w:top w:val="nil"/>
              <w:left w:val="nil"/>
              <w:bottom w:val="single" w:sz="4" w:space="0" w:color="auto"/>
              <w:right w:val="single" w:sz="4" w:space="0" w:color="auto"/>
            </w:tcBorders>
            <w:shd w:val="clear" w:color="auto" w:fill="auto"/>
            <w:noWrap/>
            <w:vAlign w:val="center"/>
          </w:tcPr>
          <w:p w14:paraId="7A337EFA" w14:textId="77777777" w:rsidR="00C41938" w:rsidRPr="00935016" w:rsidRDefault="00C41938" w:rsidP="00D960CC">
            <w:pPr>
              <w:jc w:val="center"/>
              <w:rPr>
                <w:sz w:val="20"/>
              </w:rPr>
            </w:pPr>
            <w:r w:rsidRPr="00935016">
              <w:rPr>
                <w:sz w:val="20"/>
              </w:rPr>
              <w:t>0</w:t>
            </w:r>
          </w:p>
        </w:tc>
        <w:tc>
          <w:tcPr>
            <w:tcW w:w="1066" w:type="dxa"/>
            <w:tcBorders>
              <w:top w:val="nil"/>
              <w:left w:val="nil"/>
              <w:bottom w:val="single" w:sz="4" w:space="0" w:color="auto"/>
              <w:right w:val="single" w:sz="4" w:space="0" w:color="auto"/>
            </w:tcBorders>
            <w:shd w:val="clear" w:color="auto" w:fill="auto"/>
            <w:noWrap/>
            <w:vAlign w:val="center"/>
          </w:tcPr>
          <w:p w14:paraId="249B3C46" w14:textId="77777777" w:rsidR="00C41938" w:rsidRPr="00935016" w:rsidRDefault="00C41938" w:rsidP="00D960CC">
            <w:pPr>
              <w:jc w:val="center"/>
              <w:rPr>
                <w:sz w:val="20"/>
              </w:rPr>
            </w:pPr>
            <w:r w:rsidRPr="00935016">
              <w:rPr>
                <w:sz w:val="20"/>
              </w:rPr>
              <w:t>60</w:t>
            </w:r>
          </w:p>
        </w:tc>
      </w:tr>
      <w:tr w:rsidR="00C41938" w:rsidRPr="00263C96" w14:paraId="43607D54" w14:textId="77777777" w:rsidTr="00D960CC">
        <w:trPr>
          <w:trHeight w:val="276"/>
          <w:jc w:val="center"/>
        </w:trPr>
        <w:tc>
          <w:tcPr>
            <w:tcW w:w="480" w:type="dxa"/>
            <w:tcBorders>
              <w:top w:val="nil"/>
              <w:left w:val="single" w:sz="4" w:space="0" w:color="auto"/>
              <w:bottom w:val="single" w:sz="4" w:space="0" w:color="auto"/>
              <w:right w:val="single" w:sz="4" w:space="0" w:color="auto"/>
            </w:tcBorders>
            <w:shd w:val="clear" w:color="auto" w:fill="auto"/>
            <w:noWrap/>
            <w:vAlign w:val="center"/>
          </w:tcPr>
          <w:p w14:paraId="0681A18D" w14:textId="77777777" w:rsidR="00C41938" w:rsidRPr="00263C96" w:rsidRDefault="00C41938" w:rsidP="00D960CC">
            <w:pPr>
              <w:spacing w:line="276" w:lineRule="auto"/>
              <w:jc w:val="center"/>
              <w:rPr>
                <w:sz w:val="20"/>
              </w:rPr>
            </w:pPr>
          </w:p>
        </w:tc>
        <w:tc>
          <w:tcPr>
            <w:tcW w:w="2920" w:type="dxa"/>
            <w:tcBorders>
              <w:top w:val="nil"/>
              <w:left w:val="nil"/>
              <w:bottom w:val="single" w:sz="4" w:space="0" w:color="auto"/>
              <w:right w:val="single" w:sz="4" w:space="0" w:color="auto"/>
            </w:tcBorders>
            <w:shd w:val="clear" w:color="auto" w:fill="auto"/>
            <w:vAlign w:val="center"/>
          </w:tcPr>
          <w:p w14:paraId="361F6495" w14:textId="77777777" w:rsidR="00C41938" w:rsidRDefault="00C41938" w:rsidP="00D960CC">
            <w:pPr>
              <w:rPr>
                <w:color w:val="000000"/>
                <w:sz w:val="22"/>
                <w:szCs w:val="22"/>
              </w:rPr>
            </w:pPr>
            <w:r>
              <w:rPr>
                <w:color w:val="000000"/>
                <w:sz w:val="22"/>
                <w:szCs w:val="22"/>
              </w:rPr>
              <w:t>-  многоэтажные жилые дома</w:t>
            </w:r>
          </w:p>
        </w:tc>
        <w:tc>
          <w:tcPr>
            <w:tcW w:w="917" w:type="dxa"/>
            <w:tcBorders>
              <w:top w:val="nil"/>
              <w:left w:val="nil"/>
              <w:bottom w:val="single" w:sz="4" w:space="0" w:color="auto"/>
              <w:right w:val="single" w:sz="4" w:space="0" w:color="auto"/>
            </w:tcBorders>
            <w:shd w:val="clear" w:color="auto" w:fill="auto"/>
            <w:vAlign w:val="center"/>
          </w:tcPr>
          <w:p w14:paraId="6D62711B" w14:textId="77777777" w:rsidR="00C41938" w:rsidRDefault="00C41938" w:rsidP="00D960CC">
            <w:pPr>
              <w:jc w:val="center"/>
              <w:rPr>
                <w:color w:val="000000"/>
                <w:sz w:val="22"/>
                <w:szCs w:val="22"/>
              </w:rPr>
            </w:pPr>
            <w:r>
              <w:rPr>
                <w:color w:val="000000"/>
                <w:sz w:val="22"/>
                <w:szCs w:val="22"/>
              </w:rPr>
              <w:t>м2</w:t>
            </w:r>
          </w:p>
        </w:tc>
        <w:tc>
          <w:tcPr>
            <w:tcW w:w="884" w:type="dxa"/>
            <w:tcBorders>
              <w:top w:val="nil"/>
              <w:left w:val="nil"/>
              <w:bottom w:val="single" w:sz="4" w:space="0" w:color="auto"/>
              <w:right w:val="single" w:sz="4" w:space="0" w:color="auto"/>
            </w:tcBorders>
            <w:shd w:val="clear" w:color="auto" w:fill="auto"/>
            <w:noWrap/>
            <w:vAlign w:val="center"/>
          </w:tcPr>
          <w:p w14:paraId="749A15DC" w14:textId="77777777" w:rsidR="00C41938" w:rsidRPr="00935016" w:rsidRDefault="00C41938" w:rsidP="00D960CC">
            <w:pPr>
              <w:jc w:val="center"/>
              <w:rPr>
                <w:color w:val="000000"/>
                <w:sz w:val="22"/>
                <w:szCs w:val="22"/>
              </w:rPr>
            </w:pPr>
            <w:r w:rsidRPr="00935016">
              <w:rPr>
                <w:sz w:val="20"/>
              </w:rPr>
              <w:t>0</w:t>
            </w:r>
          </w:p>
        </w:tc>
        <w:tc>
          <w:tcPr>
            <w:tcW w:w="884" w:type="dxa"/>
            <w:tcBorders>
              <w:top w:val="nil"/>
              <w:left w:val="nil"/>
              <w:bottom w:val="single" w:sz="4" w:space="0" w:color="auto"/>
              <w:right w:val="single" w:sz="4" w:space="0" w:color="auto"/>
            </w:tcBorders>
            <w:shd w:val="clear" w:color="auto" w:fill="auto"/>
            <w:noWrap/>
            <w:vAlign w:val="center"/>
          </w:tcPr>
          <w:p w14:paraId="56459F44" w14:textId="77777777" w:rsidR="00C41938" w:rsidRPr="00935016" w:rsidRDefault="00C41938" w:rsidP="00D960CC">
            <w:pPr>
              <w:jc w:val="center"/>
              <w:rPr>
                <w:color w:val="000000"/>
                <w:sz w:val="22"/>
                <w:szCs w:val="22"/>
              </w:rPr>
            </w:pPr>
            <w:r w:rsidRPr="00935016">
              <w:rPr>
                <w:sz w:val="20"/>
              </w:rPr>
              <w:t>0</w:t>
            </w:r>
          </w:p>
        </w:tc>
        <w:tc>
          <w:tcPr>
            <w:tcW w:w="931" w:type="dxa"/>
            <w:tcBorders>
              <w:top w:val="nil"/>
              <w:left w:val="nil"/>
              <w:bottom w:val="single" w:sz="4" w:space="0" w:color="auto"/>
              <w:right w:val="single" w:sz="4" w:space="0" w:color="auto"/>
            </w:tcBorders>
            <w:shd w:val="clear" w:color="auto" w:fill="auto"/>
            <w:noWrap/>
            <w:vAlign w:val="center"/>
          </w:tcPr>
          <w:p w14:paraId="47FBE7C4" w14:textId="77777777" w:rsidR="00C41938" w:rsidRPr="00935016" w:rsidRDefault="00C41938" w:rsidP="00D960CC">
            <w:pPr>
              <w:jc w:val="center"/>
              <w:rPr>
                <w:color w:val="000000"/>
                <w:sz w:val="22"/>
                <w:szCs w:val="22"/>
              </w:rPr>
            </w:pPr>
            <w:r w:rsidRPr="00935016">
              <w:rPr>
                <w:sz w:val="20"/>
              </w:rPr>
              <w:t>0</w:t>
            </w:r>
          </w:p>
        </w:tc>
        <w:tc>
          <w:tcPr>
            <w:tcW w:w="931" w:type="dxa"/>
            <w:tcBorders>
              <w:top w:val="nil"/>
              <w:left w:val="nil"/>
              <w:bottom w:val="single" w:sz="4" w:space="0" w:color="auto"/>
              <w:right w:val="single" w:sz="4" w:space="0" w:color="auto"/>
            </w:tcBorders>
            <w:shd w:val="clear" w:color="auto" w:fill="auto"/>
            <w:noWrap/>
            <w:vAlign w:val="center"/>
          </w:tcPr>
          <w:p w14:paraId="25F731E8" w14:textId="77777777" w:rsidR="00C41938" w:rsidRPr="00935016" w:rsidRDefault="00C41938" w:rsidP="00D960CC">
            <w:pPr>
              <w:jc w:val="center"/>
              <w:rPr>
                <w:color w:val="000000"/>
                <w:sz w:val="22"/>
                <w:szCs w:val="22"/>
              </w:rPr>
            </w:pPr>
            <w:r w:rsidRPr="00935016">
              <w:rPr>
                <w:sz w:val="20"/>
              </w:rPr>
              <w:t>0</w:t>
            </w:r>
          </w:p>
        </w:tc>
        <w:tc>
          <w:tcPr>
            <w:tcW w:w="931" w:type="dxa"/>
            <w:tcBorders>
              <w:top w:val="nil"/>
              <w:left w:val="nil"/>
              <w:bottom w:val="single" w:sz="4" w:space="0" w:color="auto"/>
              <w:right w:val="single" w:sz="4" w:space="0" w:color="auto"/>
            </w:tcBorders>
            <w:shd w:val="clear" w:color="auto" w:fill="auto"/>
            <w:noWrap/>
            <w:vAlign w:val="center"/>
          </w:tcPr>
          <w:p w14:paraId="174253BF" w14:textId="77777777" w:rsidR="00C41938" w:rsidRPr="00935016" w:rsidRDefault="00C41938" w:rsidP="00D960CC">
            <w:pPr>
              <w:jc w:val="center"/>
              <w:rPr>
                <w:color w:val="000000"/>
                <w:sz w:val="22"/>
                <w:szCs w:val="22"/>
              </w:rPr>
            </w:pPr>
            <w:r w:rsidRPr="00935016">
              <w:rPr>
                <w:sz w:val="20"/>
              </w:rPr>
              <w:t>50</w:t>
            </w:r>
          </w:p>
        </w:tc>
        <w:tc>
          <w:tcPr>
            <w:tcW w:w="1066" w:type="dxa"/>
            <w:tcBorders>
              <w:top w:val="nil"/>
              <w:left w:val="nil"/>
              <w:bottom w:val="single" w:sz="4" w:space="0" w:color="auto"/>
              <w:right w:val="single" w:sz="4" w:space="0" w:color="auto"/>
            </w:tcBorders>
            <w:shd w:val="clear" w:color="auto" w:fill="auto"/>
            <w:noWrap/>
            <w:vAlign w:val="center"/>
          </w:tcPr>
          <w:p w14:paraId="66937E48" w14:textId="77777777" w:rsidR="00C41938" w:rsidRPr="00935016" w:rsidRDefault="00C41938" w:rsidP="00D960CC">
            <w:pPr>
              <w:jc w:val="center"/>
              <w:rPr>
                <w:sz w:val="20"/>
              </w:rPr>
            </w:pPr>
            <w:r w:rsidRPr="00935016">
              <w:rPr>
                <w:sz w:val="20"/>
              </w:rPr>
              <w:t>20</w:t>
            </w:r>
          </w:p>
        </w:tc>
      </w:tr>
      <w:tr w:rsidR="00C41938" w:rsidRPr="00263C96" w14:paraId="3DF38503" w14:textId="77777777" w:rsidTr="00D960CC">
        <w:trPr>
          <w:trHeight w:val="276"/>
          <w:jc w:val="center"/>
        </w:trPr>
        <w:tc>
          <w:tcPr>
            <w:tcW w:w="480" w:type="dxa"/>
            <w:tcBorders>
              <w:top w:val="nil"/>
              <w:left w:val="single" w:sz="4" w:space="0" w:color="auto"/>
              <w:bottom w:val="single" w:sz="4" w:space="0" w:color="auto"/>
              <w:right w:val="single" w:sz="4" w:space="0" w:color="auto"/>
            </w:tcBorders>
            <w:shd w:val="clear" w:color="auto" w:fill="auto"/>
            <w:noWrap/>
            <w:vAlign w:val="center"/>
          </w:tcPr>
          <w:p w14:paraId="67B4CBF1" w14:textId="77777777" w:rsidR="00C41938" w:rsidRPr="00263C96" w:rsidRDefault="00C41938" w:rsidP="00D960CC">
            <w:pPr>
              <w:spacing w:line="276" w:lineRule="auto"/>
              <w:jc w:val="center"/>
              <w:rPr>
                <w:sz w:val="20"/>
              </w:rPr>
            </w:pPr>
          </w:p>
        </w:tc>
        <w:tc>
          <w:tcPr>
            <w:tcW w:w="2920" w:type="dxa"/>
            <w:tcBorders>
              <w:top w:val="nil"/>
              <w:left w:val="nil"/>
              <w:bottom w:val="single" w:sz="4" w:space="0" w:color="auto"/>
              <w:right w:val="single" w:sz="4" w:space="0" w:color="auto"/>
            </w:tcBorders>
            <w:shd w:val="clear" w:color="auto" w:fill="auto"/>
            <w:vAlign w:val="center"/>
          </w:tcPr>
          <w:p w14:paraId="1E00C0E2" w14:textId="77777777" w:rsidR="00C41938" w:rsidRDefault="00C41938" w:rsidP="00D960CC">
            <w:pPr>
              <w:rPr>
                <w:color w:val="000000"/>
                <w:sz w:val="22"/>
                <w:szCs w:val="22"/>
              </w:rPr>
            </w:pPr>
            <w:r>
              <w:rPr>
                <w:color w:val="000000"/>
                <w:sz w:val="22"/>
                <w:szCs w:val="22"/>
              </w:rPr>
              <w:t>- индивидуальные жилые дома</w:t>
            </w:r>
          </w:p>
        </w:tc>
        <w:tc>
          <w:tcPr>
            <w:tcW w:w="917" w:type="dxa"/>
            <w:tcBorders>
              <w:top w:val="nil"/>
              <w:left w:val="nil"/>
              <w:bottom w:val="single" w:sz="4" w:space="0" w:color="auto"/>
              <w:right w:val="single" w:sz="4" w:space="0" w:color="auto"/>
            </w:tcBorders>
            <w:shd w:val="clear" w:color="auto" w:fill="auto"/>
            <w:vAlign w:val="center"/>
          </w:tcPr>
          <w:p w14:paraId="1DF459E6" w14:textId="77777777" w:rsidR="00C41938" w:rsidRDefault="00C41938" w:rsidP="00D960CC">
            <w:pPr>
              <w:jc w:val="center"/>
              <w:rPr>
                <w:color w:val="000000"/>
                <w:sz w:val="22"/>
                <w:szCs w:val="22"/>
              </w:rPr>
            </w:pPr>
            <w:r>
              <w:rPr>
                <w:color w:val="000000"/>
                <w:sz w:val="22"/>
                <w:szCs w:val="22"/>
              </w:rPr>
              <w:t>м2</w:t>
            </w:r>
          </w:p>
        </w:tc>
        <w:tc>
          <w:tcPr>
            <w:tcW w:w="884" w:type="dxa"/>
            <w:tcBorders>
              <w:top w:val="nil"/>
              <w:left w:val="nil"/>
              <w:bottom w:val="single" w:sz="4" w:space="0" w:color="auto"/>
              <w:right w:val="single" w:sz="4" w:space="0" w:color="auto"/>
            </w:tcBorders>
            <w:shd w:val="clear" w:color="auto" w:fill="auto"/>
            <w:noWrap/>
            <w:vAlign w:val="center"/>
          </w:tcPr>
          <w:p w14:paraId="42297E15" w14:textId="77777777" w:rsidR="00C41938" w:rsidRPr="00935016" w:rsidRDefault="00C41938" w:rsidP="00D960CC">
            <w:pPr>
              <w:jc w:val="center"/>
              <w:rPr>
                <w:sz w:val="20"/>
              </w:rPr>
            </w:pPr>
          </w:p>
        </w:tc>
        <w:tc>
          <w:tcPr>
            <w:tcW w:w="884" w:type="dxa"/>
            <w:tcBorders>
              <w:top w:val="nil"/>
              <w:left w:val="nil"/>
              <w:bottom w:val="single" w:sz="4" w:space="0" w:color="auto"/>
              <w:right w:val="single" w:sz="4" w:space="0" w:color="auto"/>
            </w:tcBorders>
            <w:shd w:val="clear" w:color="auto" w:fill="auto"/>
            <w:noWrap/>
            <w:vAlign w:val="center"/>
          </w:tcPr>
          <w:p w14:paraId="4CD6C7F1" w14:textId="77777777" w:rsidR="00C41938" w:rsidRPr="00935016" w:rsidRDefault="00C41938" w:rsidP="00D960CC">
            <w:pPr>
              <w:jc w:val="center"/>
              <w:rPr>
                <w:sz w:val="20"/>
              </w:rPr>
            </w:pPr>
            <w:r w:rsidRPr="00935016">
              <w:rPr>
                <w:sz w:val="20"/>
              </w:rPr>
              <w:t>100</w:t>
            </w:r>
          </w:p>
        </w:tc>
        <w:tc>
          <w:tcPr>
            <w:tcW w:w="931" w:type="dxa"/>
            <w:tcBorders>
              <w:top w:val="nil"/>
              <w:left w:val="nil"/>
              <w:bottom w:val="single" w:sz="4" w:space="0" w:color="auto"/>
              <w:right w:val="single" w:sz="4" w:space="0" w:color="auto"/>
            </w:tcBorders>
            <w:shd w:val="clear" w:color="auto" w:fill="auto"/>
            <w:noWrap/>
            <w:vAlign w:val="center"/>
          </w:tcPr>
          <w:p w14:paraId="66C139FF" w14:textId="77777777" w:rsidR="00C41938" w:rsidRPr="00935016" w:rsidRDefault="00C41938" w:rsidP="00D960CC">
            <w:pPr>
              <w:jc w:val="center"/>
              <w:rPr>
                <w:sz w:val="20"/>
              </w:rPr>
            </w:pPr>
          </w:p>
        </w:tc>
        <w:tc>
          <w:tcPr>
            <w:tcW w:w="931" w:type="dxa"/>
            <w:tcBorders>
              <w:top w:val="nil"/>
              <w:left w:val="nil"/>
              <w:bottom w:val="single" w:sz="4" w:space="0" w:color="auto"/>
              <w:right w:val="single" w:sz="4" w:space="0" w:color="auto"/>
            </w:tcBorders>
            <w:shd w:val="clear" w:color="auto" w:fill="auto"/>
            <w:noWrap/>
            <w:vAlign w:val="center"/>
          </w:tcPr>
          <w:p w14:paraId="1DDAD67D" w14:textId="77777777" w:rsidR="00C41938" w:rsidRPr="00935016" w:rsidRDefault="00C41938" w:rsidP="00D960CC">
            <w:pPr>
              <w:jc w:val="center"/>
              <w:rPr>
                <w:sz w:val="20"/>
              </w:rPr>
            </w:pPr>
            <w:r w:rsidRPr="00935016">
              <w:rPr>
                <w:sz w:val="20"/>
              </w:rPr>
              <w:t>100</w:t>
            </w:r>
          </w:p>
        </w:tc>
        <w:tc>
          <w:tcPr>
            <w:tcW w:w="931" w:type="dxa"/>
            <w:tcBorders>
              <w:top w:val="nil"/>
              <w:left w:val="nil"/>
              <w:bottom w:val="single" w:sz="4" w:space="0" w:color="auto"/>
              <w:right w:val="single" w:sz="4" w:space="0" w:color="auto"/>
            </w:tcBorders>
            <w:shd w:val="clear" w:color="auto" w:fill="auto"/>
            <w:noWrap/>
            <w:vAlign w:val="center"/>
          </w:tcPr>
          <w:p w14:paraId="6F632DA2" w14:textId="77777777" w:rsidR="00C41938" w:rsidRPr="00935016" w:rsidRDefault="00C41938" w:rsidP="00D960CC">
            <w:pPr>
              <w:jc w:val="center"/>
              <w:rPr>
                <w:sz w:val="20"/>
              </w:rPr>
            </w:pPr>
            <w:r w:rsidRPr="00935016">
              <w:rPr>
                <w:sz w:val="20"/>
              </w:rPr>
              <w:t>0</w:t>
            </w:r>
          </w:p>
        </w:tc>
        <w:tc>
          <w:tcPr>
            <w:tcW w:w="1066" w:type="dxa"/>
            <w:tcBorders>
              <w:top w:val="nil"/>
              <w:left w:val="nil"/>
              <w:bottom w:val="single" w:sz="4" w:space="0" w:color="auto"/>
              <w:right w:val="single" w:sz="4" w:space="0" w:color="auto"/>
            </w:tcBorders>
            <w:shd w:val="clear" w:color="auto" w:fill="auto"/>
            <w:noWrap/>
            <w:vAlign w:val="center"/>
          </w:tcPr>
          <w:p w14:paraId="4ADA90D8" w14:textId="77777777" w:rsidR="00C41938" w:rsidRPr="00935016" w:rsidRDefault="00C41938" w:rsidP="00D960CC">
            <w:pPr>
              <w:jc w:val="center"/>
              <w:rPr>
                <w:sz w:val="20"/>
              </w:rPr>
            </w:pPr>
            <w:r w:rsidRPr="00935016">
              <w:rPr>
                <w:sz w:val="20"/>
              </w:rPr>
              <w:t>60</w:t>
            </w:r>
          </w:p>
        </w:tc>
      </w:tr>
      <w:tr w:rsidR="00C41938" w:rsidRPr="00263C96" w14:paraId="1B00C3D8" w14:textId="77777777" w:rsidTr="00D960CC">
        <w:trPr>
          <w:trHeight w:val="307"/>
          <w:jc w:val="center"/>
        </w:trPr>
        <w:tc>
          <w:tcPr>
            <w:tcW w:w="480" w:type="dxa"/>
            <w:tcBorders>
              <w:top w:val="nil"/>
              <w:left w:val="single" w:sz="4" w:space="0" w:color="auto"/>
              <w:bottom w:val="single" w:sz="4" w:space="0" w:color="auto"/>
              <w:right w:val="single" w:sz="4" w:space="0" w:color="auto"/>
            </w:tcBorders>
            <w:shd w:val="clear" w:color="auto" w:fill="auto"/>
            <w:noWrap/>
            <w:vAlign w:val="center"/>
          </w:tcPr>
          <w:p w14:paraId="42429610" w14:textId="77777777" w:rsidR="00C41938" w:rsidRPr="00263C96" w:rsidRDefault="00C41938" w:rsidP="00D960CC">
            <w:pPr>
              <w:spacing w:line="276" w:lineRule="auto"/>
              <w:jc w:val="center"/>
              <w:rPr>
                <w:sz w:val="20"/>
              </w:rPr>
            </w:pPr>
          </w:p>
        </w:tc>
        <w:tc>
          <w:tcPr>
            <w:tcW w:w="2920" w:type="dxa"/>
            <w:tcBorders>
              <w:top w:val="nil"/>
              <w:left w:val="nil"/>
              <w:bottom w:val="single" w:sz="4" w:space="0" w:color="auto"/>
              <w:right w:val="single" w:sz="4" w:space="0" w:color="auto"/>
            </w:tcBorders>
            <w:shd w:val="clear" w:color="auto" w:fill="auto"/>
            <w:vAlign w:val="center"/>
          </w:tcPr>
          <w:p w14:paraId="0F83B2B7" w14:textId="77777777" w:rsidR="00C41938" w:rsidRDefault="00C41938" w:rsidP="00D960CC">
            <w:pPr>
              <w:rPr>
                <w:color w:val="000000"/>
                <w:sz w:val="22"/>
                <w:szCs w:val="22"/>
              </w:rPr>
            </w:pPr>
            <w:r>
              <w:rPr>
                <w:color w:val="000000"/>
                <w:sz w:val="22"/>
                <w:szCs w:val="22"/>
              </w:rPr>
              <w:t>Выбытие жилого фонда</w:t>
            </w:r>
          </w:p>
        </w:tc>
        <w:tc>
          <w:tcPr>
            <w:tcW w:w="917" w:type="dxa"/>
            <w:tcBorders>
              <w:top w:val="nil"/>
              <w:left w:val="nil"/>
              <w:bottom w:val="single" w:sz="4" w:space="0" w:color="auto"/>
              <w:right w:val="single" w:sz="4" w:space="0" w:color="auto"/>
            </w:tcBorders>
            <w:shd w:val="clear" w:color="auto" w:fill="auto"/>
            <w:vAlign w:val="center"/>
          </w:tcPr>
          <w:p w14:paraId="4A6BD439" w14:textId="77777777" w:rsidR="00C41938" w:rsidRDefault="00C41938" w:rsidP="00D960CC">
            <w:pPr>
              <w:jc w:val="center"/>
              <w:rPr>
                <w:color w:val="000000"/>
                <w:sz w:val="22"/>
                <w:szCs w:val="22"/>
              </w:rPr>
            </w:pPr>
            <w:r>
              <w:rPr>
                <w:color w:val="000000"/>
                <w:sz w:val="22"/>
                <w:szCs w:val="22"/>
              </w:rPr>
              <w:t>м2</w:t>
            </w:r>
          </w:p>
        </w:tc>
        <w:tc>
          <w:tcPr>
            <w:tcW w:w="884" w:type="dxa"/>
            <w:tcBorders>
              <w:top w:val="nil"/>
              <w:left w:val="nil"/>
              <w:bottom w:val="single" w:sz="4" w:space="0" w:color="auto"/>
              <w:right w:val="single" w:sz="4" w:space="0" w:color="auto"/>
            </w:tcBorders>
            <w:shd w:val="clear" w:color="auto" w:fill="auto"/>
            <w:noWrap/>
            <w:vAlign w:val="center"/>
          </w:tcPr>
          <w:p w14:paraId="25B95BF6" w14:textId="77777777" w:rsidR="00C41938" w:rsidRPr="00935016" w:rsidRDefault="00C41938" w:rsidP="00D960CC">
            <w:pPr>
              <w:jc w:val="center"/>
              <w:rPr>
                <w:sz w:val="20"/>
              </w:rPr>
            </w:pPr>
            <w:r w:rsidRPr="00935016">
              <w:rPr>
                <w:sz w:val="20"/>
              </w:rPr>
              <w:t>50</w:t>
            </w:r>
          </w:p>
        </w:tc>
        <w:tc>
          <w:tcPr>
            <w:tcW w:w="884" w:type="dxa"/>
            <w:tcBorders>
              <w:top w:val="nil"/>
              <w:left w:val="nil"/>
              <w:bottom w:val="single" w:sz="4" w:space="0" w:color="auto"/>
              <w:right w:val="single" w:sz="4" w:space="0" w:color="auto"/>
            </w:tcBorders>
            <w:shd w:val="clear" w:color="auto" w:fill="auto"/>
            <w:noWrap/>
            <w:vAlign w:val="center"/>
          </w:tcPr>
          <w:p w14:paraId="5309AA42" w14:textId="77777777" w:rsidR="00C41938" w:rsidRPr="00935016" w:rsidRDefault="00C41938" w:rsidP="00D960CC">
            <w:pPr>
              <w:jc w:val="center"/>
              <w:rPr>
                <w:sz w:val="20"/>
              </w:rPr>
            </w:pPr>
          </w:p>
        </w:tc>
        <w:tc>
          <w:tcPr>
            <w:tcW w:w="931" w:type="dxa"/>
            <w:tcBorders>
              <w:top w:val="nil"/>
              <w:left w:val="nil"/>
              <w:bottom w:val="single" w:sz="4" w:space="0" w:color="auto"/>
              <w:right w:val="single" w:sz="4" w:space="0" w:color="auto"/>
            </w:tcBorders>
            <w:shd w:val="clear" w:color="auto" w:fill="auto"/>
            <w:noWrap/>
            <w:vAlign w:val="center"/>
          </w:tcPr>
          <w:p w14:paraId="34D5812A" w14:textId="77777777" w:rsidR="00C41938" w:rsidRPr="00935016" w:rsidRDefault="00C41938" w:rsidP="00D960CC">
            <w:pPr>
              <w:jc w:val="center"/>
              <w:rPr>
                <w:sz w:val="20"/>
              </w:rPr>
            </w:pPr>
            <w:r w:rsidRPr="00935016">
              <w:rPr>
                <w:sz w:val="20"/>
              </w:rPr>
              <w:t>50</w:t>
            </w:r>
          </w:p>
        </w:tc>
        <w:tc>
          <w:tcPr>
            <w:tcW w:w="931" w:type="dxa"/>
            <w:tcBorders>
              <w:top w:val="nil"/>
              <w:left w:val="nil"/>
              <w:bottom w:val="single" w:sz="4" w:space="0" w:color="auto"/>
              <w:right w:val="single" w:sz="4" w:space="0" w:color="auto"/>
            </w:tcBorders>
            <w:shd w:val="clear" w:color="auto" w:fill="auto"/>
            <w:noWrap/>
            <w:vAlign w:val="center"/>
          </w:tcPr>
          <w:p w14:paraId="7DC90444" w14:textId="77777777" w:rsidR="00C41938" w:rsidRPr="00935016" w:rsidRDefault="00C41938" w:rsidP="00D960CC">
            <w:pPr>
              <w:jc w:val="center"/>
              <w:rPr>
                <w:sz w:val="20"/>
              </w:rPr>
            </w:pPr>
          </w:p>
        </w:tc>
        <w:tc>
          <w:tcPr>
            <w:tcW w:w="931" w:type="dxa"/>
            <w:tcBorders>
              <w:top w:val="nil"/>
              <w:left w:val="nil"/>
              <w:bottom w:val="single" w:sz="4" w:space="0" w:color="auto"/>
              <w:right w:val="single" w:sz="4" w:space="0" w:color="auto"/>
            </w:tcBorders>
            <w:shd w:val="clear" w:color="auto" w:fill="auto"/>
            <w:noWrap/>
            <w:vAlign w:val="center"/>
          </w:tcPr>
          <w:p w14:paraId="23B5A701" w14:textId="77777777" w:rsidR="00C41938" w:rsidRPr="00935016" w:rsidRDefault="00C41938" w:rsidP="00D960CC">
            <w:pPr>
              <w:jc w:val="center"/>
              <w:rPr>
                <w:sz w:val="20"/>
              </w:rPr>
            </w:pPr>
            <w:r w:rsidRPr="00935016">
              <w:rPr>
                <w:sz w:val="20"/>
              </w:rPr>
              <w:t>50</w:t>
            </w:r>
          </w:p>
        </w:tc>
        <w:tc>
          <w:tcPr>
            <w:tcW w:w="1066" w:type="dxa"/>
            <w:tcBorders>
              <w:top w:val="nil"/>
              <w:left w:val="nil"/>
              <w:bottom w:val="single" w:sz="4" w:space="0" w:color="auto"/>
              <w:right w:val="single" w:sz="4" w:space="0" w:color="auto"/>
            </w:tcBorders>
            <w:shd w:val="clear" w:color="auto" w:fill="auto"/>
            <w:noWrap/>
            <w:vAlign w:val="center"/>
          </w:tcPr>
          <w:p w14:paraId="0AD4A669" w14:textId="77777777" w:rsidR="00C41938" w:rsidRPr="00935016" w:rsidRDefault="00C41938" w:rsidP="00D960CC">
            <w:pPr>
              <w:jc w:val="center"/>
              <w:rPr>
                <w:sz w:val="20"/>
              </w:rPr>
            </w:pPr>
            <w:r w:rsidRPr="00935016">
              <w:rPr>
                <w:sz w:val="20"/>
              </w:rPr>
              <w:t>20</w:t>
            </w:r>
          </w:p>
        </w:tc>
      </w:tr>
      <w:tr w:rsidR="00C41938" w:rsidRPr="00263C96" w14:paraId="14147997" w14:textId="77777777" w:rsidTr="00D960CC">
        <w:trPr>
          <w:trHeight w:val="412"/>
          <w:jc w:val="center"/>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65E3B4" w14:textId="77777777" w:rsidR="00C41938" w:rsidRPr="00263C96" w:rsidRDefault="00C41938" w:rsidP="00D960CC">
            <w:pPr>
              <w:spacing w:line="276" w:lineRule="auto"/>
              <w:jc w:val="center"/>
              <w:rPr>
                <w:sz w:val="20"/>
              </w:rPr>
            </w:pPr>
            <w:r w:rsidRPr="00263C96">
              <w:rPr>
                <w:sz w:val="20"/>
              </w:rPr>
              <w:t>2</w:t>
            </w:r>
          </w:p>
        </w:tc>
        <w:tc>
          <w:tcPr>
            <w:tcW w:w="2920" w:type="dxa"/>
            <w:tcBorders>
              <w:top w:val="single" w:sz="4" w:space="0" w:color="auto"/>
              <w:left w:val="nil"/>
              <w:bottom w:val="single" w:sz="4" w:space="0" w:color="auto"/>
              <w:right w:val="single" w:sz="4" w:space="0" w:color="auto"/>
            </w:tcBorders>
            <w:shd w:val="clear" w:color="auto" w:fill="auto"/>
            <w:vAlign w:val="center"/>
          </w:tcPr>
          <w:p w14:paraId="6ADD26A3" w14:textId="77777777" w:rsidR="00C41938" w:rsidRDefault="00C41938" w:rsidP="00D960CC">
            <w:pPr>
              <w:rPr>
                <w:color w:val="000000"/>
                <w:sz w:val="22"/>
                <w:szCs w:val="22"/>
              </w:rPr>
            </w:pPr>
            <w:r>
              <w:rPr>
                <w:color w:val="000000"/>
                <w:sz w:val="22"/>
                <w:szCs w:val="22"/>
              </w:rPr>
              <w:t xml:space="preserve">Общий годовой прирост нового жилья  на 1 жителя, </w:t>
            </w:r>
            <w:proofErr w:type="spellStart"/>
            <w:r>
              <w:rPr>
                <w:color w:val="000000"/>
                <w:sz w:val="22"/>
                <w:szCs w:val="22"/>
              </w:rPr>
              <w:t>кв.м</w:t>
            </w:r>
            <w:proofErr w:type="spellEnd"/>
            <w:r>
              <w:rPr>
                <w:color w:val="000000"/>
                <w:sz w:val="22"/>
                <w:szCs w:val="22"/>
              </w:rPr>
              <w:t>.</w:t>
            </w:r>
          </w:p>
        </w:tc>
        <w:tc>
          <w:tcPr>
            <w:tcW w:w="917" w:type="dxa"/>
            <w:tcBorders>
              <w:top w:val="single" w:sz="4" w:space="0" w:color="auto"/>
              <w:left w:val="nil"/>
              <w:bottom w:val="single" w:sz="4" w:space="0" w:color="auto"/>
              <w:right w:val="single" w:sz="4" w:space="0" w:color="auto"/>
            </w:tcBorders>
            <w:shd w:val="clear" w:color="auto" w:fill="auto"/>
            <w:vAlign w:val="center"/>
          </w:tcPr>
          <w:p w14:paraId="41202889" w14:textId="77777777" w:rsidR="00C41938" w:rsidRDefault="00C41938" w:rsidP="00D960CC">
            <w:pPr>
              <w:jc w:val="center"/>
              <w:rPr>
                <w:color w:val="000000"/>
                <w:sz w:val="22"/>
                <w:szCs w:val="22"/>
              </w:rPr>
            </w:pPr>
            <w:r>
              <w:rPr>
                <w:color w:val="000000"/>
                <w:sz w:val="22"/>
                <w:szCs w:val="22"/>
              </w:rPr>
              <w:t>м2/чел</w:t>
            </w: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09BFEA36" w14:textId="77777777" w:rsidR="00C41938" w:rsidRPr="00935016" w:rsidRDefault="00C41938" w:rsidP="00D960CC">
            <w:pPr>
              <w:jc w:val="center"/>
              <w:rPr>
                <w:sz w:val="20"/>
              </w:rPr>
            </w:pPr>
            <w:r w:rsidRPr="00935016">
              <w:rPr>
                <w:sz w:val="20"/>
              </w:rPr>
              <w:t>0,000</w:t>
            </w: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2288D650" w14:textId="77777777" w:rsidR="00C41938" w:rsidRPr="00935016" w:rsidRDefault="00C41938" w:rsidP="00D960CC">
            <w:pPr>
              <w:jc w:val="center"/>
              <w:rPr>
                <w:sz w:val="20"/>
              </w:rPr>
            </w:pPr>
            <w:r w:rsidRPr="00935016">
              <w:rPr>
                <w:sz w:val="20"/>
              </w:rPr>
              <w:t>0,201</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7692737B" w14:textId="77777777" w:rsidR="00C41938" w:rsidRPr="00935016" w:rsidRDefault="00C41938" w:rsidP="00D960CC">
            <w:pPr>
              <w:jc w:val="center"/>
              <w:rPr>
                <w:sz w:val="20"/>
              </w:rPr>
            </w:pPr>
            <w:r w:rsidRPr="00935016">
              <w:rPr>
                <w:sz w:val="20"/>
              </w:rPr>
              <w:t>0,000</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6B652D44" w14:textId="77777777" w:rsidR="00C41938" w:rsidRPr="00935016" w:rsidRDefault="00C41938" w:rsidP="00D960CC">
            <w:pPr>
              <w:jc w:val="center"/>
              <w:rPr>
                <w:sz w:val="20"/>
              </w:rPr>
            </w:pPr>
            <w:r w:rsidRPr="00935016">
              <w:rPr>
                <w:sz w:val="20"/>
              </w:rPr>
              <w:t>0,204</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23868603" w14:textId="77777777" w:rsidR="00C41938" w:rsidRPr="00935016" w:rsidRDefault="00C41938" w:rsidP="00D960CC">
            <w:pPr>
              <w:jc w:val="center"/>
              <w:rPr>
                <w:sz w:val="20"/>
              </w:rPr>
            </w:pPr>
            <w:r w:rsidRPr="00935016">
              <w:rPr>
                <w:sz w:val="20"/>
              </w:rPr>
              <w:t>0,000</w:t>
            </w:r>
          </w:p>
        </w:tc>
        <w:tc>
          <w:tcPr>
            <w:tcW w:w="1066" w:type="dxa"/>
            <w:tcBorders>
              <w:top w:val="single" w:sz="4" w:space="0" w:color="auto"/>
              <w:left w:val="nil"/>
              <w:bottom w:val="single" w:sz="4" w:space="0" w:color="auto"/>
              <w:right w:val="single" w:sz="4" w:space="0" w:color="auto"/>
            </w:tcBorders>
            <w:shd w:val="clear" w:color="auto" w:fill="auto"/>
            <w:noWrap/>
            <w:vAlign w:val="center"/>
          </w:tcPr>
          <w:p w14:paraId="7ACFE1C0" w14:textId="77777777" w:rsidR="00C41938" w:rsidRPr="00935016" w:rsidRDefault="00C41938" w:rsidP="00D960CC">
            <w:pPr>
              <w:jc w:val="center"/>
              <w:rPr>
                <w:sz w:val="20"/>
              </w:rPr>
            </w:pPr>
            <w:r w:rsidRPr="00935016">
              <w:rPr>
                <w:sz w:val="20"/>
              </w:rPr>
              <w:t>0,127</w:t>
            </w:r>
          </w:p>
        </w:tc>
      </w:tr>
      <w:tr w:rsidR="00C41938" w:rsidRPr="00263C96" w14:paraId="77FF19F1" w14:textId="77777777" w:rsidTr="00D960CC">
        <w:trPr>
          <w:trHeight w:val="255"/>
          <w:jc w:val="center"/>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894CA0" w14:textId="77777777" w:rsidR="00C41938" w:rsidRPr="00263C96" w:rsidRDefault="00C41938" w:rsidP="00D960CC">
            <w:pPr>
              <w:spacing w:line="276" w:lineRule="auto"/>
              <w:jc w:val="center"/>
              <w:rPr>
                <w:sz w:val="20"/>
              </w:rPr>
            </w:pPr>
          </w:p>
        </w:tc>
        <w:tc>
          <w:tcPr>
            <w:tcW w:w="2920" w:type="dxa"/>
            <w:tcBorders>
              <w:top w:val="single" w:sz="4" w:space="0" w:color="auto"/>
              <w:left w:val="nil"/>
              <w:bottom w:val="single" w:sz="4" w:space="0" w:color="auto"/>
              <w:right w:val="single" w:sz="4" w:space="0" w:color="auto"/>
            </w:tcBorders>
            <w:shd w:val="clear" w:color="auto" w:fill="auto"/>
            <w:vAlign w:val="center"/>
          </w:tcPr>
          <w:p w14:paraId="5E4D8DDC" w14:textId="77777777" w:rsidR="00C41938" w:rsidRDefault="00C41938" w:rsidP="00D960CC">
            <w:pPr>
              <w:rPr>
                <w:color w:val="000000"/>
                <w:sz w:val="22"/>
                <w:szCs w:val="22"/>
              </w:rPr>
            </w:pPr>
            <w:r>
              <w:rPr>
                <w:color w:val="000000"/>
                <w:sz w:val="22"/>
                <w:szCs w:val="22"/>
              </w:rPr>
              <w:t>Жилой фонд  сельсовета</w:t>
            </w:r>
          </w:p>
        </w:tc>
        <w:tc>
          <w:tcPr>
            <w:tcW w:w="917" w:type="dxa"/>
            <w:tcBorders>
              <w:top w:val="single" w:sz="4" w:space="0" w:color="auto"/>
              <w:left w:val="nil"/>
              <w:bottom w:val="single" w:sz="4" w:space="0" w:color="auto"/>
              <w:right w:val="single" w:sz="4" w:space="0" w:color="auto"/>
            </w:tcBorders>
            <w:shd w:val="clear" w:color="auto" w:fill="auto"/>
            <w:vAlign w:val="center"/>
          </w:tcPr>
          <w:p w14:paraId="604814F3" w14:textId="77777777" w:rsidR="00C41938" w:rsidRDefault="00C41938" w:rsidP="00D960CC">
            <w:pPr>
              <w:jc w:val="center"/>
              <w:rPr>
                <w:color w:val="000000"/>
                <w:sz w:val="22"/>
                <w:szCs w:val="22"/>
              </w:rPr>
            </w:pPr>
            <w:r>
              <w:rPr>
                <w:color w:val="000000"/>
                <w:sz w:val="22"/>
                <w:szCs w:val="22"/>
              </w:rPr>
              <w:t>м2</w:t>
            </w: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48589AEC" w14:textId="77777777" w:rsidR="00C41938" w:rsidRPr="00935016" w:rsidRDefault="00C41938" w:rsidP="00D960CC">
            <w:pPr>
              <w:jc w:val="center"/>
              <w:rPr>
                <w:sz w:val="20"/>
              </w:rPr>
            </w:pPr>
            <w:r w:rsidRPr="00935016">
              <w:rPr>
                <w:sz w:val="20"/>
              </w:rPr>
              <w:t>19700</w:t>
            </w: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0A3C381D" w14:textId="77777777" w:rsidR="00C41938" w:rsidRPr="00935016" w:rsidRDefault="00C41938" w:rsidP="00D960CC">
            <w:pPr>
              <w:jc w:val="center"/>
              <w:rPr>
                <w:sz w:val="20"/>
              </w:rPr>
            </w:pPr>
            <w:r w:rsidRPr="00935016">
              <w:rPr>
                <w:sz w:val="20"/>
              </w:rPr>
              <w:t>19800</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434164FC" w14:textId="77777777" w:rsidR="00C41938" w:rsidRPr="00935016" w:rsidRDefault="00C41938" w:rsidP="00D960CC">
            <w:pPr>
              <w:jc w:val="center"/>
              <w:rPr>
                <w:sz w:val="20"/>
              </w:rPr>
            </w:pPr>
            <w:r w:rsidRPr="00935016">
              <w:rPr>
                <w:sz w:val="20"/>
              </w:rPr>
              <w:t>19750</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3ECBF715" w14:textId="77777777" w:rsidR="00C41938" w:rsidRPr="00935016" w:rsidRDefault="00C41938" w:rsidP="00D960CC">
            <w:pPr>
              <w:jc w:val="center"/>
              <w:rPr>
                <w:sz w:val="20"/>
              </w:rPr>
            </w:pPr>
            <w:r w:rsidRPr="00935016">
              <w:rPr>
                <w:sz w:val="20"/>
              </w:rPr>
              <w:t>19850</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31D2AACF" w14:textId="77777777" w:rsidR="00C41938" w:rsidRPr="00935016" w:rsidRDefault="00C41938" w:rsidP="00D960CC">
            <w:pPr>
              <w:jc w:val="center"/>
              <w:rPr>
                <w:sz w:val="20"/>
              </w:rPr>
            </w:pPr>
            <w:r w:rsidRPr="00935016">
              <w:rPr>
                <w:sz w:val="20"/>
              </w:rPr>
              <w:t>19800</w:t>
            </w:r>
          </w:p>
        </w:tc>
        <w:tc>
          <w:tcPr>
            <w:tcW w:w="1066" w:type="dxa"/>
            <w:tcBorders>
              <w:top w:val="single" w:sz="4" w:space="0" w:color="auto"/>
              <w:left w:val="nil"/>
              <w:bottom w:val="single" w:sz="4" w:space="0" w:color="auto"/>
              <w:right w:val="single" w:sz="4" w:space="0" w:color="auto"/>
            </w:tcBorders>
            <w:shd w:val="clear" w:color="auto" w:fill="auto"/>
            <w:noWrap/>
            <w:vAlign w:val="center"/>
          </w:tcPr>
          <w:p w14:paraId="79EF9A4B" w14:textId="77777777" w:rsidR="00C41938" w:rsidRPr="00935016" w:rsidRDefault="00C41938" w:rsidP="00D960CC">
            <w:pPr>
              <w:jc w:val="center"/>
              <w:rPr>
                <w:sz w:val="20"/>
              </w:rPr>
            </w:pPr>
            <w:r w:rsidRPr="00935016">
              <w:rPr>
                <w:sz w:val="20"/>
              </w:rPr>
              <w:t>19920</w:t>
            </w:r>
          </w:p>
        </w:tc>
      </w:tr>
      <w:tr w:rsidR="00C41938" w:rsidRPr="00263C96" w14:paraId="4B958759" w14:textId="77777777" w:rsidTr="00D960CC">
        <w:trPr>
          <w:trHeight w:val="288"/>
          <w:jc w:val="center"/>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932592" w14:textId="77777777" w:rsidR="00C41938" w:rsidRPr="00263C96" w:rsidRDefault="00C41938" w:rsidP="00D960CC">
            <w:pPr>
              <w:spacing w:line="276" w:lineRule="auto"/>
              <w:jc w:val="center"/>
              <w:rPr>
                <w:sz w:val="20"/>
              </w:rPr>
            </w:pPr>
            <w:r w:rsidRPr="00263C96">
              <w:rPr>
                <w:sz w:val="20"/>
              </w:rPr>
              <w:t>3</w:t>
            </w:r>
          </w:p>
        </w:tc>
        <w:tc>
          <w:tcPr>
            <w:tcW w:w="2920" w:type="dxa"/>
            <w:tcBorders>
              <w:top w:val="single" w:sz="4" w:space="0" w:color="auto"/>
              <w:left w:val="nil"/>
              <w:bottom w:val="single" w:sz="4" w:space="0" w:color="auto"/>
              <w:right w:val="single" w:sz="4" w:space="0" w:color="auto"/>
            </w:tcBorders>
            <w:shd w:val="clear" w:color="auto" w:fill="auto"/>
            <w:noWrap/>
            <w:vAlign w:val="center"/>
          </w:tcPr>
          <w:p w14:paraId="7814FE9E" w14:textId="77777777" w:rsidR="00C41938" w:rsidRDefault="00C41938" w:rsidP="00D960CC">
            <w:pPr>
              <w:rPr>
                <w:color w:val="000000"/>
              </w:rPr>
            </w:pPr>
            <w:r>
              <w:rPr>
                <w:color w:val="000000"/>
                <w:sz w:val="22"/>
                <w:szCs w:val="22"/>
              </w:rPr>
              <w:t>Нежилые помещения</w:t>
            </w:r>
          </w:p>
        </w:tc>
        <w:tc>
          <w:tcPr>
            <w:tcW w:w="917" w:type="dxa"/>
            <w:tcBorders>
              <w:top w:val="single" w:sz="4" w:space="0" w:color="auto"/>
              <w:left w:val="nil"/>
              <w:bottom w:val="single" w:sz="4" w:space="0" w:color="auto"/>
              <w:right w:val="single" w:sz="4" w:space="0" w:color="auto"/>
            </w:tcBorders>
            <w:shd w:val="clear" w:color="auto" w:fill="auto"/>
            <w:vAlign w:val="center"/>
          </w:tcPr>
          <w:p w14:paraId="5878F686" w14:textId="77777777" w:rsidR="00C41938" w:rsidRDefault="00C41938" w:rsidP="00D960CC">
            <w:pPr>
              <w:jc w:val="center"/>
              <w:rPr>
                <w:color w:val="000000"/>
                <w:sz w:val="22"/>
                <w:szCs w:val="22"/>
              </w:rPr>
            </w:pP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339647B9" w14:textId="77777777" w:rsidR="00C41938" w:rsidRPr="00935016" w:rsidRDefault="00C41938" w:rsidP="00D960CC">
            <w:pPr>
              <w:jc w:val="center"/>
              <w:rPr>
                <w:color w:val="000000"/>
              </w:rPr>
            </w:pP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274A6444" w14:textId="77777777" w:rsidR="00C41938" w:rsidRPr="00935016" w:rsidRDefault="00C41938" w:rsidP="00D960CC">
            <w:pPr>
              <w:jc w:val="center"/>
              <w:rPr>
                <w:color w:val="000000"/>
              </w:rPr>
            </w:pP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6BF5594B" w14:textId="77777777" w:rsidR="00C41938" w:rsidRPr="00935016" w:rsidRDefault="00C41938" w:rsidP="00D960CC">
            <w:pPr>
              <w:jc w:val="center"/>
              <w:rPr>
                <w:color w:val="000000"/>
              </w:rPr>
            </w:pP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3E6F9539" w14:textId="77777777" w:rsidR="00C41938" w:rsidRPr="00935016" w:rsidRDefault="00C41938" w:rsidP="00D960CC">
            <w:pPr>
              <w:jc w:val="center"/>
              <w:rPr>
                <w:color w:val="000000"/>
              </w:rPr>
            </w:pP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59BC72AA" w14:textId="77777777" w:rsidR="00C41938" w:rsidRPr="00935016" w:rsidRDefault="00C41938" w:rsidP="00D960CC">
            <w:pPr>
              <w:jc w:val="center"/>
              <w:rPr>
                <w:color w:val="000000"/>
              </w:rPr>
            </w:pPr>
          </w:p>
        </w:tc>
        <w:tc>
          <w:tcPr>
            <w:tcW w:w="1066" w:type="dxa"/>
            <w:tcBorders>
              <w:top w:val="single" w:sz="4" w:space="0" w:color="auto"/>
              <w:left w:val="nil"/>
              <w:bottom w:val="single" w:sz="4" w:space="0" w:color="auto"/>
              <w:right w:val="single" w:sz="4" w:space="0" w:color="auto"/>
            </w:tcBorders>
            <w:shd w:val="clear" w:color="auto" w:fill="auto"/>
            <w:noWrap/>
            <w:vAlign w:val="center"/>
          </w:tcPr>
          <w:p w14:paraId="2D87BE1F" w14:textId="77777777" w:rsidR="00C41938" w:rsidRPr="00935016" w:rsidRDefault="00C41938" w:rsidP="00D960CC">
            <w:pPr>
              <w:jc w:val="center"/>
              <w:rPr>
                <w:sz w:val="20"/>
              </w:rPr>
            </w:pPr>
            <w:r w:rsidRPr="00935016">
              <w:rPr>
                <w:sz w:val="20"/>
              </w:rPr>
              <w:t>0</w:t>
            </w:r>
          </w:p>
        </w:tc>
      </w:tr>
      <w:tr w:rsidR="00C41938" w:rsidRPr="00263C96" w14:paraId="48294197" w14:textId="77777777" w:rsidTr="00D960CC">
        <w:trPr>
          <w:trHeight w:val="288"/>
          <w:jc w:val="center"/>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76443D" w14:textId="77777777" w:rsidR="00C41938" w:rsidRPr="00263C96" w:rsidRDefault="00C41938" w:rsidP="00D960CC">
            <w:pPr>
              <w:spacing w:line="276" w:lineRule="auto"/>
              <w:jc w:val="center"/>
              <w:rPr>
                <w:sz w:val="20"/>
              </w:rPr>
            </w:pPr>
            <w:r w:rsidRPr="00263C96">
              <w:rPr>
                <w:sz w:val="20"/>
              </w:rPr>
              <w:t>4</w:t>
            </w:r>
          </w:p>
        </w:tc>
        <w:tc>
          <w:tcPr>
            <w:tcW w:w="2920" w:type="dxa"/>
            <w:tcBorders>
              <w:top w:val="single" w:sz="4" w:space="0" w:color="auto"/>
              <w:left w:val="nil"/>
              <w:bottom w:val="single" w:sz="4" w:space="0" w:color="auto"/>
              <w:right w:val="single" w:sz="4" w:space="0" w:color="auto"/>
            </w:tcBorders>
            <w:shd w:val="clear" w:color="auto" w:fill="auto"/>
            <w:vAlign w:val="center"/>
          </w:tcPr>
          <w:p w14:paraId="4E24A902" w14:textId="77777777" w:rsidR="00C41938" w:rsidRDefault="00C41938" w:rsidP="00D960CC">
            <w:pPr>
              <w:rPr>
                <w:color w:val="000000"/>
              </w:rPr>
            </w:pPr>
            <w:r>
              <w:rPr>
                <w:color w:val="000000"/>
                <w:sz w:val="22"/>
                <w:szCs w:val="22"/>
              </w:rPr>
              <w:t>Численность населения</w:t>
            </w:r>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6F748B30" w14:textId="77777777" w:rsidR="00C41938" w:rsidRDefault="00C41938" w:rsidP="00D960CC">
            <w:pPr>
              <w:jc w:val="center"/>
              <w:rPr>
                <w:color w:val="000000"/>
                <w:sz w:val="22"/>
                <w:szCs w:val="22"/>
              </w:rPr>
            </w:pPr>
            <w:r>
              <w:rPr>
                <w:color w:val="000000"/>
                <w:sz w:val="22"/>
                <w:szCs w:val="22"/>
              </w:rPr>
              <w:t>чел</w:t>
            </w: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650CABFE" w14:textId="77777777" w:rsidR="00C41938" w:rsidRPr="00935016" w:rsidRDefault="00C41938" w:rsidP="00D960CC">
            <w:pPr>
              <w:jc w:val="center"/>
              <w:rPr>
                <w:sz w:val="20"/>
              </w:rPr>
            </w:pPr>
            <w:r w:rsidRPr="00935016">
              <w:rPr>
                <w:color w:val="000000"/>
                <w:sz w:val="22"/>
                <w:szCs w:val="22"/>
              </w:rPr>
              <w:t>501</w:t>
            </w: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322F1D58" w14:textId="77777777" w:rsidR="00C41938" w:rsidRPr="00935016" w:rsidRDefault="00C41938" w:rsidP="00D960CC">
            <w:pPr>
              <w:jc w:val="center"/>
              <w:rPr>
                <w:sz w:val="20"/>
              </w:rPr>
            </w:pPr>
            <w:r w:rsidRPr="00935016">
              <w:rPr>
                <w:color w:val="000000"/>
                <w:sz w:val="22"/>
                <w:szCs w:val="22"/>
              </w:rPr>
              <w:t>497</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54858C4A" w14:textId="77777777" w:rsidR="00C41938" w:rsidRPr="00935016" w:rsidRDefault="00C41938" w:rsidP="00D960CC">
            <w:pPr>
              <w:jc w:val="center"/>
              <w:rPr>
                <w:sz w:val="20"/>
              </w:rPr>
            </w:pPr>
            <w:r w:rsidRPr="00935016">
              <w:rPr>
                <w:color w:val="000000"/>
                <w:sz w:val="22"/>
                <w:szCs w:val="22"/>
              </w:rPr>
              <w:t>493</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2263CC20" w14:textId="77777777" w:rsidR="00C41938" w:rsidRPr="00935016" w:rsidRDefault="00C41938" w:rsidP="00D960CC">
            <w:pPr>
              <w:jc w:val="center"/>
              <w:rPr>
                <w:sz w:val="20"/>
              </w:rPr>
            </w:pPr>
            <w:r w:rsidRPr="00935016">
              <w:rPr>
                <w:color w:val="000000"/>
                <w:sz w:val="22"/>
                <w:szCs w:val="22"/>
              </w:rPr>
              <w:t>489</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699AA7E9" w14:textId="77777777" w:rsidR="00C41938" w:rsidRPr="00935016" w:rsidRDefault="00C41938" w:rsidP="00D960CC">
            <w:pPr>
              <w:jc w:val="center"/>
              <w:rPr>
                <w:sz w:val="20"/>
              </w:rPr>
            </w:pPr>
            <w:r w:rsidRPr="00935016">
              <w:rPr>
                <w:color w:val="000000"/>
                <w:sz w:val="22"/>
                <w:szCs w:val="22"/>
              </w:rPr>
              <w:t>485</w:t>
            </w:r>
          </w:p>
        </w:tc>
        <w:tc>
          <w:tcPr>
            <w:tcW w:w="1066" w:type="dxa"/>
            <w:tcBorders>
              <w:top w:val="single" w:sz="4" w:space="0" w:color="auto"/>
              <w:left w:val="nil"/>
              <w:bottom w:val="single" w:sz="4" w:space="0" w:color="auto"/>
              <w:right w:val="single" w:sz="4" w:space="0" w:color="auto"/>
            </w:tcBorders>
            <w:shd w:val="clear" w:color="auto" w:fill="auto"/>
            <w:noWrap/>
            <w:vAlign w:val="center"/>
          </w:tcPr>
          <w:p w14:paraId="6D289000" w14:textId="77777777" w:rsidR="00C41938" w:rsidRPr="00935016" w:rsidRDefault="00C41938" w:rsidP="00D960CC">
            <w:pPr>
              <w:jc w:val="center"/>
              <w:rPr>
                <w:sz w:val="20"/>
              </w:rPr>
            </w:pPr>
            <w:r w:rsidRPr="00935016">
              <w:rPr>
                <w:sz w:val="20"/>
              </w:rPr>
              <w:t>473</w:t>
            </w:r>
          </w:p>
        </w:tc>
      </w:tr>
      <w:tr w:rsidR="00C41938" w:rsidRPr="00263C96" w14:paraId="319919D0" w14:textId="77777777" w:rsidTr="00D960CC">
        <w:trPr>
          <w:trHeight w:val="276"/>
          <w:jc w:val="center"/>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C625C7" w14:textId="77777777" w:rsidR="00C41938" w:rsidRPr="00263C96" w:rsidRDefault="00C41938" w:rsidP="00D960CC">
            <w:pPr>
              <w:spacing w:line="276" w:lineRule="auto"/>
              <w:jc w:val="center"/>
              <w:rPr>
                <w:sz w:val="20"/>
              </w:rPr>
            </w:pPr>
            <w:r w:rsidRPr="00263C96">
              <w:rPr>
                <w:sz w:val="20"/>
              </w:rPr>
              <w:t>5</w:t>
            </w:r>
          </w:p>
        </w:tc>
        <w:tc>
          <w:tcPr>
            <w:tcW w:w="2920" w:type="dxa"/>
            <w:tcBorders>
              <w:top w:val="single" w:sz="4" w:space="0" w:color="auto"/>
              <w:left w:val="nil"/>
              <w:bottom w:val="single" w:sz="4" w:space="0" w:color="auto"/>
              <w:right w:val="single" w:sz="4" w:space="0" w:color="auto"/>
            </w:tcBorders>
            <w:shd w:val="clear" w:color="auto" w:fill="auto"/>
            <w:noWrap/>
            <w:vAlign w:val="center"/>
          </w:tcPr>
          <w:p w14:paraId="59A44105" w14:textId="77777777" w:rsidR="00C41938" w:rsidRDefault="00C41938" w:rsidP="00D960CC">
            <w:pPr>
              <w:rPr>
                <w:color w:val="000000"/>
                <w:sz w:val="22"/>
                <w:szCs w:val="22"/>
              </w:rPr>
            </w:pPr>
            <w:r>
              <w:rPr>
                <w:color w:val="000000"/>
                <w:sz w:val="22"/>
                <w:szCs w:val="22"/>
              </w:rPr>
              <w:t>Обеспеченность жильем</w:t>
            </w:r>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0D5F553B" w14:textId="77777777" w:rsidR="00C41938" w:rsidRDefault="00C41938" w:rsidP="00D960CC">
            <w:pPr>
              <w:jc w:val="center"/>
              <w:rPr>
                <w:color w:val="000000"/>
                <w:sz w:val="22"/>
                <w:szCs w:val="22"/>
              </w:rPr>
            </w:pPr>
            <w:r>
              <w:rPr>
                <w:color w:val="000000"/>
                <w:sz w:val="22"/>
                <w:szCs w:val="22"/>
              </w:rPr>
              <w:t>м2/чел</w:t>
            </w: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1D5567F1" w14:textId="77777777" w:rsidR="00C41938" w:rsidRPr="00935016" w:rsidRDefault="00C41938" w:rsidP="00D960CC">
            <w:pPr>
              <w:jc w:val="center"/>
              <w:rPr>
                <w:color w:val="000000"/>
                <w:sz w:val="22"/>
                <w:szCs w:val="22"/>
              </w:rPr>
            </w:pPr>
            <w:r w:rsidRPr="00935016">
              <w:rPr>
                <w:sz w:val="20"/>
              </w:rPr>
              <w:t>39,3</w:t>
            </w: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7081422B" w14:textId="77777777" w:rsidR="00C41938" w:rsidRPr="00935016" w:rsidRDefault="00C41938" w:rsidP="00D960CC">
            <w:pPr>
              <w:jc w:val="center"/>
              <w:rPr>
                <w:color w:val="000000"/>
                <w:sz w:val="22"/>
                <w:szCs w:val="22"/>
              </w:rPr>
            </w:pPr>
            <w:r w:rsidRPr="00935016">
              <w:rPr>
                <w:sz w:val="20"/>
              </w:rPr>
              <w:t>39,8</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29D45F9D" w14:textId="77777777" w:rsidR="00C41938" w:rsidRPr="00935016" w:rsidRDefault="00C41938" w:rsidP="00D960CC">
            <w:pPr>
              <w:jc w:val="center"/>
              <w:rPr>
                <w:color w:val="000000"/>
                <w:sz w:val="22"/>
                <w:szCs w:val="22"/>
              </w:rPr>
            </w:pPr>
            <w:r w:rsidRPr="00935016">
              <w:rPr>
                <w:sz w:val="20"/>
              </w:rPr>
              <w:t>40,1</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5364C467" w14:textId="77777777" w:rsidR="00C41938" w:rsidRPr="00935016" w:rsidRDefault="00C41938" w:rsidP="00D960CC">
            <w:pPr>
              <w:jc w:val="center"/>
              <w:rPr>
                <w:color w:val="000000"/>
                <w:sz w:val="22"/>
                <w:szCs w:val="22"/>
              </w:rPr>
            </w:pPr>
            <w:r w:rsidRPr="00935016">
              <w:rPr>
                <w:sz w:val="20"/>
              </w:rPr>
              <w:t>40,6</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5BCF905D" w14:textId="77777777" w:rsidR="00C41938" w:rsidRPr="00935016" w:rsidRDefault="00C41938" w:rsidP="00D960CC">
            <w:pPr>
              <w:jc w:val="center"/>
              <w:rPr>
                <w:color w:val="000000"/>
                <w:sz w:val="22"/>
                <w:szCs w:val="22"/>
              </w:rPr>
            </w:pPr>
            <w:r w:rsidRPr="00935016">
              <w:rPr>
                <w:sz w:val="20"/>
              </w:rPr>
              <w:t>40,8</w:t>
            </w:r>
          </w:p>
        </w:tc>
        <w:tc>
          <w:tcPr>
            <w:tcW w:w="1066" w:type="dxa"/>
            <w:tcBorders>
              <w:top w:val="single" w:sz="4" w:space="0" w:color="auto"/>
              <w:left w:val="nil"/>
              <w:bottom w:val="single" w:sz="4" w:space="0" w:color="auto"/>
              <w:right w:val="single" w:sz="4" w:space="0" w:color="auto"/>
            </w:tcBorders>
            <w:shd w:val="clear" w:color="auto" w:fill="auto"/>
            <w:noWrap/>
            <w:vAlign w:val="center"/>
          </w:tcPr>
          <w:p w14:paraId="44E21DAC" w14:textId="77777777" w:rsidR="00C41938" w:rsidRPr="00935016" w:rsidRDefault="00C41938" w:rsidP="00D960CC">
            <w:pPr>
              <w:jc w:val="center"/>
              <w:rPr>
                <w:sz w:val="20"/>
              </w:rPr>
            </w:pPr>
            <w:r w:rsidRPr="00935016">
              <w:rPr>
                <w:sz w:val="20"/>
              </w:rPr>
              <w:t>42,12</w:t>
            </w:r>
          </w:p>
        </w:tc>
      </w:tr>
      <w:tr w:rsidR="00C41938" w:rsidRPr="00263C96" w14:paraId="4915C5D9" w14:textId="77777777" w:rsidTr="00D960CC">
        <w:trPr>
          <w:trHeight w:val="276"/>
          <w:jc w:val="center"/>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802198" w14:textId="77777777" w:rsidR="00C41938" w:rsidRPr="00263C96" w:rsidRDefault="00C41938" w:rsidP="00D960CC">
            <w:pPr>
              <w:spacing w:line="276" w:lineRule="auto"/>
              <w:jc w:val="center"/>
              <w:rPr>
                <w:sz w:val="20"/>
              </w:rPr>
            </w:pPr>
            <w:r>
              <w:rPr>
                <w:sz w:val="20"/>
              </w:rPr>
              <w:t>6</w:t>
            </w:r>
          </w:p>
        </w:tc>
        <w:tc>
          <w:tcPr>
            <w:tcW w:w="2920" w:type="dxa"/>
            <w:tcBorders>
              <w:top w:val="single" w:sz="4" w:space="0" w:color="auto"/>
              <w:left w:val="nil"/>
              <w:bottom w:val="single" w:sz="4" w:space="0" w:color="auto"/>
              <w:right w:val="single" w:sz="4" w:space="0" w:color="auto"/>
            </w:tcBorders>
            <w:shd w:val="clear" w:color="auto" w:fill="auto"/>
            <w:noWrap/>
            <w:vAlign w:val="center"/>
          </w:tcPr>
          <w:p w14:paraId="2395A6AD" w14:textId="77777777" w:rsidR="00C41938" w:rsidRDefault="00C41938" w:rsidP="00D960CC">
            <w:pPr>
              <w:rPr>
                <w:color w:val="000000"/>
                <w:sz w:val="22"/>
                <w:szCs w:val="22"/>
              </w:rPr>
            </w:pPr>
            <w:r>
              <w:rPr>
                <w:color w:val="000000"/>
                <w:sz w:val="22"/>
                <w:szCs w:val="22"/>
              </w:rPr>
              <w:t>Площадь территории сельсовета</w:t>
            </w:r>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3F280840" w14:textId="77777777" w:rsidR="00C41938" w:rsidRDefault="00C41938" w:rsidP="00D960CC">
            <w:pPr>
              <w:jc w:val="center"/>
              <w:rPr>
                <w:color w:val="000000"/>
                <w:sz w:val="22"/>
                <w:szCs w:val="22"/>
              </w:rPr>
            </w:pPr>
            <w:r>
              <w:rPr>
                <w:color w:val="000000"/>
                <w:sz w:val="22"/>
                <w:szCs w:val="22"/>
              </w:rPr>
              <w:t>га</w:t>
            </w: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7DD14B13" w14:textId="77777777" w:rsidR="00C41938" w:rsidRPr="00935016" w:rsidRDefault="00C41938" w:rsidP="00D960CC">
            <w:pPr>
              <w:jc w:val="center"/>
              <w:rPr>
                <w:color w:val="000000"/>
                <w:sz w:val="22"/>
                <w:szCs w:val="22"/>
              </w:rPr>
            </w:pPr>
            <w:r w:rsidRPr="00935016">
              <w:rPr>
                <w:color w:val="000000"/>
                <w:sz w:val="22"/>
                <w:szCs w:val="22"/>
              </w:rPr>
              <w:t>6931</w:t>
            </w: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613A1136" w14:textId="77777777" w:rsidR="00C41938" w:rsidRPr="00935016" w:rsidRDefault="00C41938" w:rsidP="00D960CC">
            <w:pPr>
              <w:jc w:val="center"/>
              <w:rPr>
                <w:color w:val="000000"/>
                <w:sz w:val="22"/>
                <w:szCs w:val="22"/>
              </w:rPr>
            </w:pPr>
            <w:r w:rsidRPr="00935016">
              <w:rPr>
                <w:color w:val="000000"/>
                <w:sz w:val="22"/>
                <w:szCs w:val="22"/>
              </w:rPr>
              <w:t>6931</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0BB32175" w14:textId="77777777" w:rsidR="00C41938" w:rsidRPr="00935016" w:rsidRDefault="00C41938" w:rsidP="00D960CC">
            <w:pPr>
              <w:jc w:val="center"/>
              <w:rPr>
                <w:color w:val="000000"/>
                <w:sz w:val="22"/>
                <w:szCs w:val="22"/>
              </w:rPr>
            </w:pPr>
            <w:r w:rsidRPr="00935016">
              <w:rPr>
                <w:color w:val="000000"/>
                <w:sz w:val="22"/>
                <w:szCs w:val="22"/>
              </w:rPr>
              <w:t>6931</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72173B00" w14:textId="77777777" w:rsidR="00C41938" w:rsidRPr="00935016" w:rsidRDefault="00C41938" w:rsidP="00D960CC">
            <w:pPr>
              <w:jc w:val="center"/>
              <w:rPr>
                <w:color w:val="000000"/>
                <w:sz w:val="22"/>
                <w:szCs w:val="22"/>
              </w:rPr>
            </w:pPr>
            <w:r w:rsidRPr="00935016">
              <w:rPr>
                <w:color w:val="000000"/>
                <w:sz w:val="22"/>
                <w:szCs w:val="22"/>
              </w:rPr>
              <w:t>6931</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003F635E" w14:textId="77777777" w:rsidR="00C41938" w:rsidRPr="00935016" w:rsidRDefault="00C41938" w:rsidP="00D960CC">
            <w:pPr>
              <w:jc w:val="center"/>
              <w:rPr>
                <w:color w:val="000000"/>
                <w:sz w:val="22"/>
                <w:szCs w:val="22"/>
              </w:rPr>
            </w:pPr>
            <w:r w:rsidRPr="00935016">
              <w:rPr>
                <w:color w:val="000000"/>
                <w:sz w:val="22"/>
                <w:szCs w:val="22"/>
              </w:rPr>
              <w:t>6931</w:t>
            </w:r>
          </w:p>
        </w:tc>
        <w:tc>
          <w:tcPr>
            <w:tcW w:w="1066" w:type="dxa"/>
            <w:tcBorders>
              <w:top w:val="single" w:sz="4" w:space="0" w:color="auto"/>
              <w:left w:val="nil"/>
              <w:bottom w:val="single" w:sz="4" w:space="0" w:color="auto"/>
              <w:right w:val="single" w:sz="4" w:space="0" w:color="auto"/>
            </w:tcBorders>
            <w:shd w:val="clear" w:color="auto" w:fill="auto"/>
            <w:noWrap/>
            <w:vAlign w:val="center"/>
          </w:tcPr>
          <w:p w14:paraId="1AD3C413" w14:textId="77777777" w:rsidR="00C41938" w:rsidRPr="00935016" w:rsidRDefault="00C41938" w:rsidP="00D960CC">
            <w:pPr>
              <w:jc w:val="center"/>
              <w:rPr>
                <w:color w:val="000000"/>
                <w:sz w:val="22"/>
                <w:szCs w:val="22"/>
              </w:rPr>
            </w:pPr>
            <w:r w:rsidRPr="00935016">
              <w:rPr>
                <w:sz w:val="20"/>
              </w:rPr>
              <w:t>6931, 0</w:t>
            </w:r>
          </w:p>
        </w:tc>
      </w:tr>
      <w:tr w:rsidR="00C41938" w:rsidRPr="00263C96" w14:paraId="3E7AF080" w14:textId="77777777" w:rsidTr="00D960CC">
        <w:trPr>
          <w:trHeight w:val="276"/>
          <w:jc w:val="center"/>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53FFDB" w14:textId="77777777" w:rsidR="00C41938" w:rsidRPr="00263C96" w:rsidRDefault="00C41938" w:rsidP="00D960CC">
            <w:pPr>
              <w:spacing w:line="276" w:lineRule="auto"/>
              <w:jc w:val="center"/>
              <w:rPr>
                <w:sz w:val="20"/>
              </w:rPr>
            </w:pPr>
            <w:r>
              <w:rPr>
                <w:sz w:val="20"/>
              </w:rPr>
              <w:t>7</w:t>
            </w:r>
          </w:p>
        </w:tc>
        <w:tc>
          <w:tcPr>
            <w:tcW w:w="2920" w:type="dxa"/>
            <w:tcBorders>
              <w:top w:val="single" w:sz="4" w:space="0" w:color="auto"/>
              <w:left w:val="nil"/>
              <w:bottom w:val="single" w:sz="4" w:space="0" w:color="auto"/>
              <w:right w:val="single" w:sz="4" w:space="0" w:color="auto"/>
            </w:tcBorders>
            <w:shd w:val="clear" w:color="auto" w:fill="auto"/>
            <w:noWrap/>
            <w:vAlign w:val="center"/>
          </w:tcPr>
          <w:p w14:paraId="288B4F39" w14:textId="77777777" w:rsidR="00C41938" w:rsidRDefault="00C41938" w:rsidP="00D960CC">
            <w:pPr>
              <w:rPr>
                <w:color w:val="000000"/>
                <w:sz w:val="22"/>
                <w:szCs w:val="22"/>
              </w:rPr>
            </w:pPr>
            <w:r>
              <w:rPr>
                <w:color w:val="000000"/>
                <w:sz w:val="22"/>
                <w:szCs w:val="22"/>
              </w:rPr>
              <w:t>Плотность населения</w:t>
            </w:r>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036B0F4F" w14:textId="77777777" w:rsidR="00C41938" w:rsidRDefault="00C41938" w:rsidP="00D960CC">
            <w:pPr>
              <w:jc w:val="center"/>
              <w:rPr>
                <w:color w:val="000000"/>
                <w:sz w:val="22"/>
                <w:szCs w:val="22"/>
              </w:rPr>
            </w:pPr>
            <w:r>
              <w:rPr>
                <w:color w:val="000000"/>
                <w:sz w:val="22"/>
                <w:szCs w:val="22"/>
              </w:rPr>
              <w:t>га/чел</w:t>
            </w: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3D36F5C2" w14:textId="77777777" w:rsidR="00C41938" w:rsidRPr="00935016" w:rsidRDefault="00C41938" w:rsidP="00D960CC">
            <w:pPr>
              <w:jc w:val="center"/>
              <w:rPr>
                <w:color w:val="000000"/>
                <w:sz w:val="22"/>
                <w:szCs w:val="22"/>
              </w:rPr>
            </w:pPr>
            <w:r w:rsidRPr="00935016">
              <w:rPr>
                <w:sz w:val="20"/>
              </w:rPr>
              <w:t>13,8</w:t>
            </w:r>
          </w:p>
        </w:tc>
        <w:tc>
          <w:tcPr>
            <w:tcW w:w="884" w:type="dxa"/>
            <w:tcBorders>
              <w:top w:val="single" w:sz="4" w:space="0" w:color="auto"/>
              <w:left w:val="nil"/>
              <w:bottom w:val="single" w:sz="4" w:space="0" w:color="auto"/>
              <w:right w:val="single" w:sz="4" w:space="0" w:color="auto"/>
            </w:tcBorders>
            <w:shd w:val="clear" w:color="auto" w:fill="auto"/>
            <w:noWrap/>
            <w:vAlign w:val="center"/>
          </w:tcPr>
          <w:p w14:paraId="007EE5D4" w14:textId="77777777" w:rsidR="00C41938" w:rsidRPr="00935016" w:rsidRDefault="00C41938" w:rsidP="00D960CC">
            <w:pPr>
              <w:jc w:val="right"/>
              <w:rPr>
                <w:color w:val="000000"/>
                <w:sz w:val="22"/>
                <w:szCs w:val="22"/>
              </w:rPr>
            </w:pPr>
            <w:r w:rsidRPr="00935016">
              <w:rPr>
                <w:sz w:val="20"/>
              </w:rPr>
              <w:t>13,9</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1F439B08" w14:textId="77777777" w:rsidR="00C41938" w:rsidRPr="00935016" w:rsidRDefault="00C41938" w:rsidP="00D960CC">
            <w:pPr>
              <w:jc w:val="center"/>
              <w:rPr>
                <w:color w:val="000000"/>
                <w:sz w:val="22"/>
                <w:szCs w:val="22"/>
              </w:rPr>
            </w:pPr>
            <w:r w:rsidRPr="00935016">
              <w:rPr>
                <w:sz w:val="20"/>
              </w:rPr>
              <w:t>14,1</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7F9F5167" w14:textId="77777777" w:rsidR="00C41938" w:rsidRPr="00935016" w:rsidRDefault="00C41938" w:rsidP="00D960CC">
            <w:pPr>
              <w:jc w:val="center"/>
              <w:rPr>
                <w:color w:val="000000"/>
                <w:sz w:val="22"/>
                <w:szCs w:val="22"/>
              </w:rPr>
            </w:pPr>
            <w:r w:rsidRPr="00935016">
              <w:rPr>
                <w:sz w:val="20"/>
              </w:rPr>
              <w:t>14,2</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1E02DD69" w14:textId="77777777" w:rsidR="00C41938" w:rsidRPr="00935016" w:rsidRDefault="00C41938" w:rsidP="00D960CC">
            <w:pPr>
              <w:jc w:val="center"/>
              <w:rPr>
                <w:color w:val="000000"/>
                <w:sz w:val="22"/>
                <w:szCs w:val="22"/>
              </w:rPr>
            </w:pPr>
            <w:r w:rsidRPr="00935016">
              <w:rPr>
                <w:sz w:val="20"/>
              </w:rPr>
              <w:t>14,3</w:t>
            </w:r>
          </w:p>
        </w:tc>
        <w:tc>
          <w:tcPr>
            <w:tcW w:w="1066" w:type="dxa"/>
            <w:tcBorders>
              <w:top w:val="single" w:sz="4" w:space="0" w:color="auto"/>
              <w:left w:val="nil"/>
              <w:bottom w:val="single" w:sz="4" w:space="0" w:color="auto"/>
              <w:right w:val="single" w:sz="4" w:space="0" w:color="auto"/>
            </w:tcBorders>
            <w:shd w:val="clear" w:color="auto" w:fill="auto"/>
            <w:noWrap/>
            <w:vAlign w:val="center"/>
          </w:tcPr>
          <w:p w14:paraId="6EF4C01C" w14:textId="77777777" w:rsidR="00C41938" w:rsidRPr="00935016" w:rsidRDefault="00C41938" w:rsidP="00D960CC">
            <w:pPr>
              <w:jc w:val="center"/>
              <w:rPr>
                <w:color w:val="000000"/>
                <w:sz w:val="22"/>
                <w:szCs w:val="22"/>
              </w:rPr>
            </w:pPr>
            <w:r w:rsidRPr="00935016">
              <w:rPr>
                <w:sz w:val="20"/>
              </w:rPr>
              <w:t>14,66</w:t>
            </w:r>
          </w:p>
        </w:tc>
      </w:tr>
    </w:tbl>
    <w:p w14:paraId="0D6941EF" w14:textId="77777777" w:rsidR="00C41938" w:rsidRDefault="00C41938" w:rsidP="00C41938">
      <w:pPr>
        <w:autoSpaceDE w:val="0"/>
        <w:autoSpaceDN w:val="0"/>
        <w:adjustRightInd w:val="0"/>
        <w:spacing w:line="276" w:lineRule="auto"/>
        <w:rPr>
          <w:color w:val="000000"/>
        </w:rPr>
      </w:pPr>
    </w:p>
    <w:p w14:paraId="1A1322BA" w14:textId="77777777" w:rsidR="00C41938" w:rsidRPr="00263C96" w:rsidRDefault="00C41938" w:rsidP="00C41938">
      <w:pPr>
        <w:autoSpaceDE w:val="0"/>
        <w:autoSpaceDN w:val="0"/>
        <w:adjustRightInd w:val="0"/>
        <w:spacing w:line="276" w:lineRule="auto"/>
        <w:rPr>
          <w:color w:val="000000"/>
        </w:rPr>
      </w:pPr>
      <w:r w:rsidRPr="00263C96">
        <w:rPr>
          <w:color w:val="000000"/>
        </w:rPr>
        <w:t>Из представленных данных видно:</w:t>
      </w:r>
    </w:p>
    <w:p w14:paraId="6B27F62F" w14:textId="77777777" w:rsidR="00C41938" w:rsidRPr="00263C96" w:rsidRDefault="00C41938" w:rsidP="00C41938">
      <w:pPr>
        <w:numPr>
          <w:ilvl w:val="0"/>
          <w:numId w:val="30"/>
        </w:numPr>
        <w:spacing w:line="276" w:lineRule="auto"/>
        <w:ind w:left="0" w:firstLine="0"/>
        <w:rPr>
          <w:color w:val="000000"/>
        </w:rPr>
      </w:pPr>
      <w:r>
        <w:rPr>
          <w:color w:val="000000"/>
        </w:rPr>
        <w:t xml:space="preserve">ежегодный </w:t>
      </w:r>
      <w:r w:rsidRPr="00263C96">
        <w:rPr>
          <w:color w:val="000000"/>
        </w:rPr>
        <w:t xml:space="preserve">прирост жилищного фонда в </w:t>
      </w:r>
      <w:r>
        <w:rPr>
          <w:color w:val="000000"/>
        </w:rPr>
        <w:t>МО</w:t>
      </w:r>
      <w:r w:rsidRPr="00263C96">
        <w:rPr>
          <w:color w:val="000000"/>
        </w:rPr>
        <w:t xml:space="preserve"> в период с 20</w:t>
      </w:r>
      <w:r>
        <w:rPr>
          <w:color w:val="000000"/>
        </w:rPr>
        <w:t>2</w:t>
      </w:r>
      <w:r w:rsidRPr="00E503F1">
        <w:rPr>
          <w:color w:val="000000"/>
        </w:rPr>
        <w:t>3</w:t>
      </w:r>
      <w:r w:rsidRPr="00263C96">
        <w:rPr>
          <w:color w:val="000000"/>
        </w:rPr>
        <w:t xml:space="preserve"> по 20</w:t>
      </w:r>
      <w:r>
        <w:rPr>
          <w:color w:val="000000"/>
        </w:rPr>
        <w:t>33</w:t>
      </w:r>
      <w:r w:rsidRPr="00263C96">
        <w:rPr>
          <w:color w:val="000000"/>
        </w:rPr>
        <w:t xml:space="preserve"> гг.  прогнозируется на уровне  </w:t>
      </w:r>
      <w:r>
        <w:rPr>
          <w:color w:val="000000"/>
        </w:rPr>
        <w:t>50</w:t>
      </w:r>
      <w:r w:rsidRPr="00263C96">
        <w:rPr>
          <w:color w:val="000000"/>
        </w:rPr>
        <w:t xml:space="preserve"> м2</w:t>
      </w:r>
      <w:r w:rsidRPr="00995EDC">
        <w:rPr>
          <w:color w:val="000000"/>
        </w:rPr>
        <w:t>/</w:t>
      </w:r>
      <w:r>
        <w:rPr>
          <w:color w:val="000000"/>
        </w:rPr>
        <w:t>год</w:t>
      </w:r>
      <w:r w:rsidRPr="00263C96">
        <w:rPr>
          <w:color w:val="000000"/>
        </w:rPr>
        <w:t>;</w:t>
      </w:r>
    </w:p>
    <w:p w14:paraId="771C6740" w14:textId="77777777" w:rsidR="00C41938" w:rsidRPr="00263C96" w:rsidRDefault="00C41938" w:rsidP="00C41938">
      <w:pPr>
        <w:numPr>
          <w:ilvl w:val="0"/>
          <w:numId w:val="31"/>
        </w:numPr>
        <w:autoSpaceDE w:val="0"/>
        <w:autoSpaceDN w:val="0"/>
        <w:adjustRightInd w:val="0"/>
        <w:spacing w:line="276" w:lineRule="auto"/>
        <w:ind w:left="0" w:firstLine="0"/>
        <w:rPr>
          <w:color w:val="000000"/>
        </w:rPr>
      </w:pPr>
      <w:r w:rsidRPr="00263C96">
        <w:rPr>
          <w:color w:val="000000"/>
        </w:rPr>
        <w:t>прирост общественного фонда  (не планируется)</w:t>
      </w:r>
    </w:p>
    <w:p w14:paraId="17B1FDF6" w14:textId="77777777" w:rsidR="00C41938" w:rsidRPr="00263C96" w:rsidRDefault="00C41938" w:rsidP="00C41938">
      <w:pPr>
        <w:numPr>
          <w:ilvl w:val="0"/>
          <w:numId w:val="31"/>
        </w:numPr>
        <w:autoSpaceDE w:val="0"/>
        <w:autoSpaceDN w:val="0"/>
        <w:adjustRightInd w:val="0"/>
        <w:spacing w:line="276" w:lineRule="auto"/>
        <w:ind w:left="0" w:firstLine="0"/>
        <w:rPr>
          <w:color w:val="000000"/>
        </w:rPr>
      </w:pPr>
      <w:r w:rsidRPr="00263C96">
        <w:rPr>
          <w:color w:val="000000"/>
        </w:rPr>
        <w:t>прирост площади нежилых зданий  не планируется</w:t>
      </w:r>
      <w:r>
        <w:rPr>
          <w:color w:val="000000"/>
        </w:rPr>
        <w:t xml:space="preserve"> </w:t>
      </w:r>
    </w:p>
    <w:p w14:paraId="226875A6" w14:textId="77777777" w:rsidR="00C41938" w:rsidRDefault="00C41938" w:rsidP="00C41938">
      <w:pPr>
        <w:autoSpaceDE w:val="0"/>
        <w:autoSpaceDN w:val="0"/>
        <w:adjustRightInd w:val="0"/>
        <w:spacing w:line="276" w:lineRule="auto"/>
        <w:jc w:val="both"/>
        <w:rPr>
          <w:color w:val="000000"/>
        </w:rPr>
      </w:pPr>
      <w:r w:rsidRPr="00263C96">
        <w:rPr>
          <w:color w:val="000000"/>
        </w:rPr>
        <w:t xml:space="preserve">Наибольший прирост фондов строительных площадей </w:t>
      </w:r>
      <w:r>
        <w:rPr>
          <w:color w:val="000000"/>
        </w:rPr>
        <w:t>до</w:t>
      </w:r>
      <w:r w:rsidRPr="00263C96">
        <w:rPr>
          <w:color w:val="000000"/>
        </w:rPr>
        <w:t xml:space="preserve"> 20</w:t>
      </w:r>
      <w:r>
        <w:rPr>
          <w:color w:val="000000"/>
        </w:rPr>
        <w:t>33</w:t>
      </w:r>
      <w:r w:rsidRPr="00263C96">
        <w:rPr>
          <w:color w:val="000000"/>
        </w:rPr>
        <w:t xml:space="preserve"> г. прогнозируется в  строительстве</w:t>
      </w:r>
      <w:r>
        <w:rPr>
          <w:color w:val="000000"/>
        </w:rPr>
        <w:t xml:space="preserve"> жилых индивидуальных помещений</w:t>
      </w:r>
      <w:r w:rsidRPr="00263C96">
        <w:rPr>
          <w:color w:val="000000"/>
        </w:rPr>
        <w:t>.</w:t>
      </w:r>
      <w:r>
        <w:rPr>
          <w:color w:val="000000"/>
        </w:rPr>
        <w:t xml:space="preserve"> </w:t>
      </w:r>
    </w:p>
    <w:p w14:paraId="1C762C63" w14:textId="69CE7A04" w:rsidR="00C41938" w:rsidRDefault="00C41938" w:rsidP="00C41938">
      <w:pPr>
        <w:autoSpaceDE w:val="0"/>
        <w:autoSpaceDN w:val="0"/>
        <w:adjustRightInd w:val="0"/>
        <w:spacing w:line="276" w:lineRule="auto"/>
        <w:rPr>
          <w:color w:val="000000"/>
        </w:rPr>
      </w:pPr>
      <w:r>
        <w:rPr>
          <w:color w:val="000000"/>
        </w:rPr>
        <w:t>Состояние динамики инфраструктуры социальных объектов представлена в таблице 3.8.</w:t>
      </w:r>
    </w:p>
    <w:p w14:paraId="7C918596" w14:textId="77777777" w:rsidR="00C41938" w:rsidRDefault="00C41938" w:rsidP="00C41938">
      <w:pPr>
        <w:autoSpaceDE w:val="0"/>
        <w:autoSpaceDN w:val="0"/>
        <w:adjustRightInd w:val="0"/>
        <w:spacing w:line="276" w:lineRule="auto"/>
        <w:rPr>
          <w:color w:val="000000"/>
        </w:rPr>
      </w:pPr>
    </w:p>
    <w:tbl>
      <w:tblPr>
        <w:tblW w:w="9821" w:type="dxa"/>
        <w:jc w:val="center"/>
        <w:tblLook w:val="04A0" w:firstRow="1" w:lastRow="0" w:firstColumn="1" w:lastColumn="0" w:noHBand="0" w:noVBand="1"/>
      </w:tblPr>
      <w:tblGrid>
        <w:gridCol w:w="486"/>
        <w:gridCol w:w="4153"/>
        <w:gridCol w:w="1387"/>
        <w:gridCol w:w="1669"/>
        <w:gridCol w:w="2036"/>
        <w:gridCol w:w="90"/>
      </w:tblGrid>
      <w:tr w:rsidR="00C41938" w:rsidRPr="00390484" w14:paraId="34769361" w14:textId="77777777" w:rsidTr="00D960CC">
        <w:trPr>
          <w:trHeight w:val="645"/>
          <w:jc w:val="center"/>
        </w:trPr>
        <w:tc>
          <w:tcPr>
            <w:tcW w:w="98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5BED176" w14:textId="796D26B2" w:rsidR="00C41938" w:rsidRPr="00390484" w:rsidRDefault="00C41938" w:rsidP="00D960CC">
            <w:pPr>
              <w:jc w:val="center"/>
              <w:rPr>
                <w:b/>
                <w:bCs/>
                <w:color w:val="000000"/>
                <w:sz w:val="20"/>
              </w:rPr>
            </w:pPr>
            <w:r w:rsidRPr="00390484">
              <w:rPr>
                <w:b/>
                <w:bCs/>
                <w:color w:val="000000"/>
                <w:sz w:val="20"/>
              </w:rPr>
              <w:t>Т</w:t>
            </w:r>
            <w:r>
              <w:rPr>
                <w:b/>
                <w:bCs/>
                <w:color w:val="000000"/>
                <w:sz w:val="20"/>
              </w:rPr>
              <w:t>аблица 3.8.</w:t>
            </w:r>
            <w:r w:rsidRPr="00390484">
              <w:rPr>
                <w:b/>
                <w:bCs/>
                <w:color w:val="000000"/>
                <w:sz w:val="20"/>
              </w:rPr>
              <w:t xml:space="preserve"> Расчет объемов мероприятий по территориальному планированию по объектам социального и культурно-бытового назначения</w:t>
            </w:r>
          </w:p>
        </w:tc>
      </w:tr>
      <w:tr w:rsidR="00C41938" w:rsidRPr="00390484" w14:paraId="08D960D5" w14:textId="77777777" w:rsidTr="00D960CC">
        <w:trPr>
          <w:trHeight w:val="1092"/>
          <w:jc w:val="center"/>
        </w:trPr>
        <w:tc>
          <w:tcPr>
            <w:tcW w:w="486" w:type="dxa"/>
            <w:tcBorders>
              <w:top w:val="nil"/>
              <w:left w:val="single" w:sz="4" w:space="0" w:color="auto"/>
              <w:bottom w:val="single" w:sz="4" w:space="0" w:color="auto"/>
              <w:right w:val="single" w:sz="4" w:space="0" w:color="auto"/>
            </w:tcBorders>
            <w:shd w:val="clear" w:color="000000" w:fill="FFFFFF"/>
            <w:vAlign w:val="center"/>
            <w:hideMark/>
          </w:tcPr>
          <w:p w14:paraId="4400BF4A" w14:textId="77777777" w:rsidR="00C41938" w:rsidRPr="00390484" w:rsidRDefault="00C41938" w:rsidP="00D960CC">
            <w:pPr>
              <w:jc w:val="center"/>
              <w:rPr>
                <w:color w:val="000000"/>
                <w:sz w:val="20"/>
              </w:rPr>
            </w:pPr>
            <w:r w:rsidRPr="00390484">
              <w:rPr>
                <w:color w:val="000000"/>
                <w:sz w:val="20"/>
              </w:rPr>
              <w:t>№ п/п</w:t>
            </w:r>
          </w:p>
        </w:tc>
        <w:tc>
          <w:tcPr>
            <w:tcW w:w="4153" w:type="dxa"/>
            <w:tcBorders>
              <w:top w:val="nil"/>
              <w:left w:val="nil"/>
              <w:bottom w:val="single" w:sz="4" w:space="0" w:color="auto"/>
              <w:right w:val="single" w:sz="4" w:space="0" w:color="auto"/>
            </w:tcBorders>
            <w:shd w:val="clear" w:color="000000" w:fill="FFFFFF"/>
            <w:vAlign w:val="center"/>
            <w:hideMark/>
          </w:tcPr>
          <w:p w14:paraId="6BB7458F" w14:textId="77777777" w:rsidR="00C41938" w:rsidRPr="00390484" w:rsidRDefault="00C41938" w:rsidP="00D960CC">
            <w:pPr>
              <w:jc w:val="center"/>
              <w:rPr>
                <w:color w:val="000000"/>
                <w:sz w:val="20"/>
              </w:rPr>
            </w:pPr>
            <w:r w:rsidRPr="00390484">
              <w:rPr>
                <w:color w:val="000000"/>
                <w:sz w:val="20"/>
              </w:rPr>
              <w:t>Наименование  учреждений обслуживания</w:t>
            </w:r>
          </w:p>
        </w:tc>
        <w:tc>
          <w:tcPr>
            <w:tcW w:w="1387" w:type="dxa"/>
            <w:tcBorders>
              <w:top w:val="nil"/>
              <w:left w:val="nil"/>
              <w:bottom w:val="single" w:sz="4" w:space="0" w:color="auto"/>
              <w:right w:val="single" w:sz="4" w:space="0" w:color="auto"/>
            </w:tcBorders>
            <w:shd w:val="clear" w:color="000000" w:fill="FFFFFF"/>
            <w:vAlign w:val="center"/>
            <w:hideMark/>
          </w:tcPr>
          <w:p w14:paraId="70F46A52" w14:textId="77777777" w:rsidR="00C41938" w:rsidRPr="00390484" w:rsidRDefault="00C41938" w:rsidP="00D960CC">
            <w:pPr>
              <w:jc w:val="center"/>
              <w:rPr>
                <w:color w:val="000000"/>
                <w:sz w:val="20"/>
              </w:rPr>
            </w:pPr>
            <w:proofErr w:type="spellStart"/>
            <w:r w:rsidRPr="00390484">
              <w:rPr>
                <w:color w:val="000000"/>
                <w:sz w:val="20"/>
              </w:rPr>
              <w:t>Ед.измерения</w:t>
            </w:r>
            <w:proofErr w:type="spellEnd"/>
          </w:p>
        </w:tc>
        <w:tc>
          <w:tcPr>
            <w:tcW w:w="1669" w:type="dxa"/>
            <w:tcBorders>
              <w:top w:val="nil"/>
              <w:left w:val="nil"/>
              <w:bottom w:val="single" w:sz="4" w:space="0" w:color="auto"/>
              <w:right w:val="single" w:sz="4" w:space="0" w:color="auto"/>
            </w:tcBorders>
            <w:shd w:val="clear" w:color="000000" w:fill="FFFFFF"/>
            <w:vAlign w:val="center"/>
            <w:hideMark/>
          </w:tcPr>
          <w:p w14:paraId="6B9FB0DD" w14:textId="77777777" w:rsidR="00C41938" w:rsidRPr="00390484" w:rsidRDefault="00C41938" w:rsidP="00D960CC">
            <w:pPr>
              <w:jc w:val="center"/>
              <w:rPr>
                <w:color w:val="000000"/>
                <w:sz w:val="20"/>
              </w:rPr>
            </w:pPr>
            <w:r w:rsidRPr="00390484">
              <w:rPr>
                <w:color w:val="000000"/>
                <w:sz w:val="20"/>
              </w:rPr>
              <w:t>Проектная емкость  существующих сохраняемых объектов</w:t>
            </w:r>
          </w:p>
        </w:tc>
        <w:tc>
          <w:tcPr>
            <w:tcW w:w="2126" w:type="dxa"/>
            <w:gridSpan w:val="2"/>
            <w:tcBorders>
              <w:top w:val="nil"/>
              <w:left w:val="nil"/>
              <w:bottom w:val="single" w:sz="4" w:space="0" w:color="auto"/>
              <w:right w:val="single" w:sz="4" w:space="0" w:color="auto"/>
            </w:tcBorders>
            <w:shd w:val="clear" w:color="000000" w:fill="FFFFFF"/>
            <w:vAlign w:val="center"/>
            <w:hideMark/>
          </w:tcPr>
          <w:p w14:paraId="68510FD6" w14:textId="77777777" w:rsidR="00C41938" w:rsidRPr="00390484" w:rsidRDefault="00C41938" w:rsidP="00D960CC">
            <w:pPr>
              <w:jc w:val="center"/>
              <w:rPr>
                <w:color w:val="000000"/>
                <w:sz w:val="20"/>
              </w:rPr>
            </w:pPr>
            <w:r w:rsidRPr="00390484">
              <w:rPr>
                <w:color w:val="000000"/>
                <w:sz w:val="20"/>
              </w:rPr>
              <w:t>Перспективная емкость  объектов до 2030года</w:t>
            </w:r>
          </w:p>
        </w:tc>
      </w:tr>
      <w:tr w:rsidR="00C41938" w:rsidRPr="00390484" w14:paraId="2810E298" w14:textId="77777777" w:rsidTr="00D960CC">
        <w:trPr>
          <w:trHeight w:val="300"/>
          <w:jc w:val="center"/>
        </w:trPr>
        <w:tc>
          <w:tcPr>
            <w:tcW w:w="7695"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14:paraId="166487ED" w14:textId="77777777" w:rsidR="00C41938" w:rsidRPr="00390484" w:rsidRDefault="00C41938" w:rsidP="00D960CC">
            <w:pPr>
              <w:jc w:val="center"/>
              <w:rPr>
                <w:b/>
                <w:bCs/>
                <w:color w:val="000000"/>
                <w:sz w:val="20"/>
              </w:rPr>
            </w:pPr>
            <w:r w:rsidRPr="00390484">
              <w:rPr>
                <w:b/>
                <w:bCs/>
                <w:color w:val="000000"/>
                <w:sz w:val="20"/>
              </w:rPr>
              <w:t>Учреждения образования</w:t>
            </w:r>
          </w:p>
        </w:tc>
        <w:tc>
          <w:tcPr>
            <w:tcW w:w="2126" w:type="dxa"/>
            <w:gridSpan w:val="2"/>
            <w:tcBorders>
              <w:top w:val="nil"/>
              <w:left w:val="nil"/>
              <w:bottom w:val="single" w:sz="4" w:space="0" w:color="auto"/>
              <w:right w:val="single" w:sz="4" w:space="0" w:color="auto"/>
            </w:tcBorders>
            <w:shd w:val="clear" w:color="auto" w:fill="FFFF00"/>
            <w:noWrap/>
            <w:vAlign w:val="center"/>
            <w:hideMark/>
          </w:tcPr>
          <w:p w14:paraId="29BF3995" w14:textId="77777777" w:rsidR="00C41938" w:rsidRPr="00390484" w:rsidRDefault="00C41938" w:rsidP="00D960CC">
            <w:pPr>
              <w:jc w:val="center"/>
              <w:rPr>
                <w:rFonts w:ascii="Calibri" w:hAnsi="Calibri" w:cs="Calibri"/>
                <w:color w:val="000000"/>
                <w:sz w:val="22"/>
                <w:szCs w:val="22"/>
              </w:rPr>
            </w:pPr>
          </w:p>
        </w:tc>
      </w:tr>
      <w:tr w:rsidR="00C41938" w:rsidRPr="00390484" w14:paraId="7158B16E" w14:textId="77777777" w:rsidTr="00D960CC">
        <w:trPr>
          <w:trHeight w:val="421"/>
          <w:jc w:val="center"/>
        </w:trPr>
        <w:tc>
          <w:tcPr>
            <w:tcW w:w="4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D1B66A" w14:textId="77777777" w:rsidR="00C41938" w:rsidRPr="00390484" w:rsidRDefault="00C41938" w:rsidP="00D960CC">
            <w:pPr>
              <w:jc w:val="center"/>
              <w:rPr>
                <w:color w:val="000000"/>
                <w:sz w:val="20"/>
              </w:rPr>
            </w:pPr>
            <w:r w:rsidRPr="00390484">
              <w:rPr>
                <w:color w:val="000000"/>
                <w:sz w:val="20"/>
              </w:rPr>
              <w:t>1</w:t>
            </w:r>
          </w:p>
        </w:tc>
        <w:tc>
          <w:tcPr>
            <w:tcW w:w="4153" w:type="dxa"/>
            <w:tcBorders>
              <w:top w:val="nil"/>
              <w:left w:val="nil"/>
              <w:bottom w:val="single" w:sz="4" w:space="0" w:color="auto"/>
              <w:right w:val="single" w:sz="4" w:space="0" w:color="auto"/>
            </w:tcBorders>
            <w:shd w:val="clear" w:color="000000" w:fill="FFFFFF"/>
            <w:vAlign w:val="center"/>
            <w:hideMark/>
          </w:tcPr>
          <w:p w14:paraId="4A4FC824" w14:textId="77777777" w:rsidR="00C41938" w:rsidRPr="00390484" w:rsidRDefault="00C41938" w:rsidP="00D960CC">
            <w:pPr>
              <w:jc w:val="center"/>
              <w:rPr>
                <w:color w:val="000000"/>
                <w:sz w:val="20"/>
              </w:rPr>
            </w:pPr>
            <w:r w:rsidRPr="00390484">
              <w:rPr>
                <w:color w:val="000000"/>
                <w:sz w:val="20"/>
              </w:rPr>
              <w:t>Дошкольные образовательные учреждения</w:t>
            </w:r>
          </w:p>
        </w:tc>
        <w:tc>
          <w:tcPr>
            <w:tcW w:w="1387" w:type="dxa"/>
            <w:tcBorders>
              <w:top w:val="nil"/>
              <w:left w:val="nil"/>
              <w:bottom w:val="single" w:sz="4" w:space="0" w:color="auto"/>
              <w:right w:val="single" w:sz="4" w:space="0" w:color="auto"/>
            </w:tcBorders>
            <w:shd w:val="clear" w:color="000000" w:fill="FFFFFF"/>
            <w:vAlign w:val="center"/>
            <w:hideMark/>
          </w:tcPr>
          <w:p w14:paraId="71BDD96D" w14:textId="77777777" w:rsidR="00C41938" w:rsidRPr="00390484" w:rsidRDefault="00C41938" w:rsidP="00D960CC">
            <w:pPr>
              <w:jc w:val="center"/>
              <w:rPr>
                <w:color w:val="000000"/>
                <w:sz w:val="20"/>
              </w:rPr>
            </w:pPr>
            <w:r w:rsidRPr="00390484">
              <w:rPr>
                <w:color w:val="000000"/>
                <w:sz w:val="20"/>
              </w:rPr>
              <w:t>мест</w:t>
            </w:r>
          </w:p>
        </w:tc>
        <w:tc>
          <w:tcPr>
            <w:tcW w:w="1669" w:type="dxa"/>
            <w:tcBorders>
              <w:top w:val="nil"/>
              <w:left w:val="nil"/>
              <w:bottom w:val="single" w:sz="4" w:space="0" w:color="auto"/>
              <w:right w:val="single" w:sz="4" w:space="0" w:color="auto"/>
            </w:tcBorders>
            <w:shd w:val="clear" w:color="000000" w:fill="FFFFFF"/>
            <w:vAlign w:val="center"/>
            <w:hideMark/>
          </w:tcPr>
          <w:p w14:paraId="1B4B2E53" w14:textId="77777777" w:rsidR="00C41938" w:rsidRPr="00390484" w:rsidRDefault="00C41938" w:rsidP="00D960CC">
            <w:pPr>
              <w:jc w:val="center"/>
              <w:rPr>
                <w:color w:val="000000"/>
                <w:sz w:val="20"/>
              </w:rPr>
            </w:pPr>
          </w:p>
        </w:tc>
        <w:tc>
          <w:tcPr>
            <w:tcW w:w="2126" w:type="dxa"/>
            <w:gridSpan w:val="2"/>
            <w:tcBorders>
              <w:top w:val="nil"/>
              <w:left w:val="nil"/>
              <w:bottom w:val="single" w:sz="4" w:space="0" w:color="auto"/>
              <w:right w:val="single" w:sz="4" w:space="0" w:color="auto"/>
            </w:tcBorders>
            <w:shd w:val="clear" w:color="auto" w:fill="auto"/>
            <w:noWrap/>
            <w:vAlign w:val="center"/>
            <w:hideMark/>
          </w:tcPr>
          <w:p w14:paraId="2E3CE638" w14:textId="77777777" w:rsidR="00C41938" w:rsidRPr="00390484" w:rsidRDefault="00C41938" w:rsidP="00D960CC">
            <w:pPr>
              <w:jc w:val="center"/>
              <w:rPr>
                <w:rFonts w:ascii="Calibri" w:hAnsi="Calibri" w:cs="Calibri"/>
                <w:color w:val="000000"/>
                <w:sz w:val="22"/>
                <w:szCs w:val="22"/>
              </w:rPr>
            </w:pPr>
          </w:p>
        </w:tc>
      </w:tr>
      <w:tr w:rsidR="00C41938" w:rsidRPr="00390484" w14:paraId="51CD5944" w14:textId="77777777" w:rsidTr="00D960CC">
        <w:trPr>
          <w:gridAfter w:val="1"/>
          <w:wAfter w:w="90" w:type="dxa"/>
          <w:trHeight w:val="329"/>
          <w:jc w:val="center"/>
        </w:trPr>
        <w:tc>
          <w:tcPr>
            <w:tcW w:w="486" w:type="dxa"/>
            <w:vMerge/>
            <w:tcBorders>
              <w:top w:val="nil"/>
              <w:left w:val="single" w:sz="4" w:space="0" w:color="auto"/>
              <w:bottom w:val="single" w:sz="4" w:space="0" w:color="auto"/>
              <w:right w:val="single" w:sz="4" w:space="0" w:color="auto"/>
            </w:tcBorders>
            <w:vAlign w:val="center"/>
            <w:hideMark/>
          </w:tcPr>
          <w:p w14:paraId="729BC6EA" w14:textId="77777777" w:rsidR="00C41938" w:rsidRPr="00390484" w:rsidRDefault="00C41938" w:rsidP="00D960CC">
            <w:pPr>
              <w:jc w:val="center"/>
              <w:rPr>
                <w:color w:val="000000"/>
                <w:sz w:val="20"/>
              </w:rPr>
            </w:pPr>
          </w:p>
        </w:tc>
        <w:tc>
          <w:tcPr>
            <w:tcW w:w="4153" w:type="dxa"/>
            <w:tcBorders>
              <w:top w:val="nil"/>
              <w:left w:val="nil"/>
              <w:bottom w:val="single" w:sz="4" w:space="0" w:color="auto"/>
              <w:right w:val="single" w:sz="4" w:space="0" w:color="auto"/>
            </w:tcBorders>
            <w:shd w:val="clear" w:color="000000" w:fill="FFFFFF"/>
            <w:vAlign w:val="center"/>
            <w:hideMark/>
          </w:tcPr>
          <w:p w14:paraId="5D2AE5E2" w14:textId="77777777" w:rsidR="00C41938" w:rsidRPr="00390484" w:rsidRDefault="00C41938" w:rsidP="00D960CC">
            <w:pPr>
              <w:jc w:val="center"/>
              <w:rPr>
                <w:color w:val="000000"/>
                <w:sz w:val="20"/>
              </w:rPr>
            </w:pPr>
            <w:r w:rsidRPr="00390484">
              <w:rPr>
                <w:color w:val="000000"/>
                <w:sz w:val="20"/>
              </w:rPr>
              <w:t>Дошкольные образовательные учреждения</w:t>
            </w:r>
          </w:p>
        </w:tc>
        <w:tc>
          <w:tcPr>
            <w:tcW w:w="1387" w:type="dxa"/>
            <w:tcBorders>
              <w:top w:val="nil"/>
              <w:left w:val="nil"/>
              <w:bottom w:val="single" w:sz="4" w:space="0" w:color="auto"/>
              <w:right w:val="single" w:sz="4" w:space="0" w:color="auto"/>
            </w:tcBorders>
            <w:shd w:val="clear" w:color="000000" w:fill="FFFFFF"/>
            <w:vAlign w:val="center"/>
            <w:hideMark/>
          </w:tcPr>
          <w:p w14:paraId="51C1F813" w14:textId="77777777" w:rsidR="00C41938" w:rsidRPr="00390484" w:rsidRDefault="00C41938" w:rsidP="00D960CC">
            <w:pPr>
              <w:jc w:val="center"/>
              <w:rPr>
                <w:color w:val="000000"/>
                <w:sz w:val="20"/>
              </w:rPr>
            </w:pPr>
            <w:r w:rsidRPr="00390484">
              <w:rPr>
                <w:color w:val="000000"/>
                <w:sz w:val="20"/>
              </w:rPr>
              <w:t>штук</w:t>
            </w:r>
          </w:p>
        </w:tc>
        <w:tc>
          <w:tcPr>
            <w:tcW w:w="1669" w:type="dxa"/>
            <w:tcBorders>
              <w:top w:val="nil"/>
              <w:left w:val="nil"/>
              <w:bottom w:val="single" w:sz="4" w:space="0" w:color="auto"/>
              <w:right w:val="single" w:sz="4" w:space="0" w:color="auto"/>
            </w:tcBorders>
            <w:shd w:val="clear" w:color="000000" w:fill="FFFFFF"/>
            <w:vAlign w:val="center"/>
            <w:hideMark/>
          </w:tcPr>
          <w:p w14:paraId="1956DD1A" w14:textId="77777777" w:rsidR="00C41938" w:rsidRPr="00390484" w:rsidRDefault="00C41938" w:rsidP="00D960CC">
            <w:pPr>
              <w:jc w:val="center"/>
              <w:rPr>
                <w:color w:val="000000"/>
                <w:sz w:val="20"/>
              </w:rPr>
            </w:pPr>
          </w:p>
        </w:tc>
        <w:tc>
          <w:tcPr>
            <w:tcW w:w="2036" w:type="dxa"/>
            <w:tcBorders>
              <w:top w:val="nil"/>
              <w:left w:val="nil"/>
              <w:bottom w:val="single" w:sz="4" w:space="0" w:color="auto"/>
              <w:right w:val="single" w:sz="4" w:space="0" w:color="auto"/>
            </w:tcBorders>
            <w:shd w:val="clear" w:color="auto" w:fill="auto"/>
            <w:noWrap/>
            <w:vAlign w:val="center"/>
            <w:hideMark/>
          </w:tcPr>
          <w:p w14:paraId="346CED03" w14:textId="77777777" w:rsidR="00C41938" w:rsidRPr="00390484" w:rsidRDefault="00C41938" w:rsidP="00D960CC">
            <w:pPr>
              <w:jc w:val="center"/>
              <w:rPr>
                <w:rFonts w:ascii="Calibri" w:hAnsi="Calibri" w:cs="Calibri"/>
                <w:color w:val="000000"/>
                <w:sz w:val="22"/>
                <w:szCs w:val="22"/>
              </w:rPr>
            </w:pPr>
          </w:p>
        </w:tc>
      </w:tr>
      <w:tr w:rsidR="00C41938" w:rsidRPr="00390484" w14:paraId="67A68262" w14:textId="77777777" w:rsidTr="00D960CC">
        <w:trPr>
          <w:trHeight w:val="510"/>
          <w:jc w:val="center"/>
        </w:trPr>
        <w:tc>
          <w:tcPr>
            <w:tcW w:w="486" w:type="dxa"/>
            <w:tcBorders>
              <w:top w:val="nil"/>
              <w:left w:val="single" w:sz="4" w:space="0" w:color="auto"/>
              <w:bottom w:val="single" w:sz="4" w:space="0" w:color="auto"/>
              <w:right w:val="single" w:sz="4" w:space="0" w:color="auto"/>
            </w:tcBorders>
            <w:shd w:val="clear" w:color="000000" w:fill="FFFFFF"/>
            <w:vAlign w:val="center"/>
            <w:hideMark/>
          </w:tcPr>
          <w:p w14:paraId="4DE662FD" w14:textId="77777777" w:rsidR="00C41938" w:rsidRPr="00390484" w:rsidRDefault="00C41938" w:rsidP="00D960CC">
            <w:pPr>
              <w:jc w:val="center"/>
              <w:rPr>
                <w:color w:val="000000"/>
                <w:sz w:val="20"/>
              </w:rPr>
            </w:pPr>
            <w:r w:rsidRPr="00390484">
              <w:rPr>
                <w:color w:val="000000"/>
                <w:sz w:val="20"/>
              </w:rPr>
              <w:t>2</w:t>
            </w:r>
          </w:p>
        </w:tc>
        <w:tc>
          <w:tcPr>
            <w:tcW w:w="4153" w:type="dxa"/>
            <w:tcBorders>
              <w:top w:val="nil"/>
              <w:left w:val="single" w:sz="4" w:space="0" w:color="auto"/>
              <w:bottom w:val="single" w:sz="4" w:space="0" w:color="auto"/>
              <w:right w:val="single" w:sz="4" w:space="0" w:color="auto"/>
            </w:tcBorders>
            <w:shd w:val="clear" w:color="000000" w:fill="FFFFFF"/>
            <w:vAlign w:val="center"/>
            <w:hideMark/>
          </w:tcPr>
          <w:p w14:paraId="1A706339" w14:textId="77777777" w:rsidR="00C41938" w:rsidRPr="00390484" w:rsidRDefault="00C41938" w:rsidP="00D960CC">
            <w:pPr>
              <w:jc w:val="center"/>
              <w:rPr>
                <w:color w:val="000000"/>
                <w:sz w:val="20"/>
              </w:rPr>
            </w:pPr>
            <w:r w:rsidRPr="00390484">
              <w:rPr>
                <w:color w:val="000000"/>
                <w:sz w:val="20"/>
              </w:rPr>
              <w:t>Общеобразовательные школы</w:t>
            </w:r>
          </w:p>
        </w:tc>
        <w:tc>
          <w:tcPr>
            <w:tcW w:w="1387" w:type="dxa"/>
            <w:tcBorders>
              <w:top w:val="nil"/>
              <w:left w:val="single" w:sz="4" w:space="0" w:color="auto"/>
              <w:bottom w:val="single" w:sz="4" w:space="0" w:color="auto"/>
              <w:right w:val="single" w:sz="4" w:space="0" w:color="auto"/>
            </w:tcBorders>
            <w:shd w:val="clear" w:color="000000" w:fill="FFFFFF"/>
            <w:vAlign w:val="center"/>
            <w:hideMark/>
          </w:tcPr>
          <w:p w14:paraId="649B36FB" w14:textId="77777777" w:rsidR="00C41938" w:rsidRPr="00390484" w:rsidRDefault="00C41938" w:rsidP="00D960CC">
            <w:pPr>
              <w:jc w:val="center"/>
              <w:rPr>
                <w:color w:val="000000"/>
                <w:sz w:val="20"/>
              </w:rPr>
            </w:pPr>
            <w:r w:rsidRPr="00390484">
              <w:rPr>
                <w:color w:val="000000"/>
                <w:sz w:val="20"/>
              </w:rPr>
              <w:t>мест</w:t>
            </w:r>
          </w:p>
        </w:tc>
        <w:tc>
          <w:tcPr>
            <w:tcW w:w="1669" w:type="dxa"/>
            <w:tcBorders>
              <w:top w:val="nil"/>
              <w:left w:val="single" w:sz="4" w:space="0" w:color="auto"/>
              <w:bottom w:val="single" w:sz="4" w:space="0" w:color="auto"/>
              <w:right w:val="single" w:sz="4" w:space="0" w:color="auto"/>
            </w:tcBorders>
            <w:shd w:val="clear" w:color="000000" w:fill="FFFFFF"/>
            <w:vAlign w:val="center"/>
            <w:hideMark/>
          </w:tcPr>
          <w:p w14:paraId="31991AA5" w14:textId="77777777" w:rsidR="00C41938" w:rsidRPr="00390484" w:rsidRDefault="00C41938" w:rsidP="00D960CC">
            <w:pPr>
              <w:jc w:val="center"/>
              <w:rPr>
                <w:color w:val="000000"/>
                <w:sz w:val="20"/>
              </w:rPr>
            </w:pPr>
            <w:r>
              <w:rPr>
                <w:color w:val="000000"/>
                <w:sz w:val="20"/>
              </w:rPr>
              <w:t>100</w:t>
            </w:r>
          </w:p>
        </w:tc>
        <w:tc>
          <w:tcPr>
            <w:tcW w:w="2126" w:type="dxa"/>
            <w:gridSpan w:val="2"/>
            <w:tcBorders>
              <w:top w:val="nil"/>
              <w:left w:val="nil"/>
              <w:bottom w:val="single" w:sz="4" w:space="0" w:color="auto"/>
              <w:right w:val="single" w:sz="4" w:space="0" w:color="auto"/>
            </w:tcBorders>
            <w:shd w:val="clear" w:color="auto" w:fill="auto"/>
            <w:noWrap/>
            <w:vAlign w:val="center"/>
            <w:hideMark/>
          </w:tcPr>
          <w:p w14:paraId="599FEF27" w14:textId="77777777" w:rsidR="00C41938" w:rsidRPr="00390484" w:rsidRDefault="00C41938" w:rsidP="00D960CC">
            <w:pPr>
              <w:jc w:val="center"/>
              <w:rPr>
                <w:rFonts w:ascii="Calibri" w:hAnsi="Calibri" w:cs="Calibri"/>
                <w:color w:val="000000"/>
                <w:sz w:val="22"/>
                <w:szCs w:val="22"/>
              </w:rPr>
            </w:pPr>
            <w:r>
              <w:rPr>
                <w:rFonts w:ascii="Calibri" w:hAnsi="Calibri" w:cs="Calibri"/>
                <w:color w:val="000000"/>
                <w:sz w:val="22"/>
                <w:szCs w:val="22"/>
              </w:rPr>
              <w:t>100</w:t>
            </w:r>
          </w:p>
        </w:tc>
      </w:tr>
      <w:tr w:rsidR="00C41938" w:rsidRPr="00390484" w14:paraId="398E6DB1" w14:textId="77777777" w:rsidTr="00D960CC">
        <w:trPr>
          <w:trHeight w:val="300"/>
          <w:jc w:val="center"/>
        </w:trPr>
        <w:tc>
          <w:tcPr>
            <w:tcW w:w="7695"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14:paraId="79E4D3EC" w14:textId="77777777" w:rsidR="00C41938" w:rsidRPr="00390484" w:rsidRDefault="00C41938" w:rsidP="00D960CC">
            <w:pPr>
              <w:jc w:val="center"/>
              <w:rPr>
                <w:b/>
                <w:bCs/>
                <w:color w:val="000000"/>
                <w:sz w:val="20"/>
              </w:rPr>
            </w:pPr>
            <w:r w:rsidRPr="00390484">
              <w:rPr>
                <w:b/>
                <w:bCs/>
                <w:color w:val="000000"/>
                <w:sz w:val="20"/>
              </w:rPr>
              <w:t>Учреждения здравоохранения и социального обеспечения</w:t>
            </w:r>
          </w:p>
        </w:tc>
        <w:tc>
          <w:tcPr>
            <w:tcW w:w="2126" w:type="dxa"/>
            <w:gridSpan w:val="2"/>
            <w:tcBorders>
              <w:top w:val="nil"/>
              <w:left w:val="nil"/>
              <w:bottom w:val="single" w:sz="4" w:space="0" w:color="auto"/>
              <w:right w:val="single" w:sz="4" w:space="0" w:color="auto"/>
            </w:tcBorders>
            <w:shd w:val="clear" w:color="auto" w:fill="FFFF00"/>
            <w:noWrap/>
            <w:vAlign w:val="center"/>
            <w:hideMark/>
          </w:tcPr>
          <w:p w14:paraId="5AA2FB45" w14:textId="77777777" w:rsidR="00C41938" w:rsidRPr="00390484" w:rsidRDefault="00C41938" w:rsidP="00D960CC">
            <w:pPr>
              <w:jc w:val="center"/>
              <w:rPr>
                <w:rFonts w:ascii="Calibri" w:hAnsi="Calibri" w:cs="Calibri"/>
                <w:color w:val="000000"/>
                <w:sz w:val="22"/>
                <w:szCs w:val="22"/>
              </w:rPr>
            </w:pPr>
          </w:p>
        </w:tc>
      </w:tr>
      <w:tr w:rsidR="00C41938" w:rsidRPr="00390484" w14:paraId="231BE232" w14:textId="77777777" w:rsidTr="00D960CC">
        <w:trPr>
          <w:trHeight w:val="491"/>
          <w:jc w:val="center"/>
        </w:trPr>
        <w:tc>
          <w:tcPr>
            <w:tcW w:w="486" w:type="dxa"/>
            <w:tcBorders>
              <w:top w:val="nil"/>
              <w:left w:val="single" w:sz="4" w:space="0" w:color="auto"/>
              <w:bottom w:val="single" w:sz="4" w:space="0" w:color="auto"/>
              <w:right w:val="single" w:sz="4" w:space="0" w:color="auto"/>
            </w:tcBorders>
            <w:shd w:val="clear" w:color="000000" w:fill="FFFFFF"/>
            <w:vAlign w:val="center"/>
            <w:hideMark/>
          </w:tcPr>
          <w:p w14:paraId="28130129" w14:textId="77777777" w:rsidR="00C41938" w:rsidRPr="00390484" w:rsidRDefault="00C41938" w:rsidP="00D960CC">
            <w:pPr>
              <w:jc w:val="center"/>
              <w:rPr>
                <w:color w:val="000000"/>
                <w:sz w:val="20"/>
              </w:rPr>
            </w:pPr>
            <w:r w:rsidRPr="00390484">
              <w:rPr>
                <w:color w:val="000000"/>
                <w:sz w:val="20"/>
              </w:rPr>
              <w:t>1</w:t>
            </w:r>
          </w:p>
        </w:tc>
        <w:tc>
          <w:tcPr>
            <w:tcW w:w="4153" w:type="dxa"/>
            <w:tcBorders>
              <w:top w:val="nil"/>
              <w:left w:val="nil"/>
              <w:bottom w:val="single" w:sz="4" w:space="0" w:color="auto"/>
              <w:right w:val="single" w:sz="4" w:space="0" w:color="auto"/>
            </w:tcBorders>
            <w:shd w:val="clear" w:color="000000" w:fill="FFFFFF"/>
            <w:vAlign w:val="center"/>
            <w:hideMark/>
          </w:tcPr>
          <w:p w14:paraId="7C203DE9" w14:textId="77777777" w:rsidR="00C41938" w:rsidRPr="00390484" w:rsidRDefault="00C41938" w:rsidP="00D960CC">
            <w:pPr>
              <w:jc w:val="center"/>
              <w:rPr>
                <w:color w:val="000000"/>
                <w:sz w:val="20"/>
              </w:rPr>
            </w:pPr>
            <w:r w:rsidRPr="00390484">
              <w:rPr>
                <w:color w:val="000000"/>
                <w:sz w:val="20"/>
              </w:rPr>
              <w:t>Амбулаторно-поликлинические учреждения</w:t>
            </w:r>
          </w:p>
        </w:tc>
        <w:tc>
          <w:tcPr>
            <w:tcW w:w="1387" w:type="dxa"/>
            <w:tcBorders>
              <w:top w:val="nil"/>
              <w:left w:val="nil"/>
              <w:bottom w:val="single" w:sz="4" w:space="0" w:color="auto"/>
              <w:right w:val="single" w:sz="4" w:space="0" w:color="auto"/>
            </w:tcBorders>
            <w:shd w:val="clear" w:color="000000" w:fill="FFFFFF"/>
            <w:vAlign w:val="center"/>
            <w:hideMark/>
          </w:tcPr>
          <w:p w14:paraId="7BF40070" w14:textId="77777777" w:rsidR="00C41938" w:rsidRPr="00390484" w:rsidRDefault="00C41938" w:rsidP="00D960CC">
            <w:pPr>
              <w:jc w:val="center"/>
              <w:rPr>
                <w:color w:val="000000"/>
                <w:sz w:val="20"/>
              </w:rPr>
            </w:pPr>
            <w:r w:rsidRPr="00390484">
              <w:rPr>
                <w:color w:val="000000"/>
                <w:sz w:val="20"/>
              </w:rPr>
              <w:t>штук</w:t>
            </w:r>
          </w:p>
        </w:tc>
        <w:tc>
          <w:tcPr>
            <w:tcW w:w="1669" w:type="dxa"/>
            <w:tcBorders>
              <w:top w:val="nil"/>
              <w:left w:val="nil"/>
              <w:bottom w:val="single" w:sz="4" w:space="0" w:color="auto"/>
              <w:right w:val="single" w:sz="4" w:space="0" w:color="auto"/>
            </w:tcBorders>
            <w:shd w:val="clear" w:color="000000" w:fill="FFFFFF"/>
            <w:vAlign w:val="center"/>
            <w:hideMark/>
          </w:tcPr>
          <w:p w14:paraId="5AC1BEFF" w14:textId="77777777" w:rsidR="00C41938" w:rsidRDefault="00C41938" w:rsidP="00D960CC">
            <w:pPr>
              <w:jc w:val="center"/>
              <w:rPr>
                <w:color w:val="000000"/>
                <w:sz w:val="20"/>
              </w:rPr>
            </w:pPr>
            <w:r>
              <w:rPr>
                <w:color w:val="000000"/>
                <w:sz w:val="20"/>
              </w:rPr>
              <w:t>0</w:t>
            </w:r>
          </w:p>
        </w:tc>
        <w:tc>
          <w:tcPr>
            <w:tcW w:w="2126" w:type="dxa"/>
            <w:gridSpan w:val="2"/>
            <w:tcBorders>
              <w:top w:val="nil"/>
              <w:left w:val="nil"/>
              <w:bottom w:val="single" w:sz="4" w:space="0" w:color="auto"/>
              <w:right w:val="single" w:sz="4" w:space="0" w:color="auto"/>
            </w:tcBorders>
            <w:shd w:val="clear" w:color="auto" w:fill="auto"/>
            <w:noWrap/>
            <w:vAlign w:val="center"/>
            <w:hideMark/>
          </w:tcPr>
          <w:p w14:paraId="55C935A5" w14:textId="77777777" w:rsidR="00C41938" w:rsidRDefault="00C41938" w:rsidP="00D960CC">
            <w:pPr>
              <w:jc w:val="center"/>
              <w:rPr>
                <w:rFonts w:ascii="Calibri" w:hAnsi="Calibri" w:cs="Calibri"/>
                <w:color w:val="000000"/>
                <w:sz w:val="22"/>
                <w:szCs w:val="22"/>
              </w:rPr>
            </w:pPr>
            <w:r>
              <w:rPr>
                <w:rFonts w:ascii="Calibri" w:hAnsi="Calibri" w:cs="Calibri"/>
                <w:color w:val="000000"/>
                <w:sz w:val="22"/>
                <w:szCs w:val="22"/>
              </w:rPr>
              <w:t>0</w:t>
            </w:r>
          </w:p>
        </w:tc>
      </w:tr>
      <w:tr w:rsidR="00C41938" w:rsidRPr="00390484" w14:paraId="31D7AB6D" w14:textId="77777777" w:rsidTr="00D960CC">
        <w:trPr>
          <w:trHeight w:val="510"/>
          <w:jc w:val="center"/>
        </w:trPr>
        <w:tc>
          <w:tcPr>
            <w:tcW w:w="486" w:type="dxa"/>
            <w:tcBorders>
              <w:top w:val="nil"/>
              <w:left w:val="single" w:sz="4" w:space="0" w:color="auto"/>
              <w:bottom w:val="single" w:sz="4" w:space="0" w:color="auto"/>
              <w:right w:val="single" w:sz="4" w:space="0" w:color="auto"/>
            </w:tcBorders>
            <w:shd w:val="clear" w:color="000000" w:fill="FFFFFF"/>
            <w:vAlign w:val="center"/>
            <w:hideMark/>
          </w:tcPr>
          <w:p w14:paraId="7FC1572D" w14:textId="77777777" w:rsidR="00C41938" w:rsidRPr="00390484" w:rsidRDefault="00C41938" w:rsidP="00D960CC">
            <w:pPr>
              <w:jc w:val="center"/>
              <w:rPr>
                <w:color w:val="000000"/>
                <w:sz w:val="20"/>
              </w:rPr>
            </w:pPr>
            <w:r w:rsidRPr="00390484">
              <w:rPr>
                <w:color w:val="000000"/>
                <w:sz w:val="20"/>
              </w:rPr>
              <w:t>2</w:t>
            </w:r>
          </w:p>
        </w:tc>
        <w:tc>
          <w:tcPr>
            <w:tcW w:w="4153" w:type="dxa"/>
            <w:tcBorders>
              <w:top w:val="nil"/>
              <w:left w:val="nil"/>
              <w:bottom w:val="single" w:sz="4" w:space="0" w:color="auto"/>
              <w:right w:val="single" w:sz="4" w:space="0" w:color="auto"/>
            </w:tcBorders>
            <w:shd w:val="clear" w:color="000000" w:fill="FFFFFF"/>
            <w:vAlign w:val="center"/>
            <w:hideMark/>
          </w:tcPr>
          <w:p w14:paraId="373A5056" w14:textId="77777777" w:rsidR="00C41938" w:rsidRPr="00390484" w:rsidRDefault="00C41938" w:rsidP="00D960CC">
            <w:pPr>
              <w:jc w:val="center"/>
              <w:rPr>
                <w:color w:val="000000"/>
                <w:sz w:val="20"/>
              </w:rPr>
            </w:pPr>
            <w:r w:rsidRPr="00390484">
              <w:rPr>
                <w:color w:val="000000"/>
                <w:sz w:val="20"/>
              </w:rPr>
              <w:t>Фельдшерский или фельдшерско-акушерский пункт</w:t>
            </w:r>
          </w:p>
        </w:tc>
        <w:tc>
          <w:tcPr>
            <w:tcW w:w="1387" w:type="dxa"/>
            <w:tcBorders>
              <w:top w:val="nil"/>
              <w:left w:val="nil"/>
              <w:bottom w:val="single" w:sz="4" w:space="0" w:color="auto"/>
              <w:right w:val="single" w:sz="4" w:space="0" w:color="auto"/>
            </w:tcBorders>
            <w:shd w:val="clear" w:color="000000" w:fill="FFFFFF"/>
            <w:vAlign w:val="center"/>
            <w:hideMark/>
          </w:tcPr>
          <w:p w14:paraId="5328B7CD" w14:textId="77777777" w:rsidR="00C41938" w:rsidRPr="00390484" w:rsidRDefault="00C41938" w:rsidP="00D960CC">
            <w:pPr>
              <w:jc w:val="center"/>
              <w:rPr>
                <w:color w:val="000000"/>
                <w:sz w:val="20"/>
              </w:rPr>
            </w:pPr>
            <w:r w:rsidRPr="00390484">
              <w:rPr>
                <w:color w:val="000000"/>
                <w:sz w:val="20"/>
              </w:rPr>
              <w:t>штук</w:t>
            </w:r>
          </w:p>
        </w:tc>
        <w:tc>
          <w:tcPr>
            <w:tcW w:w="1669" w:type="dxa"/>
            <w:tcBorders>
              <w:top w:val="nil"/>
              <w:left w:val="nil"/>
              <w:bottom w:val="single" w:sz="4" w:space="0" w:color="auto"/>
              <w:right w:val="single" w:sz="4" w:space="0" w:color="auto"/>
            </w:tcBorders>
            <w:shd w:val="clear" w:color="000000" w:fill="FFFFFF"/>
            <w:vAlign w:val="center"/>
            <w:hideMark/>
          </w:tcPr>
          <w:p w14:paraId="5C201507" w14:textId="77777777" w:rsidR="00C41938" w:rsidRDefault="00C41938" w:rsidP="00D960CC">
            <w:pPr>
              <w:jc w:val="center"/>
              <w:rPr>
                <w:color w:val="000000"/>
                <w:sz w:val="20"/>
              </w:rPr>
            </w:pPr>
            <w:r>
              <w:rPr>
                <w:color w:val="000000"/>
                <w:sz w:val="20"/>
              </w:rPr>
              <w:t>2</w:t>
            </w:r>
          </w:p>
        </w:tc>
        <w:tc>
          <w:tcPr>
            <w:tcW w:w="2126" w:type="dxa"/>
            <w:gridSpan w:val="2"/>
            <w:tcBorders>
              <w:top w:val="nil"/>
              <w:left w:val="nil"/>
              <w:bottom w:val="single" w:sz="4" w:space="0" w:color="auto"/>
              <w:right w:val="single" w:sz="4" w:space="0" w:color="auto"/>
            </w:tcBorders>
            <w:shd w:val="clear" w:color="auto" w:fill="auto"/>
            <w:noWrap/>
            <w:vAlign w:val="center"/>
            <w:hideMark/>
          </w:tcPr>
          <w:p w14:paraId="55D39A6A" w14:textId="77777777" w:rsidR="00C41938" w:rsidRDefault="00C41938" w:rsidP="00D960CC">
            <w:pPr>
              <w:jc w:val="center"/>
              <w:rPr>
                <w:rFonts w:ascii="Calibri" w:hAnsi="Calibri" w:cs="Calibri"/>
                <w:color w:val="000000"/>
                <w:sz w:val="22"/>
                <w:szCs w:val="22"/>
              </w:rPr>
            </w:pPr>
            <w:r>
              <w:rPr>
                <w:rFonts w:ascii="Calibri" w:hAnsi="Calibri" w:cs="Calibri"/>
                <w:color w:val="000000"/>
                <w:sz w:val="22"/>
                <w:szCs w:val="22"/>
              </w:rPr>
              <w:t>2</w:t>
            </w:r>
          </w:p>
        </w:tc>
      </w:tr>
      <w:tr w:rsidR="00C41938" w:rsidRPr="00390484" w14:paraId="079F18EB" w14:textId="77777777" w:rsidTr="00D960CC">
        <w:trPr>
          <w:trHeight w:val="321"/>
          <w:jc w:val="center"/>
        </w:trPr>
        <w:tc>
          <w:tcPr>
            <w:tcW w:w="486" w:type="dxa"/>
            <w:tcBorders>
              <w:top w:val="nil"/>
              <w:left w:val="single" w:sz="4" w:space="0" w:color="auto"/>
              <w:bottom w:val="single" w:sz="4" w:space="0" w:color="auto"/>
              <w:right w:val="single" w:sz="4" w:space="0" w:color="auto"/>
            </w:tcBorders>
            <w:shd w:val="clear" w:color="000000" w:fill="FFFFFF"/>
            <w:vAlign w:val="center"/>
            <w:hideMark/>
          </w:tcPr>
          <w:p w14:paraId="39D8430C" w14:textId="77777777" w:rsidR="00C41938" w:rsidRPr="00390484" w:rsidRDefault="00C41938" w:rsidP="00D960CC">
            <w:pPr>
              <w:jc w:val="center"/>
              <w:rPr>
                <w:color w:val="000000"/>
                <w:sz w:val="20"/>
              </w:rPr>
            </w:pPr>
            <w:r w:rsidRPr="00390484">
              <w:rPr>
                <w:color w:val="000000"/>
                <w:sz w:val="20"/>
              </w:rPr>
              <w:t>3</w:t>
            </w:r>
          </w:p>
        </w:tc>
        <w:tc>
          <w:tcPr>
            <w:tcW w:w="4153" w:type="dxa"/>
            <w:tcBorders>
              <w:top w:val="nil"/>
              <w:left w:val="nil"/>
              <w:bottom w:val="single" w:sz="4" w:space="0" w:color="auto"/>
              <w:right w:val="single" w:sz="4" w:space="0" w:color="auto"/>
            </w:tcBorders>
            <w:shd w:val="clear" w:color="000000" w:fill="FFFFFF"/>
            <w:vAlign w:val="center"/>
            <w:hideMark/>
          </w:tcPr>
          <w:p w14:paraId="38910405" w14:textId="77777777" w:rsidR="00C41938" w:rsidRPr="00390484" w:rsidRDefault="00C41938" w:rsidP="00D960CC">
            <w:pPr>
              <w:jc w:val="center"/>
              <w:rPr>
                <w:color w:val="000000"/>
                <w:sz w:val="20"/>
              </w:rPr>
            </w:pPr>
            <w:r w:rsidRPr="00390484">
              <w:rPr>
                <w:color w:val="000000"/>
                <w:sz w:val="20"/>
              </w:rPr>
              <w:t>Выдвижной пункт медицинской помощи</w:t>
            </w:r>
          </w:p>
        </w:tc>
        <w:tc>
          <w:tcPr>
            <w:tcW w:w="1387" w:type="dxa"/>
            <w:tcBorders>
              <w:top w:val="nil"/>
              <w:left w:val="nil"/>
              <w:bottom w:val="single" w:sz="4" w:space="0" w:color="auto"/>
              <w:right w:val="single" w:sz="4" w:space="0" w:color="auto"/>
            </w:tcBorders>
            <w:shd w:val="clear" w:color="000000" w:fill="FFFFFF"/>
            <w:vAlign w:val="center"/>
            <w:hideMark/>
          </w:tcPr>
          <w:p w14:paraId="2E53F36F" w14:textId="77777777" w:rsidR="00C41938" w:rsidRPr="00390484" w:rsidRDefault="00C41938" w:rsidP="00D960CC">
            <w:pPr>
              <w:jc w:val="center"/>
              <w:rPr>
                <w:color w:val="000000"/>
                <w:sz w:val="20"/>
              </w:rPr>
            </w:pPr>
            <w:r w:rsidRPr="00390484">
              <w:rPr>
                <w:color w:val="000000"/>
                <w:sz w:val="20"/>
              </w:rPr>
              <w:t>штук</w:t>
            </w:r>
          </w:p>
        </w:tc>
        <w:tc>
          <w:tcPr>
            <w:tcW w:w="1669" w:type="dxa"/>
            <w:tcBorders>
              <w:top w:val="nil"/>
              <w:left w:val="nil"/>
              <w:bottom w:val="single" w:sz="4" w:space="0" w:color="auto"/>
              <w:right w:val="single" w:sz="4" w:space="0" w:color="auto"/>
            </w:tcBorders>
            <w:shd w:val="clear" w:color="000000" w:fill="FFFFFF"/>
            <w:vAlign w:val="center"/>
            <w:hideMark/>
          </w:tcPr>
          <w:p w14:paraId="65AEA4F7" w14:textId="77777777" w:rsidR="00C41938" w:rsidRDefault="00C41938" w:rsidP="00D960CC">
            <w:pPr>
              <w:jc w:val="center"/>
              <w:rPr>
                <w:color w:val="000000"/>
                <w:sz w:val="20"/>
              </w:rPr>
            </w:pPr>
            <w:r>
              <w:rPr>
                <w:color w:val="000000"/>
                <w:sz w:val="20"/>
              </w:rPr>
              <w:t>-</w:t>
            </w:r>
          </w:p>
        </w:tc>
        <w:tc>
          <w:tcPr>
            <w:tcW w:w="2126" w:type="dxa"/>
            <w:gridSpan w:val="2"/>
            <w:tcBorders>
              <w:top w:val="nil"/>
              <w:left w:val="nil"/>
              <w:bottom w:val="single" w:sz="4" w:space="0" w:color="auto"/>
              <w:right w:val="single" w:sz="4" w:space="0" w:color="auto"/>
            </w:tcBorders>
            <w:shd w:val="clear" w:color="auto" w:fill="auto"/>
            <w:noWrap/>
            <w:vAlign w:val="center"/>
            <w:hideMark/>
          </w:tcPr>
          <w:p w14:paraId="77FB880B" w14:textId="77777777" w:rsidR="00C41938" w:rsidRDefault="00C41938" w:rsidP="00D960CC">
            <w:pPr>
              <w:jc w:val="center"/>
              <w:rPr>
                <w:rFonts w:ascii="Calibri" w:hAnsi="Calibri" w:cs="Calibri"/>
                <w:color w:val="000000"/>
                <w:sz w:val="22"/>
                <w:szCs w:val="22"/>
              </w:rPr>
            </w:pPr>
          </w:p>
        </w:tc>
      </w:tr>
      <w:tr w:rsidR="00C41938" w:rsidRPr="00390484" w14:paraId="70A6C16B" w14:textId="77777777" w:rsidTr="00D960CC">
        <w:trPr>
          <w:trHeight w:val="300"/>
          <w:jc w:val="center"/>
        </w:trPr>
        <w:tc>
          <w:tcPr>
            <w:tcW w:w="486" w:type="dxa"/>
            <w:tcBorders>
              <w:top w:val="nil"/>
              <w:left w:val="single" w:sz="4" w:space="0" w:color="auto"/>
              <w:bottom w:val="single" w:sz="4" w:space="0" w:color="auto"/>
              <w:right w:val="single" w:sz="4" w:space="0" w:color="auto"/>
            </w:tcBorders>
            <w:shd w:val="clear" w:color="000000" w:fill="FFFFFF"/>
            <w:vAlign w:val="center"/>
            <w:hideMark/>
          </w:tcPr>
          <w:p w14:paraId="7D8B99DA" w14:textId="77777777" w:rsidR="00C41938" w:rsidRPr="00390484" w:rsidRDefault="00C41938" w:rsidP="00D960CC">
            <w:pPr>
              <w:jc w:val="center"/>
              <w:rPr>
                <w:color w:val="000000"/>
                <w:sz w:val="20"/>
              </w:rPr>
            </w:pPr>
            <w:r w:rsidRPr="00390484">
              <w:rPr>
                <w:color w:val="000000"/>
                <w:sz w:val="20"/>
              </w:rPr>
              <w:t>4</w:t>
            </w:r>
          </w:p>
        </w:tc>
        <w:tc>
          <w:tcPr>
            <w:tcW w:w="4153" w:type="dxa"/>
            <w:tcBorders>
              <w:top w:val="nil"/>
              <w:left w:val="nil"/>
              <w:bottom w:val="single" w:sz="4" w:space="0" w:color="auto"/>
              <w:right w:val="single" w:sz="4" w:space="0" w:color="auto"/>
            </w:tcBorders>
            <w:shd w:val="clear" w:color="000000" w:fill="FFFFFF"/>
            <w:vAlign w:val="center"/>
            <w:hideMark/>
          </w:tcPr>
          <w:p w14:paraId="6F9A4005" w14:textId="77777777" w:rsidR="00C41938" w:rsidRPr="00390484" w:rsidRDefault="00C41938" w:rsidP="00D960CC">
            <w:pPr>
              <w:jc w:val="center"/>
              <w:rPr>
                <w:color w:val="000000"/>
                <w:sz w:val="20"/>
              </w:rPr>
            </w:pPr>
            <w:r w:rsidRPr="00390484">
              <w:rPr>
                <w:color w:val="000000"/>
                <w:sz w:val="20"/>
              </w:rPr>
              <w:t>Аптеки</w:t>
            </w:r>
          </w:p>
        </w:tc>
        <w:tc>
          <w:tcPr>
            <w:tcW w:w="1387" w:type="dxa"/>
            <w:tcBorders>
              <w:top w:val="nil"/>
              <w:left w:val="nil"/>
              <w:bottom w:val="single" w:sz="4" w:space="0" w:color="auto"/>
              <w:right w:val="single" w:sz="4" w:space="0" w:color="auto"/>
            </w:tcBorders>
            <w:shd w:val="clear" w:color="000000" w:fill="FFFFFF"/>
            <w:vAlign w:val="center"/>
            <w:hideMark/>
          </w:tcPr>
          <w:p w14:paraId="0B96FB87" w14:textId="77777777" w:rsidR="00C41938" w:rsidRPr="00390484" w:rsidRDefault="00C41938" w:rsidP="00D960CC">
            <w:pPr>
              <w:jc w:val="center"/>
              <w:rPr>
                <w:color w:val="000000"/>
                <w:sz w:val="20"/>
              </w:rPr>
            </w:pPr>
            <w:r w:rsidRPr="00390484">
              <w:rPr>
                <w:color w:val="000000"/>
                <w:sz w:val="20"/>
              </w:rPr>
              <w:t>штук</w:t>
            </w:r>
          </w:p>
        </w:tc>
        <w:tc>
          <w:tcPr>
            <w:tcW w:w="1669" w:type="dxa"/>
            <w:tcBorders>
              <w:top w:val="nil"/>
              <w:left w:val="nil"/>
              <w:bottom w:val="single" w:sz="4" w:space="0" w:color="auto"/>
              <w:right w:val="single" w:sz="4" w:space="0" w:color="auto"/>
            </w:tcBorders>
            <w:shd w:val="clear" w:color="000000" w:fill="FFFFFF"/>
            <w:vAlign w:val="center"/>
            <w:hideMark/>
          </w:tcPr>
          <w:p w14:paraId="3A3C1953" w14:textId="77777777" w:rsidR="00C41938" w:rsidRDefault="00C41938" w:rsidP="00D960CC">
            <w:pPr>
              <w:jc w:val="center"/>
              <w:rPr>
                <w:color w:val="000000"/>
                <w:sz w:val="20"/>
              </w:rPr>
            </w:pPr>
            <w:r>
              <w:rPr>
                <w:color w:val="000000"/>
                <w:sz w:val="20"/>
              </w:rPr>
              <w:t>-</w:t>
            </w:r>
          </w:p>
        </w:tc>
        <w:tc>
          <w:tcPr>
            <w:tcW w:w="2126" w:type="dxa"/>
            <w:gridSpan w:val="2"/>
            <w:tcBorders>
              <w:top w:val="nil"/>
              <w:left w:val="nil"/>
              <w:bottom w:val="single" w:sz="4" w:space="0" w:color="auto"/>
              <w:right w:val="single" w:sz="4" w:space="0" w:color="auto"/>
            </w:tcBorders>
            <w:shd w:val="clear" w:color="auto" w:fill="auto"/>
            <w:noWrap/>
            <w:vAlign w:val="center"/>
            <w:hideMark/>
          </w:tcPr>
          <w:p w14:paraId="2EA4503B" w14:textId="77777777" w:rsidR="00C41938" w:rsidRDefault="00C41938" w:rsidP="00D960CC">
            <w:pPr>
              <w:jc w:val="center"/>
              <w:rPr>
                <w:rFonts w:ascii="Calibri" w:hAnsi="Calibri" w:cs="Calibri"/>
                <w:color w:val="000000"/>
                <w:sz w:val="22"/>
                <w:szCs w:val="22"/>
              </w:rPr>
            </w:pPr>
          </w:p>
        </w:tc>
      </w:tr>
      <w:tr w:rsidR="00C41938" w:rsidRPr="00390484" w14:paraId="50AF2843" w14:textId="77777777" w:rsidTr="00D960CC">
        <w:trPr>
          <w:trHeight w:val="300"/>
          <w:jc w:val="center"/>
        </w:trPr>
        <w:tc>
          <w:tcPr>
            <w:tcW w:w="486" w:type="dxa"/>
            <w:tcBorders>
              <w:top w:val="nil"/>
              <w:left w:val="single" w:sz="4" w:space="0" w:color="auto"/>
              <w:bottom w:val="single" w:sz="4" w:space="0" w:color="auto"/>
              <w:right w:val="single" w:sz="4" w:space="0" w:color="auto"/>
            </w:tcBorders>
            <w:shd w:val="clear" w:color="000000" w:fill="FFFFFF"/>
            <w:vAlign w:val="center"/>
            <w:hideMark/>
          </w:tcPr>
          <w:p w14:paraId="48572BD8" w14:textId="77777777" w:rsidR="00C41938" w:rsidRPr="00390484" w:rsidRDefault="00C41938" w:rsidP="00D960CC">
            <w:pPr>
              <w:jc w:val="center"/>
              <w:rPr>
                <w:color w:val="000000"/>
                <w:sz w:val="20"/>
              </w:rPr>
            </w:pPr>
            <w:r w:rsidRPr="00390484">
              <w:rPr>
                <w:color w:val="000000"/>
                <w:sz w:val="20"/>
              </w:rPr>
              <w:t>5</w:t>
            </w:r>
          </w:p>
        </w:tc>
        <w:tc>
          <w:tcPr>
            <w:tcW w:w="4153" w:type="dxa"/>
            <w:tcBorders>
              <w:top w:val="nil"/>
              <w:left w:val="nil"/>
              <w:bottom w:val="single" w:sz="4" w:space="0" w:color="auto"/>
              <w:right w:val="single" w:sz="4" w:space="0" w:color="auto"/>
            </w:tcBorders>
            <w:shd w:val="clear" w:color="000000" w:fill="FFFFFF"/>
            <w:vAlign w:val="center"/>
            <w:hideMark/>
          </w:tcPr>
          <w:p w14:paraId="5339CE9E" w14:textId="77777777" w:rsidR="00C41938" w:rsidRPr="00390484" w:rsidRDefault="00C41938" w:rsidP="00D960CC">
            <w:pPr>
              <w:jc w:val="center"/>
              <w:rPr>
                <w:color w:val="000000"/>
                <w:sz w:val="20"/>
              </w:rPr>
            </w:pPr>
            <w:r w:rsidRPr="00390484">
              <w:rPr>
                <w:color w:val="000000"/>
                <w:sz w:val="20"/>
              </w:rPr>
              <w:t>Молочная кухня</w:t>
            </w:r>
          </w:p>
        </w:tc>
        <w:tc>
          <w:tcPr>
            <w:tcW w:w="1387" w:type="dxa"/>
            <w:tcBorders>
              <w:top w:val="nil"/>
              <w:left w:val="nil"/>
              <w:bottom w:val="single" w:sz="4" w:space="0" w:color="auto"/>
              <w:right w:val="single" w:sz="4" w:space="0" w:color="auto"/>
            </w:tcBorders>
            <w:shd w:val="clear" w:color="000000" w:fill="FFFFFF"/>
            <w:vAlign w:val="center"/>
            <w:hideMark/>
          </w:tcPr>
          <w:p w14:paraId="6BB8525F" w14:textId="77777777" w:rsidR="00C41938" w:rsidRPr="00390484" w:rsidRDefault="00C41938" w:rsidP="00D960CC">
            <w:pPr>
              <w:jc w:val="center"/>
              <w:rPr>
                <w:color w:val="000000"/>
                <w:sz w:val="20"/>
              </w:rPr>
            </w:pPr>
            <w:r w:rsidRPr="00390484">
              <w:rPr>
                <w:color w:val="000000"/>
                <w:sz w:val="20"/>
              </w:rPr>
              <w:t>штук</w:t>
            </w:r>
          </w:p>
        </w:tc>
        <w:tc>
          <w:tcPr>
            <w:tcW w:w="1669" w:type="dxa"/>
            <w:tcBorders>
              <w:top w:val="nil"/>
              <w:left w:val="nil"/>
              <w:bottom w:val="single" w:sz="4" w:space="0" w:color="auto"/>
              <w:right w:val="single" w:sz="4" w:space="0" w:color="auto"/>
            </w:tcBorders>
            <w:shd w:val="clear" w:color="000000" w:fill="FFFFFF"/>
            <w:vAlign w:val="center"/>
            <w:hideMark/>
          </w:tcPr>
          <w:p w14:paraId="193CF196" w14:textId="77777777" w:rsidR="00C41938" w:rsidRDefault="00C41938" w:rsidP="00D960CC">
            <w:pPr>
              <w:jc w:val="center"/>
              <w:rPr>
                <w:color w:val="000000"/>
                <w:sz w:val="20"/>
              </w:rPr>
            </w:pPr>
            <w:r>
              <w:rPr>
                <w:color w:val="000000"/>
                <w:sz w:val="20"/>
              </w:rPr>
              <w:t>-</w:t>
            </w:r>
          </w:p>
        </w:tc>
        <w:tc>
          <w:tcPr>
            <w:tcW w:w="2126" w:type="dxa"/>
            <w:gridSpan w:val="2"/>
            <w:tcBorders>
              <w:top w:val="nil"/>
              <w:left w:val="nil"/>
              <w:bottom w:val="single" w:sz="4" w:space="0" w:color="auto"/>
              <w:right w:val="single" w:sz="4" w:space="0" w:color="auto"/>
            </w:tcBorders>
            <w:shd w:val="clear" w:color="auto" w:fill="auto"/>
            <w:noWrap/>
            <w:vAlign w:val="center"/>
            <w:hideMark/>
          </w:tcPr>
          <w:p w14:paraId="520CD0B2" w14:textId="77777777" w:rsidR="00C41938" w:rsidRDefault="00C41938" w:rsidP="00D960CC">
            <w:pPr>
              <w:jc w:val="center"/>
              <w:rPr>
                <w:rFonts w:ascii="Calibri" w:hAnsi="Calibri" w:cs="Calibri"/>
                <w:color w:val="000000"/>
                <w:sz w:val="22"/>
                <w:szCs w:val="22"/>
              </w:rPr>
            </w:pPr>
          </w:p>
        </w:tc>
      </w:tr>
      <w:tr w:rsidR="00C41938" w:rsidRPr="00390484" w14:paraId="3E6FEF73" w14:textId="77777777" w:rsidTr="00D960CC">
        <w:trPr>
          <w:trHeight w:val="752"/>
          <w:jc w:val="center"/>
        </w:trPr>
        <w:tc>
          <w:tcPr>
            <w:tcW w:w="486" w:type="dxa"/>
            <w:tcBorders>
              <w:top w:val="nil"/>
              <w:left w:val="single" w:sz="4" w:space="0" w:color="auto"/>
              <w:bottom w:val="single" w:sz="4" w:space="0" w:color="auto"/>
              <w:right w:val="single" w:sz="4" w:space="0" w:color="auto"/>
            </w:tcBorders>
            <w:shd w:val="clear" w:color="000000" w:fill="FFFFFF"/>
            <w:vAlign w:val="center"/>
            <w:hideMark/>
          </w:tcPr>
          <w:p w14:paraId="6AA865E2" w14:textId="77777777" w:rsidR="00C41938" w:rsidRPr="00390484" w:rsidRDefault="00C41938" w:rsidP="00D960CC">
            <w:pPr>
              <w:jc w:val="center"/>
              <w:rPr>
                <w:color w:val="000000"/>
                <w:sz w:val="20"/>
              </w:rPr>
            </w:pPr>
            <w:r w:rsidRPr="00390484">
              <w:rPr>
                <w:color w:val="000000"/>
                <w:sz w:val="20"/>
              </w:rPr>
              <w:lastRenderedPageBreak/>
              <w:t>5</w:t>
            </w:r>
          </w:p>
        </w:tc>
        <w:tc>
          <w:tcPr>
            <w:tcW w:w="4153" w:type="dxa"/>
            <w:tcBorders>
              <w:top w:val="nil"/>
              <w:left w:val="nil"/>
              <w:bottom w:val="single" w:sz="4" w:space="0" w:color="auto"/>
              <w:right w:val="single" w:sz="4" w:space="0" w:color="auto"/>
            </w:tcBorders>
            <w:shd w:val="clear" w:color="000000" w:fill="FFFFFF"/>
            <w:vAlign w:val="center"/>
            <w:hideMark/>
          </w:tcPr>
          <w:p w14:paraId="59597D3F" w14:textId="77777777" w:rsidR="00C41938" w:rsidRPr="00390484" w:rsidRDefault="00C41938" w:rsidP="00D960CC">
            <w:pPr>
              <w:jc w:val="center"/>
              <w:rPr>
                <w:color w:val="000000"/>
                <w:sz w:val="20"/>
              </w:rPr>
            </w:pPr>
            <w:r w:rsidRPr="00390484">
              <w:rPr>
                <w:color w:val="000000"/>
                <w:sz w:val="20"/>
              </w:rPr>
              <w:t>Специализированные отделения  социально-медицинского обслуживания на    дому для граждан   пенсионного возраста и инвалидов</w:t>
            </w:r>
          </w:p>
        </w:tc>
        <w:tc>
          <w:tcPr>
            <w:tcW w:w="1387" w:type="dxa"/>
            <w:tcBorders>
              <w:top w:val="nil"/>
              <w:left w:val="nil"/>
              <w:bottom w:val="single" w:sz="4" w:space="0" w:color="auto"/>
              <w:right w:val="single" w:sz="4" w:space="0" w:color="auto"/>
            </w:tcBorders>
            <w:shd w:val="clear" w:color="000000" w:fill="FFFFFF"/>
            <w:vAlign w:val="center"/>
            <w:hideMark/>
          </w:tcPr>
          <w:p w14:paraId="5926B42D" w14:textId="77777777" w:rsidR="00C41938" w:rsidRPr="00390484" w:rsidRDefault="00C41938" w:rsidP="00D960CC">
            <w:pPr>
              <w:jc w:val="center"/>
              <w:rPr>
                <w:color w:val="000000"/>
                <w:sz w:val="20"/>
              </w:rPr>
            </w:pPr>
            <w:r w:rsidRPr="00390484">
              <w:rPr>
                <w:color w:val="000000"/>
                <w:sz w:val="20"/>
              </w:rPr>
              <w:t>мест</w:t>
            </w:r>
          </w:p>
        </w:tc>
        <w:tc>
          <w:tcPr>
            <w:tcW w:w="1669" w:type="dxa"/>
            <w:tcBorders>
              <w:top w:val="nil"/>
              <w:left w:val="nil"/>
              <w:bottom w:val="single" w:sz="4" w:space="0" w:color="auto"/>
              <w:right w:val="single" w:sz="4" w:space="0" w:color="auto"/>
            </w:tcBorders>
            <w:shd w:val="clear" w:color="000000" w:fill="FFFFFF"/>
            <w:vAlign w:val="center"/>
            <w:hideMark/>
          </w:tcPr>
          <w:p w14:paraId="3CDAF777" w14:textId="77777777" w:rsidR="00C41938" w:rsidRDefault="00C41938" w:rsidP="00D960CC">
            <w:pPr>
              <w:jc w:val="center"/>
              <w:rPr>
                <w:color w:val="000000"/>
                <w:sz w:val="20"/>
              </w:rPr>
            </w:pPr>
            <w:r>
              <w:rPr>
                <w:color w:val="000000"/>
                <w:sz w:val="20"/>
              </w:rPr>
              <w:t>-</w:t>
            </w:r>
          </w:p>
        </w:tc>
        <w:tc>
          <w:tcPr>
            <w:tcW w:w="2126" w:type="dxa"/>
            <w:gridSpan w:val="2"/>
            <w:tcBorders>
              <w:top w:val="nil"/>
              <w:left w:val="nil"/>
              <w:bottom w:val="single" w:sz="4" w:space="0" w:color="auto"/>
              <w:right w:val="single" w:sz="4" w:space="0" w:color="auto"/>
            </w:tcBorders>
            <w:shd w:val="clear" w:color="auto" w:fill="auto"/>
            <w:noWrap/>
            <w:vAlign w:val="center"/>
            <w:hideMark/>
          </w:tcPr>
          <w:p w14:paraId="37547742" w14:textId="77777777" w:rsidR="00C41938" w:rsidRDefault="00C41938" w:rsidP="00D960CC">
            <w:pPr>
              <w:jc w:val="center"/>
              <w:rPr>
                <w:rFonts w:ascii="Calibri" w:hAnsi="Calibri" w:cs="Calibri"/>
                <w:color w:val="000000"/>
                <w:sz w:val="22"/>
                <w:szCs w:val="22"/>
              </w:rPr>
            </w:pPr>
          </w:p>
        </w:tc>
      </w:tr>
      <w:tr w:rsidR="00C41938" w:rsidRPr="00390484" w14:paraId="4CC03656" w14:textId="77777777" w:rsidTr="00D960CC">
        <w:trPr>
          <w:trHeight w:val="300"/>
          <w:jc w:val="center"/>
        </w:trPr>
        <w:tc>
          <w:tcPr>
            <w:tcW w:w="7695"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14:paraId="6741EBC3" w14:textId="77777777" w:rsidR="00C41938" w:rsidRPr="00390484" w:rsidRDefault="00C41938" w:rsidP="00D960CC">
            <w:pPr>
              <w:jc w:val="center"/>
              <w:rPr>
                <w:b/>
                <w:bCs/>
                <w:color w:val="000000"/>
                <w:sz w:val="20"/>
              </w:rPr>
            </w:pPr>
            <w:r w:rsidRPr="00390484">
              <w:rPr>
                <w:b/>
                <w:bCs/>
                <w:color w:val="000000"/>
                <w:sz w:val="20"/>
              </w:rPr>
              <w:t>Спортивные сооружения</w:t>
            </w:r>
          </w:p>
        </w:tc>
        <w:tc>
          <w:tcPr>
            <w:tcW w:w="2126" w:type="dxa"/>
            <w:gridSpan w:val="2"/>
            <w:tcBorders>
              <w:top w:val="nil"/>
              <w:left w:val="nil"/>
              <w:bottom w:val="single" w:sz="4" w:space="0" w:color="auto"/>
              <w:right w:val="single" w:sz="4" w:space="0" w:color="auto"/>
            </w:tcBorders>
            <w:shd w:val="clear" w:color="auto" w:fill="FFFF00"/>
            <w:noWrap/>
            <w:vAlign w:val="center"/>
            <w:hideMark/>
          </w:tcPr>
          <w:p w14:paraId="66FE81A3" w14:textId="77777777" w:rsidR="00C41938" w:rsidRPr="00390484" w:rsidRDefault="00C41938" w:rsidP="00D960CC">
            <w:pPr>
              <w:jc w:val="center"/>
              <w:rPr>
                <w:rFonts w:ascii="Calibri" w:hAnsi="Calibri" w:cs="Calibri"/>
                <w:color w:val="000000"/>
                <w:sz w:val="22"/>
                <w:szCs w:val="22"/>
              </w:rPr>
            </w:pPr>
          </w:p>
        </w:tc>
      </w:tr>
      <w:tr w:rsidR="00C41938" w:rsidRPr="00390484" w14:paraId="7AF1F32B" w14:textId="77777777" w:rsidTr="00D960CC">
        <w:trPr>
          <w:trHeight w:val="315"/>
          <w:jc w:val="center"/>
        </w:trPr>
        <w:tc>
          <w:tcPr>
            <w:tcW w:w="486" w:type="dxa"/>
            <w:tcBorders>
              <w:top w:val="nil"/>
              <w:left w:val="single" w:sz="4" w:space="0" w:color="auto"/>
              <w:bottom w:val="single" w:sz="4" w:space="0" w:color="auto"/>
              <w:right w:val="single" w:sz="4" w:space="0" w:color="auto"/>
            </w:tcBorders>
            <w:shd w:val="clear" w:color="000000" w:fill="FFFFFF"/>
            <w:vAlign w:val="center"/>
            <w:hideMark/>
          </w:tcPr>
          <w:p w14:paraId="04F15F35" w14:textId="77777777" w:rsidR="00C41938" w:rsidRPr="00390484" w:rsidRDefault="00C41938" w:rsidP="00D960CC">
            <w:pPr>
              <w:jc w:val="center"/>
              <w:rPr>
                <w:color w:val="000000"/>
                <w:sz w:val="20"/>
              </w:rPr>
            </w:pPr>
            <w:r w:rsidRPr="00390484">
              <w:rPr>
                <w:color w:val="000000"/>
                <w:sz w:val="20"/>
              </w:rPr>
              <w:t>1</w:t>
            </w:r>
          </w:p>
        </w:tc>
        <w:tc>
          <w:tcPr>
            <w:tcW w:w="4153" w:type="dxa"/>
            <w:tcBorders>
              <w:top w:val="nil"/>
              <w:left w:val="nil"/>
              <w:bottom w:val="single" w:sz="4" w:space="0" w:color="auto"/>
              <w:right w:val="single" w:sz="4" w:space="0" w:color="auto"/>
            </w:tcBorders>
            <w:shd w:val="clear" w:color="000000" w:fill="FFFFFF"/>
            <w:vAlign w:val="center"/>
            <w:hideMark/>
          </w:tcPr>
          <w:p w14:paraId="3ADE1F30" w14:textId="77777777" w:rsidR="00C41938" w:rsidRPr="00390484" w:rsidRDefault="00C41938" w:rsidP="00D960CC">
            <w:pPr>
              <w:jc w:val="center"/>
              <w:rPr>
                <w:color w:val="000000"/>
                <w:sz w:val="20"/>
              </w:rPr>
            </w:pPr>
            <w:r w:rsidRPr="00390484">
              <w:rPr>
                <w:color w:val="000000"/>
                <w:sz w:val="20"/>
              </w:rPr>
              <w:t>Спортивные залы, в том числе</w:t>
            </w:r>
          </w:p>
        </w:tc>
        <w:tc>
          <w:tcPr>
            <w:tcW w:w="1387" w:type="dxa"/>
            <w:tcBorders>
              <w:top w:val="nil"/>
              <w:left w:val="nil"/>
              <w:bottom w:val="single" w:sz="4" w:space="0" w:color="auto"/>
              <w:right w:val="single" w:sz="4" w:space="0" w:color="auto"/>
            </w:tcBorders>
            <w:shd w:val="clear" w:color="000000" w:fill="FFFFFF"/>
            <w:vAlign w:val="center"/>
            <w:hideMark/>
          </w:tcPr>
          <w:p w14:paraId="765F5158" w14:textId="77777777" w:rsidR="00C41938" w:rsidRPr="00390484" w:rsidRDefault="00C41938" w:rsidP="00D960CC">
            <w:pPr>
              <w:jc w:val="center"/>
              <w:rPr>
                <w:color w:val="000000"/>
                <w:sz w:val="20"/>
              </w:rPr>
            </w:pPr>
            <w:r w:rsidRPr="00390484">
              <w:rPr>
                <w:color w:val="000000"/>
                <w:sz w:val="20"/>
              </w:rPr>
              <w:t>м</w:t>
            </w:r>
            <w:r w:rsidRPr="00390484">
              <w:rPr>
                <w:color w:val="000000"/>
                <w:sz w:val="20"/>
                <w:vertAlign w:val="superscript"/>
              </w:rPr>
              <w:t>2</w:t>
            </w:r>
            <w:r w:rsidRPr="00390484">
              <w:rPr>
                <w:color w:val="000000"/>
                <w:sz w:val="20"/>
              </w:rPr>
              <w:t xml:space="preserve"> </w:t>
            </w:r>
            <w:proofErr w:type="spellStart"/>
            <w:r w:rsidRPr="00390484">
              <w:rPr>
                <w:color w:val="000000"/>
                <w:sz w:val="20"/>
              </w:rPr>
              <w:t>площ</w:t>
            </w:r>
            <w:proofErr w:type="spellEnd"/>
            <w:r w:rsidRPr="00390484">
              <w:rPr>
                <w:color w:val="000000"/>
                <w:sz w:val="20"/>
              </w:rPr>
              <w:t>. зала</w:t>
            </w:r>
          </w:p>
        </w:tc>
        <w:tc>
          <w:tcPr>
            <w:tcW w:w="1669" w:type="dxa"/>
            <w:tcBorders>
              <w:top w:val="nil"/>
              <w:left w:val="nil"/>
              <w:bottom w:val="single" w:sz="4" w:space="0" w:color="auto"/>
              <w:right w:val="single" w:sz="4" w:space="0" w:color="auto"/>
            </w:tcBorders>
            <w:shd w:val="clear" w:color="000000" w:fill="FFFFFF"/>
            <w:vAlign w:val="center"/>
            <w:hideMark/>
          </w:tcPr>
          <w:p w14:paraId="41C0A62A" w14:textId="77777777" w:rsidR="00C41938" w:rsidRPr="00390484" w:rsidRDefault="00C41938" w:rsidP="00D960CC">
            <w:pPr>
              <w:jc w:val="center"/>
              <w:rPr>
                <w:color w:val="000000"/>
                <w:sz w:val="20"/>
              </w:rPr>
            </w:pPr>
            <w:r w:rsidRPr="00390484">
              <w:rPr>
                <w:color w:val="000000"/>
                <w:sz w:val="20"/>
              </w:rPr>
              <w:t>-</w:t>
            </w:r>
          </w:p>
        </w:tc>
        <w:tc>
          <w:tcPr>
            <w:tcW w:w="2126" w:type="dxa"/>
            <w:gridSpan w:val="2"/>
            <w:tcBorders>
              <w:top w:val="nil"/>
              <w:left w:val="nil"/>
              <w:bottom w:val="single" w:sz="4" w:space="0" w:color="auto"/>
              <w:right w:val="single" w:sz="4" w:space="0" w:color="auto"/>
            </w:tcBorders>
            <w:shd w:val="clear" w:color="auto" w:fill="auto"/>
            <w:noWrap/>
            <w:vAlign w:val="center"/>
            <w:hideMark/>
          </w:tcPr>
          <w:p w14:paraId="16B36337" w14:textId="77777777" w:rsidR="00C41938" w:rsidRPr="00390484" w:rsidRDefault="00C41938" w:rsidP="00D960CC">
            <w:pPr>
              <w:jc w:val="center"/>
              <w:rPr>
                <w:rFonts w:ascii="Calibri" w:hAnsi="Calibri" w:cs="Calibri"/>
                <w:color w:val="000000"/>
                <w:sz w:val="22"/>
                <w:szCs w:val="22"/>
              </w:rPr>
            </w:pPr>
          </w:p>
        </w:tc>
      </w:tr>
      <w:tr w:rsidR="00C41938" w:rsidRPr="00390484" w14:paraId="2694DAC1" w14:textId="77777777" w:rsidTr="00D960CC">
        <w:trPr>
          <w:trHeight w:val="300"/>
          <w:jc w:val="center"/>
        </w:trPr>
        <w:tc>
          <w:tcPr>
            <w:tcW w:w="7695"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14:paraId="2F0AAFAF" w14:textId="77777777" w:rsidR="00C41938" w:rsidRPr="00390484" w:rsidRDefault="00C41938" w:rsidP="00D960CC">
            <w:pPr>
              <w:jc w:val="center"/>
              <w:rPr>
                <w:b/>
                <w:bCs/>
                <w:color w:val="000000"/>
                <w:sz w:val="20"/>
              </w:rPr>
            </w:pPr>
            <w:r w:rsidRPr="00390484">
              <w:rPr>
                <w:b/>
                <w:bCs/>
                <w:color w:val="000000"/>
                <w:sz w:val="20"/>
              </w:rPr>
              <w:t>Учреждения культуры</w:t>
            </w:r>
          </w:p>
        </w:tc>
        <w:tc>
          <w:tcPr>
            <w:tcW w:w="2126" w:type="dxa"/>
            <w:gridSpan w:val="2"/>
            <w:tcBorders>
              <w:top w:val="nil"/>
              <w:left w:val="nil"/>
              <w:bottom w:val="single" w:sz="4" w:space="0" w:color="auto"/>
              <w:right w:val="single" w:sz="4" w:space="0" w:color="auto"/>
            </w:tcBorders>
            <w:shd w:val="clear" w:color="auto" w:fill="FFFF00"/>
            <w:noWrap/>
            <w:vAlign w:val="center"/>
            <w:hideMark/>
          </w:tcPr>
          <w:p w14:paraId="4802982D" w14:textId="77777777" w:rsidR="00C41938" w:rsidRPr="00390484" w:rsidRDefault="00C41938" w:rsidP="00D960CC">
            <w:pPr>
              <w:jc w:val="center"/>
              <w:rPr>
                <w:rFonts w:ascii="Calibri" w:hAnsi="Calibri" w:cs="Calibri"/>
                <w:color w:val="000000"/>
                <w:sz w:val="22"/>
                <w:szCs w:val="22"/>
              </w:rPr>
            </w:pPr>
          </w:p>
        </w:tc>
      </w:tr>
      <w:tr w:rsidR="00C41938" w:rsidRPr="00390484" w14:paraId="7B26B39A" w14:textId="77777777" w:rsidTr="00D960CC">
        <w:trPr>
          <w:trHeight w:val="300"/>
          <w:jc w:val="center"/>
        </w:trPr>
        <w:tc>
          <w:tcPr>
            <w:tcW w:w="486" w:type="dxa"/>
            <w:tcBorders>
              <w:top w:val="nil"/>
              <w:left w:val="single" w:sz="4" w:space="0" w:color="auto"/>
              <w:bottom w:val="single" w:sz="4" w:space="0" w:color="auto"/>
              <w:right w:val="single" w:sz="4" w:space="0" w:color="auto"/>
            </w:tcBorders>
            <w:shd w:val="clear" w:color="000000" w:fill="FFFFFF"/>
            <w:vAlign w:val="center"/>
            <w:hideMark/>
          </w:tcPr>
          <w:p w14:paraId="3798E0E0" w14:textId="77777777" w:rsidR="00C41938" w:rsidRPr="00390484" w:rsidRDefault="00C41938" w:rsidP="00D960CC">
            <w:pPr>
              <w:jc w:val="center"/>
              <w:rPr>
                <w:color w:val="000000"/>
                <w:sz w:val="20"/>
              </w:rPr>
            </w:pPr>
            <w:r w:rsidRPr="00390484">
              <w:rPr>
                <w:color w:val="000000"/>
                <w:sz w:val="20"/>
              </w:rPr>
              <w:t>1</w:t>
            </w:r>
          </w:p>
        </w:tc>
        <w:tc>
          <w:tcPr>
            <w:tcW w:w="4153" w:type="dxa"/>
            <w:tcBorders>
              <w:top w:val="nil"/>
              <w:left w:val="single" w:sz="4" w:space="0" w:color="auto"/>
              <w:bottom w:val="single" w:sz="4" w:space="0" w:color="auto"/>
              <w:right w:val="single" w:sz="4" w:space="0" w:color="auto"/>
            </w:tcBorders>
            <w:shd w:val="clear" w:color="000000" w:fill="FFFFFF"/>
            <w:vAlign w:val="center"/>
            <w:hideMark/>
          </w:tcPr>
          <w:p w14:paraId="7EF7C524" w14:textId="77777777" w:rsidR="00C41938" w:rsidRPr="00390484" w:rsidRDefault="00C41938" w:rsidP="00D960CC">
            <w:pPr>
              <w:jc w:val="center"/>
              <w:rPr>
                <w:color w:val="000000"/>
                <w:sz w:val="20"/>
              </w:rPr>
            </w:pPr>
            <w:r w:rsidRPr="00390484">
              <w:rPr>
                <w:color w:val="000000"/>
                <w:sz w:val="20"/>
              </w:rPr>
              <w:t>Клубы сельских поселений</w:t>
            </w:r>
          </w:p>
        </w:tc>
        <w:tc>
          <w:tcPr>
            <w:tcW w:w="1387" w:type="dxa"/>
            <w:tcBorders>
              <w:top w:val="nil"/>
              <w:left w:val="single" w:sz="4" w:space="0" w:color="auto"/>
              <w:bottom w:val="single" w:sz="4" w:space="0" w:color="auto"/>
              <w:right w:val="single" w:sz="4" w:space="0" w:color="auto"/>
            </w:tcBorders>
            <w:shd w:val="clear" w:color="000000" w:fill="FFFFFF"/>
            <w:vAlign w:val="center"/>
            <w:hideMark/>
          </w:tcPr>
          <w:p w14:paraId="0252F922" w14:textId="77777777" w:rsidR="00C41938" w:rsidRPr="00390484" w:rsidRDefault="00C41938" w:rsidP="00D960CC">
            <w:pPr>
              <w:jc w:val="center"/>
              <w:rPr>
                <w:color w:val="000000"/>
                <w:sz w:val="20"/>
              </w:rPr>
            </w:pPr>
            <w:r w:rsidRPr="00390484">
              <w:rPr>
                <w:color w:val="000000"/>
                <w:sz w:val="20"/>
              </w:rPr>
              <w:t>объект</w:t>
            </w:r>
          </w:p>
        </w:tc>
        <w:tc>
          <w:tcPr>
            <w:tcW w:w="1669" w:type="dxa"/>
            <w:tcBorders>
              <w:top w:val="nil"/>
              <w:left w:val="single" w:sz="4" w:space="0" w:color="auto"/>
              <w:bottom w:val="single" w:sz="4" w:space="0" w:color="auto"/>
              <w:right w:val="single" w:sz="4" w:space="0" w:color="auto"/>
            </w:tcBorders>
            <w:shd w:val="clear" w:color="000000" w:fill="FFFFFF"/>
            <w:vAlign w:val="center"/>
            <w:hideMark/>
          </w:tcPr>
          <w:p w14:paraId="442C34FD" w14:textId="77777777" w:rsidR="00C41938" w:rsidRPr="00390484" w:rsidRDefault="00C41938" w:rsidP="00D960CC">
            <w:pPr>
              <w:jc w:val="center"/>
              <w:rPr>
                <w:color w:val="000000"/>
                <w:sz w:val="20"/>
              </w:rPr>
            </w:pPr>
            <w:r>
              <w:rPr>
                <w:color w:val="000000"/>
                <w:sz w:val="20"/>
              </w:rPr>
              <w:t>2</w:t>
            </w:r>
          </w:p>
        </w:tc>
        <w:tc>
          <w:tcPr>
            <w:tcW w:w="2126" w:type="dxa"/>
            <w:gridSpan w:val="2"/>
            <w:tcBorders>
              <w:top w:val="nil"/>
              <w:left w:val="nil"/>
              <w:bottom w:val="single" w:sz="4" w:space="0" w:color="auto"/>
              <w:right w:val="single" w:sz="4" w:space="0" w:color="auto"/>
            </w:tcBorders>
            <w:shd w:val="clear" w:color="auto" w:fill="auto"/>
            <w:noWrap/>
            <w:vAlign w:val="center"/>
            <w:hideMark/>
          </w:tcPr>
          <w:p w14:paraId="6EF9AB1F" w14:textId="77777777" w:rsidR="00C41938" w:rsidRPr="00390484" w:rsidRDefault="00C41938" w:rsidP="00D960CC">
            <w:pPr>
              <w:jc w:val="center"/>
              <w:rPr>
                <w:rFonts w:ascii="Calibri" w:hAnsi="Calibri" w:cs="Calibri"/>
                <w:color w:val="000000"/>
                <w:sz w:val="22"/>
                <w:szCs w:val="22"/>
              </w:rPr>
            </w:pPr>
            <w:r>
              <w:rPr>
                <w:rFonts w:ascii="Calibri" w:hAnsi="Calibri" w:cs="Calibri"/>
                <w:color w:val="000000"/>
                <w:sz w:val="22"/>
                <w:szCs w:val="22"/>
              </w:rPr>
              <w:t>1</w:t>
            </w:r>
          </w:p>
        </w:tc>
      </w:tr>
      <w:tr w:rsidR="00C41938" w:rsidRPr="00390484" w14:paraId="0243422C" w14:textId="77777777" w:rsidTr="00D960CC">
        <w:trPr>
          <w:trHeight w:val="367"/>
          <w:jc w:val="center"/>
        </w:trPr>
        <w:tc>
          <w:tcPr>
            <w:tcW w:w="486" w:type="dxa"/>
            <w:tcBorders>
              <w:top w:val="nil"/>
              <w:left w:val="single" w:sz="4" w:space="0" w:color="auto"/>
              <w:bottom w:val="single" w:sz="4" w:space="0" w:color="auto"/>
              <w:right w:val="single" w:sz="4" w:space="0" w:color="auto"/>
            </w:tcBorders>
            <w:shd w:val="clear" w:color="000000" w:fill="FFFFFF"/>
            <w:vAlign w:val="center"/>
            <w:hideMark/>
          </w:tcPr>
          <w:p w14:paraId="16C51827" w14:textId="77777777" w:rsidR="00C41938" w:rsidRPr="00390484" w:rsidRDefault="00C41938" w:rsidP="00D960CC">
            <w:pPr>
              <w:jc w:val="center"/>
              <w:rPr>
                <w:color w:val="000000"/>
                <w:sz w:val="20"/>
              </w:rPr>
            </w:pPr>
            <w:r w:rsidRPr="00390484">
              <w:rPr>
                <w:color w:val="000000"/>
                <w:sz w:val="20"/>
              </w:rPr>
              <w:t>2</w:t>
            </w:r>
          </w:p>
        </w:tc>
        <w:tc>
          <w:tcPr>
            <w:tcW w:w="4153" w:type="dxa"/>
            <w:tcBorders>
              <w:top w:val="nil"/>
              <w:left w:val="nil"/>
              <w:bottom w:val="single" w:sz="4" w:space="0" w:color="auto"/>
              <w:right w:val="single" w:sz="4" w:space="0" w:color="auto"/>
            </w:tcBorders>
            <w:shd w:val="clear" w:color="000000" w:fill="FFFFFF"/>
            <w:vAlign w:val="center"/>
            <w:hideMark/>
          </w:tcPr>
          <w:p w14:paraId="223C57BA" w14:textId="77777777" w:rsidR="00C41938" w:rsidRPr="00390484" w:rsidRDefault="00C41938" w:rsidP="00D960CC">
            <w:pPr>
              <w:jc w:val="center"/>
              <w:rPr>
                <w:color w:val="000000"/>
                <w:sz w:val="20"/>
              </w:rPr>
            </w:pPr>
            <w:r w:rsidRPr="00390484">
              <w:rPr>
                <w:color w:val="000000"/>
                <w:sz w:val="20"/>
              </w:rPr>
              <w:t>Сельские массовые библиотеки</w:t>
            </w:r>
          </w:p>
        </w:tc>
        <w:tc>
          <w:tcPr>
            <w:tcW w:w="1387" w:type="dxa"/>
            <w:tcBorders>
              <w:top w:val="nil"/>
              <w:left w:val="nil"/>
              <w:bottom w:val="single" w:sz="4" w:space="0" w:color="auto"/>
              <w:right w:val="single" w:sz="4" w:space="0" w:color="auto"/>
            </w:tcBorders>
            <w:shd w:val="clear" w:color="000000" w:fill="FFFFFF"/>
            <w:vAlign w:val="center"/>
            <w:hideMark/>
          </w:tcPr>
          <w:p w14:paraId="7FFE3FF3" w14:textId="77777777" w:rsidR="00C41938" w:rsidRPr="00390484" w:rsidRDefault="00C41938" w:rsidP="00D960CC">
            <w:pPr>
              <w:jc w:val="center"/>
              <w:rPr>
                <w:color w:val="000000"/>
                <w:sz w:val="20"/>
              </w:rPr>
            </w:pPr>
            <w:r w:rsidRPr="00390484">
              <w:rPr>
                <w:color w:val="000000"/>
                <w:sz w:val="20"/>
              </w:rPr>
              <w:t>объект</w:t>
            </w:r>
          </w:p>
        </w:tc>
        <w:tc>
          <w:tcPr>
            <w:tcW w:w="1669" w:type="dxa"/>
            <w:tcBorders>
              <w:top w:val="nil"/>
              <w:left w:val="nil"/>
              <w:bottom w:val="single" w:sz="4" w:space="0" w:color="auto"/>
              <w:right w:val="single" w:sz="4" w:space="0" w:color="auto"/>
            </w:tcBorders>
            <w:shd w:val="clear" w:color="000000" w:fill="FFFFFF"/>
            <w:vAlign w:val="center"/>
            <w:hideMark/>
          </w:tcPr>
          <w:p w14:paraId="57E8551F" w14:textId="77777777" w:rsidR="00C41938" w:rsidRPr="00390484" w:rsidRDefault="00C41938" w:rsidP="00D960CC">
            <w:pPr>
              <w:jc w:val="center"/>
              <w:rPr>
                <w:color w:val="000000"/>
                <w:sz w:val="20"/>
              </w:rPr>
            </w:pPr>
            <w:r>
              <w:rPr>
                <w:color w:val="000000"/>
                <w:sz w:val="20"/>
              </w:rPr>
              <w:t>2</w:t>
            </w:r>
          </w:p>
        </w:tc>
        <w:tc>
          <w:tcPr>
            <w:tcW w:w="2126" w:type="dxa"/>
            <w:gridSpan w:val="2"/>
            <w:tcBorders>
              <w:top w:val="nil"/>
              <w:left w:val="nil"/>
              <w:bottom w:val="single" w:sz="4" w:space="0" w:color="auto"/>
              <w:right w:val="single" w:sz="4" w:space="0" w:color="auto"/>
            </w:tcBorders>
            <w:shd w:val="clear" w:color="auto" w:fill="auto"/>
            <w:noWrap/>
            <w:vAlign w:val="center"/>
            <w:hideMark/>
          </w:tcPr>
          <w:p w14:paraId="07166C3E" w14:textId="77777777" w:rsidR="00C41938" w:rsidRPr="00390484" w:rsidRDefault="00C41938" w:rsidP="00D960CC">
            <w:pPr>
              <w:jc w:val="center"/>
              <w:rPr>
                <w:rFonts w:ascii="Calibri" w:hAnsi="Calibri" w:cs="Calibri"/>
                <w:color w:val="000000"/>
                <w:sz w:val="22"/>
                <w:szCs w:val="22"/>
              </w:rPr>
            </w:pPr>
            <w:r>
              <w:rPr>
                <w:rFonts w:ascii="Calibri" w:hAnsi="Calibri" w:cs="Calibri"/>
                <w:color w:val="000000"/>
                <w:sz w:val="22"/>
                <w:szCs w:val="22"/>
              </w:rPr>
              <w:t>0</w:t>
            </w:r>
          </w:p>
        </w:tc>
      </w:tr>
      <w:tr w:rsidR="00C41938" w:rsidRPr="00390484" w14:paraId="1C4B9AB5" w14:textId="77777777" w:rsidTr="00D960CC">
        <w:trPr>
          <w:trHeight w:val="465"/>
          <w:jc w:val="center"/>
        </w:trPr>
        <w:tc>
          <w:tcPr>
            <w:tcW w:w="7695"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14:paraId="694E3593" w14:textId="77777777" w:rsidR="00C41938" w:rsidRPr="00390484" w:rsidRDefault="00C41938" w:rsidP="00D960CC">
            <w:pPr>
              <w:jc w:val="center"/>
              <w:rPr>
                <w:b/>
                <w:bCs/>
                <w:color w:val="000000"/>
                <w:sz w:val="20"/>
              </w:rPr>
            </w:pPr>
            <w:r w:rsidRPr="00390484">
              <w:rPr>
                <w:b/>
                <w:bCs/>
                <w:color w:val="000000"/>
                <w:sz w:val="20"/>
              </w:rPr>
              <w:t>Предприятия торговли, общественного питания и бытового обслуживания</w:t>
            </w:r>
          </w:p>
        </w:tc>
        <w:tc>
          <w:tcPr>
            <w:tcW w:w="2126" w:type="dxa"/>
            <w:gridSpan w:val="2"/>
            <w:tcBorders>
              <w:top w:val="nil"/>
              <w:left w:val="nil"/>
              <w:bottom w:val="single" w:sz="4" w:space="0" w:color="auto"/>
              <w:right w:val="single" w:sz="4" w:space="0" w:color="auto"/>
            </w:tcBorders>
            <w:shd w:val="clear" w:color="auto" w:fill="FFFF00"/>
            <w:noWrap/>
            <w:vAlign w:val="center"/>
            <w:hideMark/>
          </w:tcPr>
          <w:p w14:paraId="786A2CF5" w14:textId="77777777" w:rsidR="00C41938" w:rsidRPr="00390484" w:rsidRDefault="00C41938" w:rsidP="00D960CC">
            <w:pPr>
              <w:jc w:val="center"/>
              <w:rPr>
                <w:rFonts w:ascii="Calibri" w:hAnsi="Calibri" w:cs="Calibri"/>
                <w:color w:val="000000"/>
                <w:sz w:val="22"/>
                <w:szCs w:val="22"/>
              </w:rPr>
            </w:pPr>
          </w:p>
        </w:tc>
      </w:tr>
      <w:tr w:rsidR="00C41938" w:rsidRPr="00390484" w14:paraId="0FDA3CEC" w14:textId="77777777" w:rsidTr="00D960CC">
        <w:trPr>
          <w:trHeight w:val="300"/>
          <w:jc w:val="center"/>
        </w:trPr>
        <w:tc>
          <w:tcPr>
            <w:tcW w:w="486" w:type="dxa"/>
            <w:tcBorders>
              <w:top w:val="nil"/>
              <w:left w:val="single" w:sz="4" w:space="0" w:color="auto"/>
              <w:bottom w:val="single" w:sz="4" w:space="0" w:color="auto"/>
              <w:right w:val="single" w:sz="4" w:space="0" w:color="auto"/>
            </w:tcBorders>
            <w:shd w:val="clear" w:color="000000" w:fill="FFFFFF"/>
            <w:vAlign w:val="center"/>
            <w:hideMark/>
          </w:tcPr>
          <w:p w14:paraId="1B7AD438" w14:textId="77777777" w:rsidR="00C41938" w:rsidRPr="00390484" w:rsidRDefault="00C41938" w:rsidP="00D960CC">
            <w:pPr>
              <w:jc w:val="center"/>
              <w:rPr>
                <w:color w:val="000000"/>
                <w:sz w:val="20"/>
              </w:rPr>
            </w:pPr>
            <w:r w:rsidRPr="00390484">
              <w:rPr>
                <w:color w:val="000000"/>
                <w:sz w:val="20"/>
              </w:rPr>
              <w:t>1</w:t>
            </w:r>
          </w:p>
        </w:tc>
        <w:tc>
          <w:tcPr>
            <w:tcW w:w="4153" w:type="dxa"/>
            <w:tcBorders>
              <w:top w:val="nil"/>
              <w:left w:val="nil"/>
              <w:bottom w:val="single" w:sz="4" w:space="0" w:color="auto"/>
              <w:right w:val="single" w:sz="4" w:space="0" w:color="auto"/>
            </w:tcBorders>
            <w:shd w:val="clear" w:color="000000" w:fill="FFFFFF"/>
            <w:vAlign w:val="center"/>
            <w:hideMark/>
          </w:tcPr>
          <w:p w14:paraId="522C203D" w14:textId="77777777" w:rsidR="00C41938" w:rsidRPr="00390484" w:rsidRDefault="00C41938" w:rsidP="00D960CC">
            <w:pPr>
              <w:jc w:val="center"/>
              <w:rPr>
                <w:color w:val="000000"/>
                <w:sz w:val="20"/>
              </w:rPr>
            </w:pPr>
            <w:r w:rsidRPr="00390484">
              <w:rPr>
                <w:color w:val="000000"/>
                <w:sz w:val="20"/>
              </w:rPr>
              <w:t>Магазины</w:t>
            </w:r>
          </w:p>
        </w:tc>
        <w:tc>
          <w:tcPr>
            <w:tcW w:w="1387" w:type="dxa"/>
            <w:tcBorders>
              <w:top w:val="nil"/>
              <w:left w:val="nil"/>
              <w:bottom w:val="single" w:sz="4" w:space="0" w:color="auto"/>
              <w:right w:val="single" w:sz="4" w:space="0" w:color="auto"/>
            </w:tcBorders>
            <w:shd w:val="clear" w:color="000000" w:fill="FFFFFF"/>
            <w:vAlign w:val="center"/>
            <w:hideMark/>
          </w:tcPr>
          <w:p w14:paraId="01DDB156" w14:textId="77777777" w:rsidR="00C41938" w:rsidRPr="00390484" w:rsidRDefault="00C41938" w:rsidP="00D960CC">
            <w:pPr>
              <w:jc w:val="center"/>
              <w:rPr>
                <w:color w:val="000000"/>
                <w:sz w:val="20"/>
              </w:rPr>
            </w:pPr>
            <w:r w:rsidRPr="00390484">
              <w:rPr>
                <w:color w:val="000000"/>
                <w:sz w:val="20"/>
              </w:rPr>
              <w:t>м2</w:t>
            </w:r>
          </w:p>
        </w:tc>
        <w:tc>
          <w:tcPr>
            <w:tcW w:w="1669" w:type="dxa"/>
            <w:tcBorders>
              <w:top w:val="nil"/>
              <w:left w:val="nil"/>
              <w:bottom w:val="single" w:sz="4" w:space="0" w:color="auto"/>
              <w:right w:val="single" w:sz="4" w:space="0" w:color="auto"/>
            </w:tcBorders>
            <w:shd w:val="clear" w:color="000000" w:fill="FFFFFF"/>
            <w:vAlign w:val="center"/>
            <w:hideMark/>
          </w:tcPr>
          <w:p w14:paraId="30E8D64F" w14:textId="77777777" w:rsidR="00C41938" w:rsidRDefault="00C41938" w:rsidP="00D960CC">
            <w:pPr>
              <w:jc w:val="center"/>
              <w:rPr>
                <w:color w:val="000000"/>
                <w:sz w:val="20"/>
              </w:rPr>
            </w:pPr>
            <w:r>
              <w:rPr>
                <w:color w:val="000000"/>
                <w:sz w:val="20"/>
              </w:rPr>
              <w:t>96</w:t>
            </w:r>
          </w:p>
        </w:tc>
        <w:tc>
          <w:tcPr>
            <w:tcW w:w="2126" w:type="dxa"/>
            <w:gridSpan w:val="2"/>
            <w:tcBorders>
              <w:top w:val="nil"/>
              <w:left w:val="nil"/>
              <w:bottom w:val="single" w:sz="4" w:space="0" w:color="auto"/>
              <w:right w:val="single" w:sz="4" w:space="0" w:color="auto"/>
            </w:tcBorders>
            <w:shd w:val="clear" w:color="auto" w:fill="auto"/>
            <w:noWrap/>
            <w:vAlign w:val="center"/>
            <w:hideMark/>
          </w:tcPr>
          <w:p w14:paraId="6F7252AA" w14:textId="77777777" w:rsidR="00C41938" w:rsidRDefault="00C41938" w:rsidP="00D960CC">
            <w:pPr>
              <w:jc w:val="center"/>
              <w:rPr>
                <w:rFonts w:ascii="Calibri" w:hAnsi="Calibri" w:cs="Calibri"/>
                <w:color w:val="000000"/>
                <w:sz w:val="22"/>
                <w:szCs w:val="22"/>
              </w:rPr>
            </w:pPr>
            <w:r>
              <w:rPr>
                <w:rFonts w:ascii="Calibri" w:hAnsi="Calibri" w:cs="Calibri"/>
                <w:color w:val="000000"/>
                <w:sz w:val="22"/>
                <w:szCs w:val="22"/>
              </w:rPr>
              <w:t>96</w:t>
            </w:r>
          </w:p>
        </w:tc>
      </w:tr>
      <w:tr w:rsidR="00C41938" w:rsidRPr="00390484" w14:paraId="6B3A896B" w14:textId="77777777" w:rsidTr="00D960CC">
        <w:trPr>
          <w:trHeight w:val="233"/>
          <w:jc w:val="center"/>
        </w:trPr>
        <w:tc>
          <w:tcPr>
            <w:tcW w:w="486" w:type="dxa"/>
            <w:tcBorders>
              <w:top w:val="nil"/>
              <w:left w:val="single" w:sz="4" w:space="0" w:color="auto"/>
              <w:bottom w:val="single" w:sz="4" w:space="0" w:color="auto"/>
              <w:right w:val="single" w:sz="4" w:space="0" w:color="auto"/>
            </w:tcBorders>
            <w:shd w:val="clear" w:color="000000" w:fill="FFFFFF"/>
            <w:vAlign w:val="center"/>
            <w:hideMark/>
          </w:tcPr>
          <w:p w14:paraId="425FD245" w14:textId="77777777" w:rsidR="00C41938" w:rsidRPr="00390484" w:rsidRDefault="00C41938" w:rsidP="00D960CC">
            <w:pPr>
              <w:jc w:val="center"/>
              <w:rPr>
                <w:color w:val="000000"/>
                <w:sz w:val="20"/>
              </w:rPr>
            </w:pPr>
            <w:r w:rsidRPr="00390484">
              <w:rPr>
                <w:color w:val="000000"/>
                <w:sz w:val="20"/>
              </w:rPr>
              <w:t>2</w:t>
            </w:r>
          </w:p>
        </w:tc>
        <w:tc>
          <w:tcPr>
            <w:tcW w:w="4153" w:type="dxa"/>
            <w:tcBorders>
              <w:top w:val="nil"/>
              <w:left w:val="nil"/>
              <w:bottom w:val="single" w:sz="4" w:space="0" w:color="auto"/>
              <w:right w:val="single" w:sz="4" w:space="0" w:color="auto"/>
            </w:tcBorders>
            <w:shd w:val="clear" w:color="000000" w:fill="FFFFFF"/>
            <w:vAlign w:val="center"/>
            <w:hideMark/>
          </w:tcPr>
          <w:p w14:paraId="7112852B" w14:textId="77777777" w:rsidR="00C41938" w:rsidRPr="00390484" w:rsidRDefault="00C41938" w:rsidP="00D960CC">
            <w:pPr>
              <w:jc w:val="center"/>
              <w:rPr>
                <w:color w:val="000000"/>
                <w:sz w:val="20"/>
              </w:rPr>
            </w:pPr>
            <w:r w:rsidRPr="00390484">
              <w:rPr>
                <w:color w:val="000000"/>
                <w:sz w:val="20"/>
              </w:rPr>
              <w:t>Предприятия бытового обслуживания</w:t>
            </w:r>
          </w:p>
        </w:tc>
        <w:tc>
          <w:tcPr>
            <w:tcW w:w="1387" w:type="dxa"/>
            <w:tcBorders>
              <w:top w:val="nil"/>
              <w:left w:val="nil"/>
              <w:bottom w:val="single" w:sz="4" w:space="0" w:color="auto"/>
              <w:right w:val="single" w:sz="4" w:space="0" w:color="auto"/>
            </w:tcBorders>
            <w:shd w:val="clear" w:color="000000" w:fill="FFFFFF"/>
            <w:vAlign w:val="center"/>
            <w:hideMark/>
          </w:tcPr>
          <w:p w14:paraId="6E8BB63C" w14:textId="77777777" w:rsidR="00C41938" w:rsidRPr="00390484" w:rsidRDefault="00C41938" w:rsidP="00D960CC">
            <w:pPr>
              <w:jc w:val="center"/>
              <w:rPr>
                <w:color w:val="000000"/>
                <w:sz w:val="20"/>
              </w:rPr>
            </w:pPr>
            <w:r w:rsidRPr="00390484">
              <w:rPr>
                <w:color w:val="000000"/>
                <w:sz w:val="20"/>
              </w:rPr>
              <w:t>м2</w:t>
            </w:r>
          </w:p>
        </w:tc>
        <w:tc>
          <w:tcPr>
            <w:tcW w:w="1669" w:type="dxa"/>
            <w:tcBorders>
              <w:top w:val="nil"/>
              <w:left w:val="nil"/>
              <w:bottom w:val="single" w:sz="4" w:space="0" w:color="auto"/>
              <w:right w:val="single" w:sz="4" w:space="0" w:color="auto"/>
            </w:tcBorders>
            <w:shd w:val="clear" w:color="000000" w:fill="FFFFFF"/>
            <w:vAlign w:val="center"/>
            <w:hideMark/>
          </w:tcPr>
          <w:p w14:paraId="00DB0021" w14:textId="77777777" w:rsidR="00C41938" w:rsidRDefault="00C41938" w:rsidP="00D960CC">
            <w:pPr>
              <w:jc w:val="center"/>
              <w:rPr>
                <w:color w:val="000000"/>
                <w:sz w:val="20"/>
              </w:rPr>
            </w:pPr>
            <w:r>
              <w:rPr>
                <w:color w:val="000000"/>
                <w:sz w:val="20"/>
              </w:rPr>
              <w:t>0</w:t>
            </w:r>
          </w:p>
        </w:tc>
        <w:tc>
          <w:tcPr>
            <w:tcW w:w="2126" w:type="dxa"/>
            <w:gridSpan w:val="2"/>
            <w:tcBorders>
              <w:top w:val="nil"/>
              <w:left w:val="nil"/>
              <w:bottom w:val="single" w:sz="4" w:space="0" w:color="auto"/>
              <w:right w:val="single" w:sz="4" w:space="0" w:color="auto"/>
            </w:tcBorders>
            <w:shd w:val="clear" w:color="auto" w:fill="auto"/>
            <w:noWrap/>
            <w:vAlign w:val="center"/>
            <w:hideMark/>
          </w:tcPr>
          <w:p w14:paraId="6CA0ADDB" w14:textId="77777777" w:rsidR="00C41938" w:rsidRDefault="00C41938" w:rsidP="00D960CC">
            <w:pPr>
              <w:jc w:val="center"/>
              <w:rPr>
                <w:rFonts w:ascii="Calibri" w:hAnsi="Calibri" w:cs="Calibri"/>
                <w:color w:val="000000"/>
                <w:sz w:val="22"/>
                <w:szCs w:val="22"/>
              </w:rPr>
            </w:pPr>
            <w:r>
              <w:rPr>
                <w:rFonts w:ascii="Calibri" w:hAnsi="Calibri" w:cs="Calibri"/>
                <w:color w:val="000000"/>
                <w:sz w:val="22"/>
                <w:szCs w:val="22"/>
              </w:rPr>
              <w:t>0</w:t>
            </w:r>
          </w:p>
        </w:tc>
      </w:tr>
      <w:tr w:rsidR="00C41938" w:rsidRPr="00390484" w14:paraId="0BAE3785" w14:textId="77777777" w:rsidTr="00D960CC">
        <w:trPr>
          <w:trHeight w:val="407"/>
          <w:jc w:val="center"/>
        </w:trPr>
        <w:tc>
          <w:tcPr>
            <w:tcW w:w="486" w:type="dxa"/>
            <w:tcBorders>
              <w:top w:val="nil"/>
              <w:left w:val="single" w:sz="4" w:space="0" w:color="auto"/>
              <w:bottom w:val="single" w:sz="4" w:space="0" w:color="auto"/>
              <w:right w:val="single" w:sz="4" w:space="0" w:color="auto"/>
            </w:tcBorders>
            <w:shd w:val="clear" w:color="000000" w:fill="FFFFFF"/>
            <w:vAlign w:val="center"/>
            <w:hideMark/>
          </w:tcPr>
          <w:p w14:paraId="3FB6B19A" w14:textId="77777777" w:rsidR="00C41938" w:rsidRPr="00390484" w:rsidRDefault="00C41938" w:rsidP="00D960CC">
            <w:pPr>
              <w:jc w:val="center"/>
              <w:rPr>
                <w:color w:val="000000"/>
                <w:sz w:val="20"/>
              </w:rPr>
            </w:pPr>
            <w:r w:rsidRPr="00390484">
              <w:rPr>
                <w:color w:val="000000"/>
                <w:sz w:val="20"/>
              </w:rPr>
              <w:t>3</w:t>
            </w:r>
          </w:p>
        </w:tc>
        <w:tc>
          <w:tcPr>
            <w:tcW w:w="4153" w:type="dxa"/>
            <w:tcBorders>
              <w:top w:val="nil"/>
              <w:left w:val="nil"/>
              <w:bottom w:val="single" w:sz="4" w:space="0" w:color="auto"/>
              <w:right w:val="single" w:sz="4" w:space="0" w:color="auto"/>
            </w:tcBorders>
            <w:shd w:val="clear" w:color="000000" w:fill="FFFFFF"/>
            <w:vAlign w:val="center"/>
            <w:hideMark/>
          </w:tcPr>
          <w:p w14:paraId="5EC831CB" w14:textId="77777777" w:rsidR="00C41938" w:rsidRPr="00390484" w:rsidRDefault="00C41938" w:rsidP="00D960CC">
            <w:pPr>
              <w:jc w:val="center"/>
              <w:rPr>
                <w:color w:val="000000"/>
                <w:sz w:val="20"/>
              </w:rPr>
            </w:pPr>
            <w:r w:rsidRPr="00390484">
              <w:rPr>
                <w:color w:val="000000"/>
                <w:sz w:val="20"/>
              </w:rPr>
              <w:t>Предприятия общественного питания</w:t>
            </w:r>
          </w:p>
        </w:tc>
        <w:tc>
          <w:tcPr>
            <w:tcW w:w="1387" w:type="dxa"/>
            <w:tcBorders>
              <w:top w:val="nil"/>
              <w:left w:val="nil"/>
              <w:bottom w:val="single" w:sz="4" w:space="0" w:color="auto"/>
              <w:right w:val="single" w:sz="4" w:space="0" w:color="auto"/>
            </w:tcBorders>
            <w:shd w:val="clear" w:color="000000" w:fill="FFFFFF"/>
            <w:vAlign w:val="center"/>
            <w:hideMark/>
          </w:tcPr>
          <w:p w14:paraId="412B1236" w14:textId="77777777" w:rsidR="00C41938" w:rsidRPr="00390484" w:rsidRDefault="00C41938" w:rsidP="00D960CC">
            <w:pPr>
              <w:jc w:val="center"/>
              <w:rPr>
                <w:color w:val="000000"/>
                <w:sz w:val="20"/>
              </w:rPr>
            </w:pPr>
            <w:r w:rsidRPr="00390484">
              <w:rPr>
                <w:color w:val="000000"/>
                <w:sz w:val="20"/>
              </w:rPr>
              <w:t>м2</w:t>
            </w:r>
          </w:p>
        </w:tc>
        <w:tc>
          <w:tcPr>
            <w:tcW w:w="1669" w:type="dxa"/>
            <w:tcBorders>
              <w:top w:val="nil"/>
              <w:left w:val="nil"/>
              <w:bottom w:val="single" w:sz="4" w:space="0" w:color="auto"/>
              <w:right w:val="single" w:sz="4" w:space="0" w:color="auto"/>
            </w:tcBorders>
            <w:shd w:val="clear" w:color="000000" w:fill="FFFFFF"/>
            <w:vAlign w:val="center"/>
            <w:hideMark/>
          </w:tcPr>
          <w:p w14:paraId="2C6676D0" w14:textId="77777777" w:rsidR="00C41938" w:rsidRDefault="00C41938" w:rsidP="00D960CC">
            <w:pPr>
              <w:jc w:val="center"/>
              <w:rPr>
                <w:color w:val="000000"/>
                <w:sz w:val="20"/>
              </w:rPr>
            </w:pPr>
            <w:r>
              <w:rPr>
                <w:color w:val="000000"/>
                <w:sz w:val="20"/>
              </w:rPr>
              <w:t>0</w:t>
            </w:r>
          </w:p>
        </w:tc>
        <w:tc>
          <w:tcPr>
            <w:tcW w:w="2126" w:type="dxa"/>
            <w:gridSpan w:val="2"/>
            <w:tcBorders>
              <w:top w:val="nil"/>
              <w:left w:val="nil"/>
              <w:bottom w:val="single" w:sz="4" w:space="0" w:color="auto"/>
              <w:right w:val="single" w:sz="4" w:space="0" w:color="auto"/>
            </w:tcBorders>
            <w:shd w:val="clear" w:color="auto" w:fill="auto"/>
            <w:noWrap/>
            <w:vAlign w:val="center"/>
            <w:hideMark/>
          </w:tcPr>
          <w:p w14:paraId="71E8D131" w14:textId="77777777" w:rsidR="00C41938" w:rsidRDefault="00C41938" w:rsidP="00D960CC">
            <w:pPr>
              <w:jc w:val="center"/>
              <w:rPr>
                <w:rFonts w:ascii="Calibri" w:hAnsi="Calibri" w:cs="Calibri"/>
                <w:color w:val="000000"/>
                <w:sz w:val="22"/>
                <w:szCs w:val="22"/>
              </w:rPr>
            </w:pPr>
            <w:r>
              <w:rPr>
                <w:rFonts w:ascii="Calibri" w:hAnsi="Calibri" w:cs="Calibri"/>
                <w:color w:val="000000"/>
                <w:sz w:val="22"/>
                <w:szCs w:val="22"/>
              </w:rPr>
              <w:t>0</w:t>
            </w:r>
          </w:p>
        </w:tc>
      </w:tr>
      <w:tr w:rsidR="00C41938" w:rsidRPr="00390484" w14:paraId="4B3CBC72" w14:textId="77777777" w:rsidTr="00D960CC">
        <w:trPr>
          <w:trHeight w:val="315"/>
          <w:jc w:val="center"/>
        </w:trPr>
        <w:tc>
          <w:tcPr>
            <w:tcW w:w="486" w:type="dxa"/>
            <w:tcBorders>
              <w:top w:val="nil"/>
              <w:left w:val="single" w:sz="4" w:space="0" w:color="auto"/>
              <w:bottom w:val="single" w:sz="4" w:space="0" w:color="auto"/>
              <w:right w:val="single" w:sz="4" w:space="0" w:color="auto"/>
            </w:tcBorders>
            <w:shd w:val="clear" w:color="000000" w:fill="FFFFFF"/>
            <w:vAlign w:val="center"/>
            <w:hideMark/>
          </w:tcPr>
          <w:p w14:paraId="3594A064" w14:textId="77777777" w:rsidR="00C41938" w:rsidRPr="00390484" w:rsidRDefault="00C41938" w:rsidP="00D960CC">
            <w:pPr>
              <w:jc w:val="center"/>
              <w:rPr>
                <w:color w:val="000000"/>
                <w:sz w:val="20"/>
              </w:rPr>
            </w:pPr>
            <w:r w:rsidRPr="00390484">
              <w:rPr>
                <w:color w:val="000000"/>
                <w:sz w:val="20"/>
              </w:rPr>
              <w:t>4</w:t>
            </w:r>
          </w:p>
        </w:tc>
        <w:tc>
          <w:tcPr>
            <w:tcW w:w="4153" w:type="dxa"/>
            <w:tcBorders>
              <w:top w:val="nil"/>
              <w:left w:val="nil"/>
              <w:bottom w:val="single" w:sz="4" w:space="0" w:color="auto"/>
              <w:right w:val="single" w:sz="4" w:space="0" w:color="auto"/>
            </w:tcBorders>
            <w:shd w:val="clear" w:color="000000" w:fill="FFFFFF"/>
            <w:vAlign w:val="center"/>
            <w:hideMark/>
          </w:tcPr>
          <w:p w14:paraId="21D9E336" w14:textId="77777777" w:rsidR="00C41938" w:rsidRPr="00390484" w:rsidRDefault="00C41938" w:rsidP="00D960CC">
            <w:pPr>
              <w:jc w:val="center"/>
              <w:rPr>
                <w:color w:val="000000"/>
                <w:sz w:val="20"/>
              </w:rPr>
            </w:pPr>
            <w:r w:rsidRPr="00390484">
              <w:rPr>
                <w:color w:val="000000"/>
                <w:sz w:val="20"/>
              </w:rPr>
              <w:t>Банно-оздоровительный комплекс</w:t>
            </w:r>
          </w:p>
        </w:tc>
        <w:tc>
          <w:tcPr>
            <w:tcW w:w="1387" w:type="dxa"/>
            <w:tcBorders>
              <w:top w:val="nil"/>
              <w:left w:val="nil"/>
              <w:bottom w:val="single" w:sz="4" w:space="0" w:color="auto"/>
              <w:right w:val="single" w:sz="4" w:space="0" w:color="auto"/>
            </w:tcBorders>
            <w:shd w:val="clear" w:color="000000" w:fill="FFFFFF"/>
            <w:vAlign w:val="center"/>
            <w:hideMark/>
          </w:tcPr>
          <w:p w14:paraId="3EEE6203" w14:textId="77777777" w:rsidR="00C41938" w:rsidRPr="00390484" w:rsidRDefault="00C41938" w:rsidP="00D960CC">
            <w:pPr>
              <w:jc w:val="center"/>
              <w:rPr>
                <w:color w:val="000000"/>
                <w:sz w:val="20"/>
              </w:rPr>
            </w:pPr>
            <w:r w:rsidRPr="00390484">
              <w:rPr>
                <w:color w:val="000000"/>
                <w:sz w:val="20"/>
              </w:rPr>
              <w:t>м2</w:t>
            </w:r>
          </w:p>
        </w:tc>
        <w:tc>
          <w:tcPr>
            <w:tcW w:w="1669" w:type="dxa"/>
            <w:tcBorders>
              <w:top w:val="nil"/>
              <w:left w:val="nil"/>
              <w:bottom w:val="single" w:sz="4" w:space="0" w:color="auto"/>
              <w:right w:val="single" w:sz="4" w:space="0" w:color="auto"/>
            </w:tcBorders>
            <w:shd w:val="clear" w:color="000000" w:fill="FFFFFF"/>
            <w:vAlign w:val="center"/>
            <w:hideMark/>
          </w:tcPr>
          <w:p w14:paraId="5A32ED4C" w14:textId="77777777" w:rsidR="00C41938" w:rsidRDefault="00C41938" w:rsidP="00D960CC">
            <w:pPr>
              <w:jc w:val="center"/>
              <w:rPr>
                <w:color w:val="000000"/>
                <w:sz w:val="20"/>
              </w:rPr>
            </w:pPr>
            <w:r>
              <w:rPr>
                <w:color w:val="000000"/>
                <w:sz w:val="20"/>
              </w:rPr>
              <w:t>0</w:t>
            </w:r>
          </w:p>
        </w:tc>
        <w:tc>
          <w:tcPr>
            <w:tcW w:w="2126" w:type="dxa"/>
            <w:gridSpan w:val="2"/>
            <w:tcBorders>
              <w:top w:val="nil"/>
              <w:left w:val="nil"/>
              <w:bottom w:val="single" w:sz="4" w:space="0" w:color="auto"/>
              <w:right w:val="single" w:sz="4" w:space="0" w:color="auto"/>
            </w:tcBorders>
            <w:shd w:val="clear" w:color="auto" w:fill="auto"/>
            <w:noWrap/>
            <w:vAlign w:val="center"/>
            <w:hideMark/>
          </w:tcPr>
          <w:p w14:paraId="6EC65F23" w14:textId="77777777" w:rsidR="00C41938" w:rsidRDefault="00C41938" w:rsidP="00D960CC">
            <w:pPr>
              <w:jc w:val="center"/>
              <w:rPr>
                <w:rFonts w:ascii="Calibri" w:hAnsi="Calibri" w:cs="Calibri"/>
                <w:color w:val="000000"/>
                <w:sz w:val="22"/>
                <w:szCs w:val="22"/>
              </w:rPr>
            </w:pPr>
            <w:r>
              <w:rPr>
                <w:rFonts w:ascii="Calibri" w:hAnsi="Calibri" w:cs="Calibri"/>
                <w:color w:val="000000"/>
                <w:sz w:val="22"/>
                <w:szCs w:val="22"/>
              </w:rPr>
              <w:t>0</w:t>
            </w:r>
          </w:p>
        </w:tc>
      </w:tr>
      <w:tr w:rsidR="00C41938" w:rsidRPr="00390484" w14:paraId="0A579253" w14:textId="77777777" w:rsidTr="00D960CC">
        <w:trPr>
          <w:trHeight w:val="300"/>
          <w:jc w:val="center"/>
        </w:trPr>
        <w:tc>
          <w:tcPr>
            <w:tcW w:w="7695"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14:paraId="74164FA1" w14:textId="77777777" w:rsidR="00C41938" w:rsidRPr="00390484" w:rsidRDefault="00C41938" w:rsidP="00D960CC">
            <w:pPr>
              <w:jc w:val="center"/>
              <w:rPr>
                <w:b/>
                <w:bCs/>
                <w:color w:val="000000"/>
                <w:sz w:val="20"/>
              </w:rPr>
            </w:pPr>
            <w:r w:rsidRPr="00390484">
              <w:rPr>
                <w:b/>
                <w:bCs/>
                <w:color w:val="000000"/>
                <w:sz w:val="20"/>
              </w:rPr>
              <w:t>Административно-деловые, коммунальные объекты</w:t>
            </w:r>
          </w:p>
        </w:tc>
        <w:tc>
          <w:tcPr>
            <w:tcW w:w="2126" w:type="dxa"/>
            <w:gridSpan w:val="2"/>
            <w:tcBorders>
              <w:top w:val="nil"/>
              <w:left w:val="nil"/>
              <w:bottom w:val="single" w:sz="4" w:space="0" w:color="auto"/>
              <w:right w:val="single" w:sz="4" w:space="0" w:color="auto"/>
            </w:tcBorders>
            <w:shd w:val="clear" w:color="auto" w:fill="FFFF00"/>
            <w:noWrap/>
            <w:vAlign w:val="center"/>
            <w:hideMark/>
          </w:tcPr>
          <w:p w14:paraId="16F9DB1D" w14:textId="77777777" w:rsidR="00C41938" w:rsidRPr="00390484" w:rsidRDefault="00C41938" w:rsidP="00D960CC">
            <w:pPr>
              <w:jc w:val="center"/>
              <w:rPr>
                <w:rFonts w:ascii="Calibri" w:hAnsi="Calibri" w:cs="Calibri"/>
                <w:color w:val="000000"/>
                <w:sz w:val="22"/>
                <w:szCs w:val="22"/>
              </w:rPr>
            </w:pPr>
          </w:p>
        </w:tc>
      </w:tr>
      <w:tr w:rsidR="00C41938" w:rsidRPr="00390484" w14:paraId="037B89C6" w14:textId="77777777" w:rsidTr="00D960CC">
        <w:trPr>
          <w:trHeight w:val="351"/>
          <w:jc w:val="center"/>
        </w:trPr>
        <w:tc>
          <w:tcPr>
            <w:tcW w:w="486" w:type="dxa"/>
            <w:tcBorders>
              <w:top w:val="nil"/>
              <w:left w:val="single" w:sz="4" w:space="0" w:color="auto"/>
              <w:bottom w:val="single" w:sz="4" w:space="0" w:color="auto"/>
              <w:right w:val="single" w:sz="4" w:space="0" w:color="auto"/>
            </w:tcBorders>
            <w:shd w:val="clear" w:color="000000" w:fill="FFFFFF"/>
            <w:vAlign w:val="center"/>
            <w:hideMark/>
          </w:tcPr>
          <w:p w14:paraId="5C9522C3" w14:textId="77777777" w:rsidR="00C41938" w:rsidRPr="00390484" w:rsidRDefault="00C41938" w:rsidP="00D960CC">
            <w:pPr>
              <w:jc w:val="center"/>
              <w:rPr>
                <w:color w:val="000000"/>
                <w:sz w:val="20"/>
              </w:rPr>
            </w:pPr>
            <w:r w:rsidRPr="00390484">
              <w:rPr>
                <w:color w:val="000000"/>
                <w:sz w:val="20"/>
              </w:rPr>
              <w:t>1</w:t>
            </w:r>
          </w:p>
        </w:tc>
        <w:tc>
          <w:tcPr>
            <w:tcW w:w="4153" w:type="dxa"/>
            <w:tcBorders>
              <w:top w:val="nil"/>
              <w:left w:val="nil"/>
              <w:bottom w:val="single" w:sz="4" w:space="0" w:color="auto"/>
              <w:right w:val="single" w:sz="4" w:space="0" w:color="auto"/>
            </w:tcBorders>
            <w:shd w:val="clear" w:color="000000" w:fill="FFFFFF"/>
            <w:vAlign w:val="center"/>
            <w:hideMark/>
          </w:tcPr>
          <w:p w14:paraId="60637DE9" w14:textId="77777777" w:rsidR="00C41938" w:rsidRPr="00390484" w:rsidRDefault="00C41938" w:rsidP="00D960CC">
            <w:pPr>
              <w:jc w:val="center"/>
              <w:rPr>
                <w:color w:val="000000"/>
                <w:sz w:val="20"/>
              </w:rPr>
            </w:pPr>
            <w:r w:rsidRPr="00390484">
              <w:rPr>
                <w:color w:val="000000"/>
                <w:sz w:val="20"/>
              </w:rPr>
              <w:t>Административно-управленческое учреждение</w:t>
            </w:r>
          </w:p>
        </w:tc>
        <w:tc>
          <w:tcPr>
            <w:tcW w:w="1387" w:type="dxa"/>
            <w:tcBorders>
              <w:top w:val="nil"/>
              <w:left w:val="nil"/>
              <w:bottom w:val="single" w:sz="4" w:space="0" w:color="auto"/>
              <w:right w:val="single" w:sz="4" w:space="0" w:color="auto"/>
            </w:tcBorders>
            <w:shd w:val="clear" w:color="000000" w:fill="FFFFFF"/>
            <w:vAlign w:val="center"/>
            <w:hideMark/>
          </w:tcPr>
          <w:p w14:paraId="63E24323" w14:textId="77777777" w:rsidR="00C41938" w:rsidRPr="00390484" w:rsidRDefault="00C41938" w:rsidP="00D960CC">
            <w:pPr>
              <w:jc w:val="center"/>
              <w:rPr>
                <w:color w:val="000000"/>
                <w:sz w:val="20"/>
              </w:rPr>
            </w:pPr>
            <w:r w:rsidRPr="00390484">
              <w:rPr>
                <w:color w:val="000000"/>
                <w:sz w:val="20"/>
              </w:rPr>
              <w:t>м2</w:t>
            </w:r>
          </w:p>
        </w:tc>
        <w:tc>
          <w:tcPr>
            <w:tcW w:w="1669" w:type="dxa"/>
            <w:tcBorders>
              <w:top w:val="nil"/>
              <w:left w:val="nil"/>
              <w:bottom w:val="single" w:sz="4" w:space="0" w:color="auto"/>
              <w:right w:val="single" w:sz="4" w:space="0" w:color="auto"/>
            </w:tcBorders>
            <w:shd w:val="clear" w:color="000000" w:fill="FFFFFF"/>
            <w:vAlign w:val="center"/>
            <w:hideMark/>
          </w:tcPr>
          <w:p w14:paraId="7A367A57" w14:textId="77777777" w:rsidR="00C41938" w:rsidRDefault="00C41938" w:rsidP="00D960CC">
            <w:pPr>
              <w:jc w:val="center"/>
              <w:rPr>
                <w:color w:val="000000"/>
                <w:sz w:val="20"/>
              </w:rPr>
            </w:pPr>
            <w:r>
              <w:rPr>
                <w:color w:val="000000"/>
                <w:sz w:val="20"/>
              </w:rPr>
              <w:t>71,4</w:t>
            </w:r>
          </w:p>
        </w:tc>
        <w:tc>
          <w:tcPr>
            <w:tcW w:w="2126" w:type="dxa"/>
            <w:gridSpan w:val="2"/>
            <w:tcBorders>
              <w:top w:val="nil"/>
              <w:left w:val="nil"/>
              <w:bottom w:val="single" w:sz="4" w:space="0" w:color="auto"/>
              <w:right w:val="single" w:sz="4" w:space="0" w:color="auto"/>
            </w:tcBorders>
            <w:shd w:val="clear" w:color="auto" w:fill="auto"/>
            <w:noWrap/>
            <w:vAlign w:val="center"/>
            <w:hideMark/>
          </w:tcPr>
          <w:p w14:paraId="170059A3" w14:textId="77777777" w:rsidR="00C41938" w:rsidRDefault="00C41938" w:rsidP="00D960CC">
            <w:pPr>
              <w:jc w:val="center"/>
              <w:rPr>
                <w:rFonts w:ascii="Calibri" w:hAnsi="Calibri" w:cs="Calibri"/>
                <w:color w:val="000000"/>
                <w:sz w:val="22"/>
                <w:szCs w:val="22"/>
              </w:rPr>
            </w:pPr>
            <w:r>
              <w:rPr>
                <w:rFonts w:ascii="Calibri" w:hAnsi="Calibri" w:cs="Calibri"/>
                <w:color w:val="000000"/>
                <w:sz w:val="22"/>
                <w:szCs w:val="22"/>
              </w:rPr>
              <w:t>71,4</w:t>
            </w:r>
          </w:p>
        </w:tc>
      </w:tr>
      <w:tr w:rsidR="00C41938" w:rsidRPr="00390484" w14:paraId="5D2F7FEC" w14:textId="77777777" w:rsidTr="00D960CC">
        <w:trPr>
          <w:trHeight w:val="300"/>
          <w:jc w:val="center"/>
        </w:trPr>
        <w:tc>
          <w:tcPr>
            <w:tcW w:w="486" w:type="dxa"/>
            <w:tcBorders>
              <w:top w:val="nil"/>
              <w:left w:val="single" w:sz="4" w:space="0" w:color="auto"/>
              <w:bottom w:val="single" w:sz="4" w:space="0" w:color="auto"/>
              <w:right w:val="single" w:sz="4" w:space="0" w:color="auto"/>
            </w:tcBorders>
            <w:shd w:val="clear" w:color="000000" w:fill="FFFFFF"/>
            <w:vAlign w:val="center"/>
            <w:hideMark/>
          </w:tcPr>
          <w:p w14:paraId="35613650" w14:textId="77777777" w:rsidR="00C41938" w:rsidRPr="00390484" w:rsidRDefault="00C41938" w:rsidP="00D960CC">
            <w:pPr>
              <w:jc w:val="center"/>
              <w:rPr>
                <w:color w:val="000000"/>
                <w:sz w:val="20"/>
              </w:rPr>
            </w:pPr>
            <w:r w:rsidRPr="00390484">
              <w:rPr>
                <w:color w:val="000000"/>
                <w:sz w:val="20"/>
              </w:rPr>
              <w:t>2</w:t>
            </w:r>
          </w:p>
        </w:tc>
        <w:tc>
          <w:tcPr>
            <w:tcW w:w="4153" w:type="dxa"/>
            <w:tcBorders>
              <w:top w:val="nil"/>
              <w:left w:val="nil"/>
              <w:bottom w:val="single" w:sz="4" w:space="0" w:color="auto"/>
              <w:right w:val="single" w:sz="4" w:space="0" w:color="auto"/>
            </w:tcBorders>
            <w:shd w:val="clear" w:color="000000" w:fill="FFFFFF"/>
            <w:vAlign w:val="center"/>
            <w:hideMark/>
          </w:tcPr>
          <w:p w14:paraId="6D6D7C8B" w14:textId="77777777" w:rsidR="00C41938" w:rsidRPr="00390484" w:rsidRDefault="00C41938" w:rsidP="00D960CC">
            <w:pPr>
              <w:jc w:val="center"/>
              <w:rPr>
                <w:color w:val="000000"/>
                <w:sz w:val="20"/>
              </w:rPr>
            </w:pPr>
            <w:r w:rsidRPr="00390484">
              <w:rPr>
                <w:color w:val="000000"/>
                <w:sz w:val="20"/>
              </w:rPr>
              <w:t>Отделения связи</w:t>
            </w:r>
          </w:p>
        </w:tc>
        <w:tc>
          <w:tcPr>
            <w:tcW w:w="1387" w:type="dxa"/>
            <w:tcBorders>
              <w:top w:val="nil"/>
              <w:left w:val="nil"/>
              <w:bottom w:val="single" w:sz="4" w:space="0" w:color="auto"/>
              <w:right w:val="single" w:sz="4" w:space="0" w:color="auto"/>
            </w:tcBorders>
            <w:shd w:val="clear" w:color="000000" w:fill="FFFFFF"/>
            <w:vAlign w:val="center"/>
            <w:hideMark/>
          </w:tcPr>
          <w:p w14:paraId="1C4FC667" w14:textId="77777777" w:rsidR="00C41938" w:rsidRPr="00390484" w:rsidRDefault="00C41938" w:rsidP="00D960CC">
            <w:pPr>
              <w:jc w:val="center"/>
              <w:rPr>
                <w:color w:val="000000"/>
                <w:sz w:val="20"/>
              </w:rPr>
            </w:pPr>
            <w:r w:rsidRPr="00390484">
              <w:rPr>
                <w:color w:val="000000"/>
                <w:sz w:val="20"/>
              </w:rPr>
              <w:t>м2</w:t>
            </w:r>
          </w:p>
        </w:tc>
        <w:tc>
          <w:tcPr>
            <w:tcW w:w="1669" w:type="dxa"/>
            <w:tcBorders>
              <w:top w:val="nil"/>
              <w:left w:val="nil"/>
              <w:bottom w:val="single" w:sz="4" w:space="0" w:color="auto"/>
              <w:right w:val="single" w:sz="4" w:space="0" w:color="auto"/>
            </w:tcBorders>
            <w:shd w:val="clear" w:color="000000" w:fill="FFFFFF"/>
            <w:vAlign w:val="center"/>
            <w:hideMark/>
          </w:tcPr>
          <w:p w14:paraId="3B7B1218" w14:textId="77777777" w:rsidR="00C41938" w:rsidRDefault="00C41938" w:rsidP="00D960CC">
            <w:pPr>
              <w:jc w:val="center"/>
              <w:rPr>
                <w:color w:val="000000"/>
                <w:sz w:val="20"/>
              </w:rPr>
            </w:pPr>
            <w:r>
              <w:rPr>
                <w:color w:val="000000"/>
                <w:sz w:val="20"/>
              </w:rPr>
              <w:t>40,1</w:t>
            </w:r>
          </w:p>
        </w:tc>
        <w:tc>
          <w:tcPr>
            <w:tcW w:w="2126" w:type="dxa"/>
            <w:gridSpan w:val="2"/>
            <w:tcBorders>
              <w:top w:val="nil"/>
              <w:left w:val="nil"/>
              <w:bottom w:val="single" w:sz="4" w:space="0" w:color="auto"/>
              <w:right w:val="single" w:sz="4" w:space="0" w:color="auto"/>
            </w:tcBorders>
            <w:shd w:val="clear" w:color="auto" w:fill="auto"/>
            <w:noWrap/>
            <w:vAlign w:val="center"/>
            <w:hideMark/>
          </w:tcPr>
          <w:p w14:paraId="7B71F0CA" w14:textId="77777777" w:rsidR="00C41938" w:rsidRDefault="00C41938" w:rsidP="00D960CC">
            <w:pPr>
              <w:jc w:val="center"/>
              <w:rPr>
                <w:rFonts w:ascii="Calibri" w:hAnsi="Calibri" w:cs="Calibri"/>
                <w:color w:val="000000"/>
                <w:sz w:val="22"/>
                <w:szCs w:val="22"/>
              </w:rPr>
            </w:pPr>
            <w:r>
              <w:rPr>
                <w:rFonts w:ascii="Calibri" w:hAnsi="Calibri" w:cs="Calibri"/>
                <w:color w:val="000000"/>
                <w:sz w:val="22"/>
                <w:szCs w:val="22"/>
              </w:rPr>
              <w:t>40,1</w:t>
            </w:r>
          </w:p>
        </w:tc>
      </w:tr>
      <w:tr w:rsidR="00C41938" w:rsidRPr="00390484" w14:paraId="53F4388C" w14:textId="77777777" w:rsidTr="00D960CC">
        <w:trPr>
          <w:trHeight w:val="300"/>
          <w:jc w:val="center"/>
        </w:trPr>
        <w:tc>
          <w:tcPr>
            <w:tcW w:w="486" w:type="dxa"/>
            <w:tcBorders>
              <w:top w:val="nil"/>
              <w:left w:val="single" w:sz="4" w:space="0" w:color="auto"/>
              <w:bottom w:val="single" w:sz="4" w:space="0" w:color="auto"/>
              <w:right w:val="single" w:sz="4" w:space="0" w:color="auto"/>
            </w:tcBorders>
            <w:shd w:val="clear" w:color="000000" w:fill="FFFFFF"/>
            <w:vAlign w:val="center"/>
            <w:hideMark/>
          </w:tcPr>
          <w:p w14:paraId="024B7B65" w14:textId="77777777" w:rsidR="00C41938" w:rsidRPr="00390484" w:rsidRDefault="00C41938" w:rsidP="00D960CC">
            <w:pPr>
              <w:jc w:val="center"/>
              <w:rPr>
                <w:color w:val="000000"/>
                <w:sz w:val="20"/>
              </w:rPr>
            </w:pPr>
            <w:r w:rsidRPr="00390484">
              <w:rPr>
                <w:color w:val="000000"/>
                <w:sz w:val="20"/>
              </w:rPr>
              <w:t>3</w:t>
            </w:r>
          </w:p>
        </w:tc>
        <w:tc>
          <w:tcPr>
            <w:tcW w:w="4153" w:type="dxa"/>
            <w:tcBorders>
              <w:top w:val="nil"/>
              <w:left w:val="nil"/>
              <w:bottom w:val="single" w:sz="4" w:space="0" w:color="auto"/>
              <w:right w:val="single" w:sz="4" w:space="0" w:color="auto"/>
            </w:tcBorders>
            <w:shd w:val="clear" w:color="000000" w:fill="FFFFFF"/>
            <w:vAlign w:val="center"/>
            <w:hideMark/>
          </w:tcPr>
          <w:p w14:paraId="24C9926E" w14:textId="77777777" w:rsidR="00C41938" w:rsidRPr="00390484" w:rsidRDefault="00C41938" w:rsidP="00D960CC">
            <w:pPr>
              <w:jc w:val="center"/>
              <w:rPr>
                <w:color w:val="000000"/>
                <w:sz w:val="20"/>
              </w:rPr>
            </w:pPr>
            <w:r w:rsidRPr="00390484">
              <w:rPr>
                <w:color w:val="000000"/>
                <w:sz w:val="20"/>
              </w:rPr>
              <w:t>Отделение, филиал банка</w:t>
            </w:r>
          </w:p>
        </w:tc>
        <w:tc>
          <w:tcPr>
            <w:tcW w:w="1387" w:type="dxa"/>
            <w:tcBorders>
              <w:top w:val="nil"/>
              <w:left w:val="nil"/>
              <w:bottom w:val="single" w:sz="4" w:space="0" w:color="auto"/>
              <w:right w:val="single" w:sz="4" w:space="0" w:color="auto"/>
            </w:tcBorders>
            <w:shd w:val="clear" w:color="000000" w:fill="FFFFFF"/>
            <w:vAlign w:val="center"/>
            <w:hideMark/>
          </w:tcPr>
          <w:p w14:paraId="64035D67" w14:textId="77777777" w:rsidR="00C41938" w:rsidRPr="00390484" w:rsidRDefault="00C41938" w:rsidP="00D960CC">
            <w:pPr>
              <w:jc w:val="center"/>
              <w:rPr>
                <w:color w:val="000000"/>
                <w:sz w:val="20"/>
              </w:rPr>
            </w:pPr>
            <w:r w:rsidRPr="00390484">
              <w:rPr>
                <w:color w:val="000000"/>
                <w:sz w:val="20"/>
              </w:rPr>
              <w:t>м2</w:t>
            </w:r>
          </w:p>
        </w:tc>
        <w:tc>
          <w:tcPr>
            <w:tcW w:w="1669" w:type="dxa"/>
            <w:tcBorders>
              <w:top w:val="nil"/>
              <w:left w:val="nil"/>
              <w:bottom w:val="single" w:sz="4" w:space="0" w:color="auto"/>
              <w:right w:val="single" w:sz="4" w:space="0" w:color="auto"/>
            </w:tcBorders>
            <w:shd w:val="clear" w:color="000000" w:fill="FFFFFF"/>
            <w:vAlign w:val="center"/>
            <w:hideMark/>
          </w:tcPr>
          <w:p w14:paraId="70232849" w14:textId="77777777" w:rsidR="00C41938" w:rsidRDefault="00C41938" w:rsidP="00D960CC">
            <w:pPr>
              <w:jc w:val="center"/>
              <w:rPr>
                <w:color w:val="000000"/>
                <w:sz w:val="20"/>
              </w:rPr>
            </w:pPr>
            <w:r>
              <w:rPr>
                <w:color w:val="000000"/>
                <w:sz w:val="20"/>
              </w:rPr>
              <w:t>0</w:t>
            </w:r>
          </w:p>
        </w:tc>
        <w:tc>
          <w:tcPr>
            <w:tcW w:w="2126" w:type="dxa"/>
            <w:gridSpan w:val="2"/>
            <w:tcBorders>
              <w:top w:val="nil"/>
              <w:left w:val="nil"/>
              <w:bottom w:val="single" w:sz="4" w:space="0" w:color="auto"/>
              <w:right w:val="single" w:sz="4" w:space="0" w:color="auto"/>
            </w:tcBorders>
            <w:shd w:val="clear" w:color="auto" w:fill="auto"/>
            <w:noWrap/>
            <w:vAlign w:val="center"/>
            <w:hideMark/>
          </w:tcPr>
          <w:p w14:paraId="0FCD59A1" w14:textId="77777777" w:rsidR="00C41938" w:rsidRDefault="00C41938" w:rsidP="00D960CC">
            <w:pPr>
              <w:jc w:val="center"/>
              <w:rPr>
                <w:rFonts w:ascii="Calibri" w:hAnsi="Calibri" w:cs="Calibri"/>
                <w:color w:val="000000"/>
                <w:sz w:val="22"/>
                <w:szCs w:val="22"/>
              </w:rPr>
            </w:pPr>
            <w:r>
              <w:rPr>
                <w:rFonts w:ascii="Calibri" w:hAnsi="Calibri" w:cs="Calibri"/>
                <w:color w:val="000000"/>
                <w:sz w:val="22"/>
                <w:szCs w:val="22"/>
              </w:rPr>
              <w:t>0</w:t>
            </w:r>
          </w:p>
        </w:tc>
      </w:tr>
      <w:tr w:rsidR="00C41938" w:rsidRPr="00390484" w14:paraId="5D22D87E" w14:textId="77777777" w:rsidTr="00D960CC">
        <w:trPr>
          <w:trHeight w:val="351"/>
          <w:jc w:val="center"/>
        </w:trPr>
        <w:tc>
          <w:tcPr>
            <w:tcW w:w="486" w:type="dxa"/>
            <w:tcBorders>
              <w:top w:val="nil"/>
              <w:left w:val="single" w:sz="4" w:space="0" w:color="auto"/>
              <w:bottom w:val="single" w:sz="4" w:space="0" w:color="auto"/>
              <w:right w:val="single" w:sz="4" w:space="0" w:color="auto"/>
            </w:tcBorders>
            <w:shd w:val="clear" w:color="000000" w:fill="FFFFFF"/>
            <w:vAlign w:val="center"/>
            <w:hideMark/>
          </w:tcPr>
          <w:p w14:paraId="5B2A4280" w14:textId="77777777" w:rsidR="00C41938" w:rsidRPr="00390484" w:rsidRDefault="00C41938" w:rsidP="00D960CC">
            <w:pPr>
              <w:jc w:val="center"/>
              <w:rPr>
                <w:color w:val="000000"/>
                <w:sz w:val="20"/>
              </w:rPr>
            </w:pPr>
            <w:r w:rsidRPr="00390484">
              <w:rPr>
                <w:color w:val="000000"/>
                <w:sz w:val="20"/>
              </w:rPr>
              <w:t>4</w:t>
            </w:r>
          </w:p>
        </w:tc>
        <w:tc>
          <w:tcPr>
            <w:tcW w:w="4153" w:type="dxa"/>
            <w:tcBorders>
              <w:top w:val="nil"/>
              <w:left w:val="nil"/>
              <w:bottom w:val="single" w:sz="4" w:space="0" w:color="auto"/>
              <w:right w:val="single" w:sz="4" w:space="0" w:color="auto"/>
            </w:tcBorders>
            <w:shd w:val="clear" w:color="000000" w:fill="FFFFFF"/>
            <w:vAlign w:val="center"/>
            <w:hideMark/>
          </w:tcPr>
          <w:p w14:paraId="7F461B10" w14:textId="77777777" w:rsidR="00C41938" w:rsidRPr="00390484" w:rsidRDefault="00C41938" w:rsidP="00D960CC">
            <w:pPr>
              <w:jc w:val="center"/>
              <w:rPr>
                <w:color w:val="000000"/>
                <w:sz w:val="20"/>
              </w:rPr>
            </w:pPr>
            <w:r w:rsidRPr="00390484">
              <w:rPr>
                <w:color w:val="000000"/>
                <w:sz w:val="20"/>
              </w:rPr>
              <w:t>Пожарное депо</w:t>
            </w:r>
          </w:p>
        </w:tc>
        <w:tc>
          <w:tcPr>
            <w:tcW w:w="1387" w:type="dxa"/>
            <w:tcBorders>
              <w:top w:val="nil"/>
              <w:left w:val="nil"/>
              <w:bottom w:val="single" w:sz="4" w:space="0" w:color="auto"/>
              <w:right w:val="single" w:sz="4" w:space="0" w:color="auto"/>
            </w:tcBorders>
            <w:shd w:val="clear" w:color="000000" w:fill="FFFFFF"/>
            <w:vAlign w:val="center"/>
            <w:hideMark/>
          </w:tcPr>
          <w:p w14:paraId="3F892A9A" w14:textId="77777777" w:rsidR="00C41938" w:rsidRPr="00390484" w:rsidRDefault="00C41938" w:rsidP="00D960CC">
            <w:pPr>
              <w:jc w:val="center"/>
              <w:rPr>
                <w:color w:val="000000"/>
                <w:sz w:val="20"/>
              </w:rPr>
            </w:pPr>
            <w:r w:rsidRPr="00390484">
              <w:rPr>
                <w:color w:val="000000"/>
                <w:sz w:val="20"/>
              </w:rPr>
              <w:t>штук</w:t>
            </w:r>
          </w:p>
        </w:tc>
        <w:tc>
          <w:tcPr>
            <w:tcW w:w="1669" w:type="dxa"/>
            <w:tcBorders>
              <w:top w:val="nil"/>
              <w:left w:val="nil"/>
              <w:bottom w:val="single" w:sz="4" w:space="0" w:color="auto"/>
              <w:right w:val="single" w:sz="4" w:space="0" w:color="auto"/>
            </w:tcBorders>
            <w:shd w:val="clear" w:color="000000" w:fill="FFFFFF"/>
            <w:vAlign w:val="center"/>
            <w:hideMark/>
          </w:tcPr>
          <w:p w14:paraId="0C341E1B" w14:textId="77777777" w:rsidR="00C41938" w:rsidRDefault="00C41938" w:rsidP="00D960CC">
            <w:pPr>
              <w:jc w:val="center"/>
              <w:rPr>
                <w:color w:val="000000"/>
                <w:sz w:val="20"/>
              </w:rPr>
            </w:pPr>
            <w:r>
              <w:rPr>
                <w:color w:val="000000"/>
                <w:sz w:val="20"/>
              </w:rPr>
              <w:t>0</w:t>
            </w:r>
          </w:p>
        </w:tc>
        <w:tc>
          <w:tcPr>
            <w:tcW w:w="2126" w:type="dxa"/>
            <w:gridSpan w:val="2"/>
            <w:tcBorders>
              <w:top w:val="nil"/>
              <w:left w:val="nil"/>
              <w:bottom w:val="single" w:sz="4" w:space="0" w:color="auto"/>
              <w:right w:val="single" w:sz="4" w:space="0" w:color="auto"/>
            </w:tcBorders>
            <w:shd w:val="clear" w:color="auto" w:fill="auto"/>
            <w:noWrap/>
            <w:vAlign w:val="center"/>
            <w:hideMark/>
          </w:tcPr>
          <w:p w14:paraId="4673A236" w14:textId="77777777" w:rsidR="00C41938" w:rsidRDefault="00C41938" w:rsidP="00D960CC">
            <w:pPr>
              <w:jc w:val="center"/>
              <w:rPr>
                <w:rFonts w:ascii="Calibri" w:hAnsi="Calibri" w:cs="Calibri"/>
                <w:color w:val="000000"/>
                <w:sz w:val="22"/>
                <w:szCs w:val="22"/>
              </w:rPr>
            </w:pPr>
            <w:r>
              <w:rPr>
                <w:rFonts w:ascii="Calibri" w:hAnsi="Calibri" w:cs="Calibri"/>
                <w:color w:val="000000"/>
                <w:sz w:val="22"/>
                <w:szCs w:val="22"/>
              </w:rPr>
              <w:t>0</w:t>
            </w:r>
          </w:p>
        </w:tc>
      </w:tr>
    </w:tbl>
    <w:p w14:paraId="1CD842AD" w14:textId="77777777" w:rsidR="00C41938" w:rsidRDefault="00C41938" w:rsidP="00C41938">
      <w:pPr>
        <w:autoSpaceDE w:val="0"/>
        <w:autoSpaceDN w:val="0"/>
        <w:adjustRightInd w:val="0"/>
        <w:spacing w:line="276" w:lineRule="auto"/>
        <w:jc w:val="both"/>
      </w:pPr>
      <w:bookmarkStart w:id="33" w:name="_Hlk120560896"/>
    </w:p>
    <w:p w14:paraId="2F82A5B7" w14:textId="44D59AF5" w:rsidR="00C41938" w:rsidRPr="00C30685" w:rsidRDefault="00C41938" w:rsidP="00C41938">
      <w:pPr>
        <w:autoSpaceDE w:val="0"/>
        <w:autoSpaceDN w:val="0"/>
        <w:adjustRightInd w:val="0"/>
        <w:spacing w:line="276" w:lineRule="auto"/>
        <w:jc w:val="both"/>
        <w:rPr>
          <w:color w:val="000000"/>
        </w:rPr>
      </w:pPr>
      <w:r w:rsidRPr="00C30685">
        <w:t>Текущее и    перспективное с</w:t>
      </w:r>
      <w:r w:rsidRPr="00C30685">
        <w:rPr>
          <w:color w:val="000000"/>
        </w:rPr>
        <w:t>остояние динамики инфраструктуры социальных объектов</w:t>
      </w:r>
      <w:r>
        <w:rPr>
          <w:color w:val="000000"/>
        </w:rPr>
        <w:t>, п</w:t>
      </w:r>
      <w:r w:rsidRPr="00C30685">
        <w:rPr>
          <w:color w:val="000000"/>
        </w:rPr>
        <w:t>редставленное  в таблице 3.</w:t>
      </w:r>
      <w:r>
        <w:rPr>
          <w:color w:val="000000"/>
        </w:rPr>
        <w:t>8</w:t>
      </w:r>
      <w:r w:rsidRPr="00C30685">
        <w:rPr>
          <w:color w:val="000000"/>
        </w:rPr>
        <w:t>, не предполагает увеличения потребления п</w:t>
      </w:r>
      <w:r>
        <w:rPr>
          <w:color w:val="000000"/>
        </w:rPr>
        <w:t>и</w:t>
      </w:r>
      <w:r w:rsidRPr="00C30685">
        <w:rPr>
          <w:color w:val="000000"/>
        </w:rPr>
        <w:t>тьевой воды на анализируемый  период АСВ.</w:t>
      </w:r>
    </w:p>
    <w:bookmarkEnd w:id="33"/>
    <w:p w14:paraId="421C202B" w14:textId="77777777" w:rsidR="00C41938" w:rsidRPr="00263C96" w:rsidRDefault="00C41938" w:rsidP="00C41938">
      <w:pPr>
        <w:spacing w:line="276" w:lineRule="auto"/>
        <w:rPr>
          <w:rStyle w:val="text"/>
          <w:b/>
          <w:bCs/>
        </w:rPr>
      </w:pPr>
    </w:p>
    <w:p w14:paraId="4C0ADE6C" w14:textId="77777777" w:rsidR="00C41938" w:rsidRPr="00263C96" w:rsidRDefault="00C41938" w:rsidP="00C41938">
      <w:pPr>
        <w:spacing w:line="276" w:lineRule="auto"/>
        <w:jc w:val="both"/>
      </w:pPr>
      <w:r w:rsidRPr="00263C96">
        <w:t xml:space="preserve">Основные  целевые  задачи  развития  </w:t>
      </w:r>
      <w:r>
        <w:t>МО</w:t>
      </w:r>
      <w:r w:rsidRPr="00263C96">
        <w:t xml:space="preserve">   сформированы и реализуются на основе следующих документов:</w:t>
      </w:r>
    </w:p>
    <w:p w14:paraId="5803B60A" w14:textId="77777777" w:rsidR="00C41938" w:rsidRPr="00B43BA9" w:rsidRDefault="00C41938" w:rsidP="00C41938">
      <w:pPr>
        <w:numPr>
          <w:ilvl w:val="0"/>
          <w:numId w:val="30"/>
        </w:numPr>
        <w:tabs>
          <w:tab w:val="num" w:pos="360"/>
        </w:tabs>
        <w:autoSpaceDE w:val="0"/>
        <w:autoSpaceDN w:val="0"/>
        <w:adjustRightInd w:val="0"/>
        <w:spacing w:line="276" w:lineRule="auto"/>
        <w:ind w:left="0" w:firstLine="0"/>
      </w:pPr>
      <w:r w:rsidRPr="00B43BA9">
        <w:t>Генеральный план МО</w:t>
      </w:r>
      <w:r>
        <w:t xml:space="preserve"> «Егорьевский  сельсовет»;</w:t>
      </w:r>
      <w:r w:rsidRPr="00B43BA9">
        <w:rPr>
          <w:bCs/>
        </w:rPr>
        <w:t xml:space="preserve"> </w:t>
      </w:r>
    </w:p>
    <w:p w14:paraId="216B918D" w14:textId="77777777" w:rsidR="00C41938" w:rsidRPr="00263C96" w:rsidRDefault="00C41938" w:rsidP="00C41938">
      <w:pPr>
        <w:numPr>
          <w:ilvl w:val="0"/>
          <w:numId w:val="29"/>
        </w:numPr>
        <w:tabs>
          <w:tab w:val="left" w:pos="284"/>
        </w:tabs>
        <w:spacing w:line="276" w:lineRule="auto"/>
        <w:ind w:left="0" w:firstLine="0"/>
        <w:jc w:val="both"/>
        <w:rPr>
          <w:b/>
        </w:rPr>
      </w:pPr>
      <w:r w:rsidRPr="00263C96">
        <w:t>Стратегия социально-экономического развития Курской области до 20</w:t>
      </w:r>
      <w:r>
        <w:t>3</w:t>
      </w:r>
      <w:r w:rsidRPr="00263C96">
        <w:t xml:space="preserve">0 года; </w:t>
      </w:r>
    </w:p>
    <w:p w14:paraId="36BB81A0" w14:textId="77777777" w:rsidR="00C41938" w:rsidRPr="00263C96" w:rsidRDefault="00C41938" w:rsidP="00C41938">
      <w:pPr>
        <w:numPr>
          <w:ilvl w:val="0"/>
          <w:numId w:val="29"/>
        </w:numPr>
        <w:tabs>
          <w:tab w:val="left" w:pos="284"/>
        </w:tabs>
        <w:spacing w:line="276" w:lineRule="auto"/>
        <w:ind w:left="0" w:firstLine="0"/>
      </w:pPr>
      <w:r w:rsidRPr="00263C96">
        <w:t>Проект Схемы территориального планирования Курской области;</w:t>
      </w:r>
    </w:p>
    <w:p w14:paraId="5268A1D4" w14:textId="7C720494" w:rsidR="00C41938" w:rsidRPr="00C73C9E" w:rsidRDefault="00C41938" w:rsidP="00C41938">
      <w:pPr>
        <w:pStyle w:val="formattexttopleveltext"/>
        <w:spacing w:line="276" w:lineRule="auto"/>
        <w:rPr>
          <w:b/>
        </w:rPr>
      </w:pPr>
      <w:r>
        <w:rPr>
          <w:b/>
        </w:rPr>
        <w:t>3.1.7</w:t>
      </w:r>
      <w:r w:rsidRPr="00C73C9E">
        <w:rPr>
          <w:b/>
        </w:rPr>
        <w:t xml:space="preserve">. Прогнозные балансы потребления  питьевой  воды на срок 10 лет </w:t>
      </w:r>
    </w:p>
    <w:p w14:paraId="13151F87" w14:textId="77777777" w:rsidR="00C41938" w:rsidRPr="00263C96" w:rsidRDefault="00C41938" w:rsidP="00C41938">
      <w:pPr>
        <w:pStyle w:val="formattexttopleveltext"/>
        <w:spacing w:before="0" w:beforeAutospacing="0" w:after="0" w:afterAutospacing="0"/>
        <w:jc w:val="both"/>
      </w:pPr>
      <w:r w:rsidRPr="00263C96">
        <w:t>Расчет прогнозных балансов потребления питьевой воды на срок 10 лет с 20</w:t>
      </w:r>
      <w:r w:rsidRPr="00824E6E">
        <w:t>2</w:t>
      </w:r>
      <w:r>
        <w:t>4</w:t>
      </w:r>
      <w:r w:rsidRPr="00263C96">
        <w:t xml:space="preserve"> по 20</w:t>
      </w:r>
      <w:r w:rsidRPr="00824E6E">
        <w:t>3</w:t>
      </w:r>
      <w:r>
        <w:t>3</w:t>
      </w:r>
      <w:r w:rsidRPr="00263C96">
        <w:t xml:space="preserve"> годы проводился в следующей последовательности:</w:t>
      </w:r>
    </w:p>
    <w:p w14:paraId="2C674BE5" w14:textId="77777777" w:rsidR="00C41938" w:rsidRPr="00263C96" w:rsidRDefault="00C41938" w:rsidP="00C41938">
      <w:pPr>
        <w:pStyle w:val="formattexttopleveltext"/>
        <w:spacing w:before="0" w:beforeAutospacing="0" w:after="0" w:afterAutospacing="0"/>
        <w:jc w:val="both"/>
      </w:pPr>
      <w:r w:rsidRPr="00263C96">
        <w:t>1. Определение количества человек, пользующихся услугами водоснабжения в 20</w:t>
      </w:r>
      <w:r w:rsidRPr="00824E6E">
        <w:t>2</w:t>
      </w:r>
      <w:r>
        <w:t>3</w:t>
      </w:r>
      <w:r w:rsidRPr="00263C96">
        <w:t xml:space="preserve">году в соответствии со степенями благоустройства с классификацией, определенных постановлением комитета ЖКХ № 94 от  19 ноября 2012 года; </w:t>
      </w:r>
    </w:p>
    <w:p w14:paraId="11D75F78" w14:textId="77777777" w:rsidR="00C41938" w:rsidRPr="00263C96" w:rsidRDefault="00C41938" w:rsidP="00C41938">
      <w:pPr>
        <w:pStyle w:val="formattexttopleveltext"/>
        <w:spacing w:before="0" w:beforeAutospacing="0" w:after="0" w:afterAutospacing="0"/>
        <w:jc w:val="both"/>
      </w:pPr>
      <w:r w:rsidRPr="00263C96">
        <w:t xml:space="preserve"> 2. Определение количества человек, пользующихся услугами водоснабжения по нормативу в 20</w:t>
      </w:r>
      <w:r w:rsidRPr="00824E6E">
        <w:t>2</w:t>
      </w:r>
      <w:r>
        <w:t>3</w:t>
      </w:r>
      <w:r w:rsidRPr="00263C96">
        <w:t xml:space="preserve">году;  </w:t>
      </w:r>
    </w:p>
    <w:p w14:paraId="0E7638D1" w14:textId="77777777" w:rsidR="00C41938" w:rsidRPr="00263C96" w:rsidRDefault="00C41938" w:rsidP="00C41938">
      <w:pPr>
        <w:pStyle w:val="formattexttopleveltext"/>
        <w:spacing w:before="0" w:beforeAutospacing="0" w:after="0" w:afterAutospacing="0"/>
        <w:jc w:val="both"/>
      </w:pPr>
      <w:r w:rsidRPr="00263C96">
        <w:t>3. Определение количества человек, пользующихся услугами водоснабжения по приборам учета в 20</w:t>
      </w:r>
      <w:r w:rsidRPr="001A0498">
        <w:t>2</w:t>
      </w:r>
      <w:r>
        <w:t>3</w:t>
      </w:r>
      <w:r w:rsidRPr="00263C96">
        <w:t xml:space="preserve">году; </w:t>
      </w:r>
    </w:p>
    <w:p w14:paraId="686E6292" w14:textId="77777777" w:rsidR="00C41938" w:rsidRPr="00263C96" w:rsidRDefault="00C41938" w:rsidP="00C41938">
      <w:pPr>
        <w:pStyle w:val="formattexttopleveltext"/>
        <w:spacing w:before="0" w:beforeAutospacing="0" w:after="0" w:afterAutospacing="0"/>
        <w:jc w:val="both"/>
      </w:pPr>
      <w:r w:rsidRPr="00263C96">
        <w:t>4. Средневзвешенный норматив потребления в месяц на человека;</w:t>
      </w:r>
    </w:p>
    <w:p w14:paraId="6DC8612A" w14:textId="77777777" w:rsidR="00C41938" w:rsidRPr="00263C96" w:rsidRDefault="00C41938" w:rsidP="00C41938">
      <w:pPr>
        <w:pStyle w:val="formattexttopleveltext"/>
        <w:spacing w:before="0" w:beforeAutospacing="0" w:after="0" w:afterAutospacing="0"/>
        <w:jc w:val="both"/>
      </w:pPr>
      <w:r w:rsidRPr="00263C96">
        <w:t>5.Средневзвешенное потребление воды в месяц на человека, пользующего  приборами учета;</w:t>
      </w:r>
    </w:p>
    <w:p w14:paraId="3B447834" w14:textId="77777777" w:rsidR="00C41938" w:rsidRPr="00263C96" w:rsidRDefault="00C41938" w:rsidP="00C41938">
      <w:pPr>
        <w:pStyle w:val="formattexttopleveltext"/>
        <w:spacing w:before="0" w:beforeAutospacing="0" w:after="0" w:afterAutospacing="0"/>
        <w:jc w:val="both"/>
      </w:pPr>
      <w:r w:rsidRPr="00263C96">
        <w:t xml:space="preserve">Результаты данных расчетов представлены в таблице </w:t>
      </w:r>
      <w:r>
        <w:t>2.9</w:t>
      </w:r>
      <w:r w:rsidRPr="00263C96">
        <w:t>.</w:t>
      </w:r>
    </w:p>
    <w:p w14:paraId="4CC424C1" w14:textId="0A80028B" w:rsidR="00C41938" w:rsidRDefault="00C41938" w:rsidP="00C41938">
      <w:pPr>
        <w:pStyle w:val="formattexttopleveltext"/>
      </w:pPr>
      <w:r w:rsidRPr="00263C96">
        <w:t xml:space="preserve">Полный алгоритм расчетов годовых объемов подъема воды  на планируемый период представлен в таблице  </w:t>
      </w:r>
      <w:r>
        <w:t>3.9</w:t>
      </w:r>
      <w:r w:rsidRPr="00263C96">
        <w:t>.</w:t>
      </w:r>
    </w:p>
    <w:p w14:paraId="1BC2CCFE" w14:textId="2C96F3F4" w:rsidR="00C41938" w:rsidRPr="00263C96" w:rsidRDefault="00C41938" w:rsidP="00C41938">
      <w:pPr>
        <w:pStyle w:val="formattexttopleveltext"/>
        <w:spacing w:before="0" w:beforeAutospacing="0" w:after="0" w:afterAutospacing="0" w:line="276" w:lineRule="auto"/>
        <w:rPr>
          <w:b/>
          <w:sz w:val="22"/>
          <w:szCs w:val="22"/>
        </w:rPr>
      </w:pPr>
      <w:r w:rsidRPr="00263C96">
        <w:rPr>
          <w:b/>
          <w:sz w:val="22"/>
          <w:szCs w:val="22"/>
        </w:rPr>
        <w:lastRenderedPageBreak/>
        <w:t xml:space="preserve">Таблица </w:t>
      </w:r>
      <w:r>
        <w:rPr>
          <w:b/>
          <w:sz w:val="22"/>
          <w:szCs w:val="22"/>
        </w:rPr>
        <w:t>3.9</w:t>
      </w:r>
      <w:r w:rsidRPr="00263C96">
        <w:rPr>
          <w:b/>
          <w:sz w:val="22"/>
          <w:szCs w:val="22"/>
        </w:rPr>
        <w:t>. Итоговый расчет годовых объемов подъема воды  на планируемый период</w:t>
      </w:r>
    </w:p>
    <w:tbl>
      <w:tblPr>
        <w:tblW w:w="9826" w:type="dxa"/>
        <w:jc w:val="center"/>
        <w:tblLook w:val="04A0" w:firstRow="1" w:lastRow="0" w:firstColumn="1" w:lastColumn="0" w:noHBand="0" w:noVBand="1"/>
      </w:tblPr>
      <w:tblGrid>
        <w:gridCol w:w="755"/>
        <w:gridCol w:w="2540"/>
        <w:gridCol w:w="799"/>
        <w:gridCol w:w="944"/>
        <w:gridCol w:w="944"/>
        <w:gridCol w:w="931"/>
        <w:gridCol w:w="931"/>
        <w:gridCol w:w="931"/>
        <w:gridCol w:w="1051"/>
      </w:tblGrid>
      <w:tr w:rsidR="00C41938" w:rsidRPr="00263C96" w14:paraId="1C6AABAB" w14:textId="77777777" w:rsidTr="00D960CC">
        <w:trPr>
          <w:trHeight w:val="900"/>
          <w:jc w:val="center"/>
        </w:trPr>
        <w:tc>
          <w:tcPr>
            <w:tcW w:w="755" w:type="dxa"/>
            <w:tcBorders>
              <w:top w:val="single" w:sz="4" w:space="0" w:color="auto"/>
              <w:left w:val="single" w:sz="4" w:space="0" w:color="auto"/>
              <w:bottom w:val="single" w:sz="4" w:space="0" w:color="auto"/>
              <w:right w:val="single" w:sz="4" w:space="0" w:color="auto"/>
            </w:tcBorders>
            <w:shd w:val="clear" w:color="auto" w:fill="D9D9D9"/>
            <w:vAlign w:val="center"/>
          </w:tcPr>
          <w:p w14:paraId="1B3EEDB0" w14:textId="77777777" w:rsidR="00C41938" w:rsidRPr="00263C96" w:rsidRDefault="00C41938" w:rsidP="00D960CC">
            <w:pPr>
              <w:spacing w:line="276" w:lineRule="auto"/>
              <w:jc w:val="center"/>
              <w:rPr>
                <w:color w:val="000000"/>
                <w:sz w:val="22"/>
                <w:szCs w:val="22"/>
              </w:rPr>
            </w:pPr>
            <w:r w:rsidRPr="00263C96">
              <w:rPr>
                <w:bCs/>
                <w:color w:val="000000"/>
                <w:sz w:val="22"/>
                <w:szCs w:val="22"/>
              </w:rPr>
              <w:t>№ п/п</w:t>
            </w:r>
          </w:p>
        </w:tc>
        <w:tc>
          <w:tcPr>
            <w:tcW w:w="2540" w:type="dxa"/>
            <w:tcBorders>
              <w:top w:val="single" w:sz="4" w:space="0" w:color="auto"/>
              <w:left w:val="nil"/>
              <w:bottom w:val="single" w:sz="4" w:space="0" w:color="auto"/>
              <w:right w:val="single" w:sz="4" w:space="0" w:color="auto"/>
            </w:tcBorders>
            <w:shd w:val="clear" w:color="auto" w:fill="D9D9D9"/>
            <w:vAlign w:val="center"/>
          </w:tcPr>
          <w:p w14:paraId="5831425E" w14:textId="77777777" w:rsidR="00C41938" w:rsidRPr="00263C96" w:rsidRDefault="00C41938" w:rsidP="00D960CC">
            <w:pPr>
              <w:spacing w:line="276" w:lineRule="auto"/>
              <w:jc w:val="center"/>
              <w:rPr>
                <w:color w:val="000000"/>
                <w:sz w:val="22"/>
                <w:szCs w:val="22"/>
              </w:rPr>
            </w:pPr>
            <w:r w:rsidRPr="00263C96">
              <w:rPr>
                <w:bCs/>
                <w:color w:val="000000"/>
                <w:sz w:val="22"/>
                <w:szCs w:val="22"/>
              </w:rPr>
              <w:t>Показатель</w:t>
            </w:r>
          </w:p>
        </w:tc>
        <w:tc>
          <w:tcPr>
            <w:tcW w:w="799" w:type="dxa"/>
            <w:tcBorders>
              <w:top w:val="single" w:sz="4" w:space="0" w:color="auto"/>
              <w:left w:val="nil"/>
              <w:bottom w:val="single" w:sz="4" w:space="0" w:color="auto"/>
              <w:right w:val="single" w:sz="4" w:space="0" w:color="auto"/>
            </w:tcBorders>
            <w:shd w:val="clear" w:color="auto" w:fill="D9D9D9"/>
            <w:vAlign w:val="center"/>
          </w:tcPr>
          <w:p w14:paraId="74CBEA49" w14:textId="77777777" w:rsidR="00C41938" w:rsidRPr="00263C96" w:rsidRDefault="00C41938" w:rsidP="00D960CC">
            <w:pPr>
              <w:spacing w:line="276" w:lineRule="auto"/>
              <w:jc w:val="center"/>
              <w:rPr>
                <w:color w:val="000000"/>
                <w:sz w:val="22"/>
                <w:szCs w:val="22"/>
              </w:rPr>
            </w:pPr>
            <w:r w:rsidRPr="00263C96">
              <w:rPr>
                <w:bCs/>
                <w:color w:val="000000"/>
                <w:sz w:val="22"/>
                <w:szCs w:val="22"/>
              </w:rPr>
              <w:t xml:space="preserve">Ед. </w:t>
            </w:r>
            <w:proofErr w:type="spellStart"/>
            <w:r w:rsidRPr="00263C96">
              <w:rPr>
                <w:bCs/>
                <w:color w:val="000000"/>
                <w:sz w:val="22"/>
                <w:szCs w:val="22"/>
              </w:rPr>
              <w:t>изм</w:t>
            </w:r>
            <w:proofErr w:type="spellEnd"/>
          </w:p>
        </w:tc>
        <w:tc>
          <w:tcPr>
            <w:tcW w:w="944" w:type="dxa"/>
            <w:tcBorders>
              <w:top w:val="single" w:sz="4" w:space="0" w:color="auto"/>
              <w:left w:val="nil"/>
              <w:bottom w:val="single" w:sz="4" w:space="0" w:color="auto"/>
              <w:right w:val="single" w:sz="4" w:space="0" w:color="auto"/>
            </w:tcBorders>
            <w:shd w:val="clear" w:color="auto" w:fill="D9D9D9"/>
            <w:vAlign w:val="center"/>
          </w:tcPr>
          <w:p w14:paraId="4DE7E010" w14:textId="77777777" w:rsidR="00C41938" w:rsidRPr="00263C96" w:rsidRDefault="00C41938" w:rsidP="00D960CC">
            <w:pPr>
              <w:spacing w:line="276" w:lineRule="auto"/>
              <w:jc w:val="center"/>
              <w:rPr>
                <w:sz w:val="20"/>
              </w:rPr>
            </w:pPr>
            <w:r w:rsidRPr="00263C96">
              <w:rPr>
                <w:sz w:val="20"/>
              </w:rPr>
              <w:t>20</w:t>
            </w:r>
            <w:r>
              <w:rPr>
                <w:sz w:val="20"/>
              </w:rPr>
              <w:t>24</w:t>
            </w:r>
          </w:p>
        </w:tc>
        <w:tc>
          <w:tcPr>
            <w:tcW w:w="944" w:type="dxa"/>
            <w:tcBorders>
              <w:top w:val="single" w:sz="4" w:space="0" w:color="auto"/>
              <w:left w:val="nil"/>
              <w:bottom w:val="single" w:sz="4" w:space="0" w:color="auto"/>
              <w:right w:val="single" w:sz="4" w:space="0" w:color="auto"/>
            </w:tcBorders>
            <w:shd w:val="clear" w:color="auto" w:fill="D9D9D9"/>
            <w:vAlign w:val="center"/>
          </w:tcPr>
          <w:p w14:paraId="538BB53B" w14:textId="77777777" w:rsidR="00C41938" w:rsidRPr="00263C96" w:rsidRDefault="00C41938" w:rsidP="00D960CC">
            <w:pPr>
              <w:spacing w:line="276" w:lineRule="auto"/>
              <w:jc w:val="center"/>
              <w:rPr>
                <w:sz w:val="20"/>
              </w:rPr>
            </w:pPr>
            <w:r w:rsidRPr="00263C96">
              <w:rPr>
                <w:sz w:val="20"/>
              </w:rPr>
              <w:t>202</w:t>
            </w:r>
            <w:r>
              <w:rPr>
                <w:sz w:val="20"/>
              </w:rPr>
              <w:t>5</w:t>
            </w:r>
          </w:p>
        </w:tc>
        <w:tc>
          <w:tcPr>
            <w:tcW w:w="931" w:type="dxa"/>
            <w:tcBorders>
              <w:top w:val="single" w:sz="4" w:space="0" w:color="auto"/>
              <w:left w:val="nil"/>
              <w:bottom w:val="single" w:sz="4" w:space="0" w:color="auto"/>
              <w:right w:val="single" w:sz="4" w:space="0" w:color="auto"/>
            </w:tcBorders>
            <w:shd w:val="clear" w:color="auto" w:fill="D9D9D9"/>
            <w:vAlign w:val="center"/>
          </w:tcPr>
          <w:p w14:paraId="31B47618" w14:textId="77777777" w:rsidR="00C41938" w:rsidRPr="00263C96" w:rsidRDefault="00C41938" w:rsidP="00D960CC">
            <w:pPr>
              <w:spacing w:line="276" w:lineRule="auto"/>
              <w:jc w:val="center"/>
              <w:rPr>
                <w:sz w:val="20"/>
              </w:rPr>
            </w:pPr>
            <w:r w:rsidRPr="00263C96">
              <w:rPr>
                <w:sz w:val="20"/>
              </w:rPr>
              <w:t>202</w:t>
            </w:r>
            <w:r>
              <w:rPr>
                <w:sz w:val="20"/>
              </w:rPr>
              <w:t>6</w:t>
            </w:r>
          </w:p>
        </w:tc>
        <w:tc>
          <w:tcPr>
            <w:tcW w:w="931" w:type="dxa"/>
            <w:tcBorders>
              <w:top w:val="single" w:sz="4" w:space="0" w:color="auto"/>
              <w:left w:val="nil"/>
              <w:bottom w:val="single" w:sz="4" w:space="0" w:color="auto"/>
              <w:right w:val="single" w:sz="4" w:space="0" w:color="auto"/>
            </w:tcBorders>
            <w:shd w:val="clear" w:color="auto" w:fill="D9D9D9"/>
            <w:vAlign w:val="center"/>
          </w:tcPr>
          <w:p w14:paraId="73235281" w14:textId="77777777" w:rsidR="00C41938" w:rsidRPr="00263C96" w:rsidRDefault="00C41938" w:rsidP="00D960CC">
            <w:pPr>
              <w:spacing w:line="276" w:lineRule="auto"/>
              <w:jc w:val="center"/>
              <w:rPr>
                <w:sz w:val="20"/>
              </w:rPr>
            </w:pPr>
            <w:r w:rsidRPr="00263C96">
              <w:rPr>
                <w:sz w:val="20"/>
              </w:rPr>
              <w:t>202</w:t>
            </w:r>
            <w:r>
              <w:rPr>
                <w:sz w:val="20"/>
              </w:rPr>
              <w:t>7</w:t>
            </w:r>
          </w:p>
        </w:tc>
        <w:tc>
          <w:tcPr>
            <w:tcW w:w="931" w:type="dxa"/>
            <w:tcBorders>
              <w:top w:val="single" w:sz="4" w:space="0" w:color="auto"/>
              <w:left w:val="nil"/>
              <w:bottom w:val="single" w:sz="4" w:space="0" w:color="auto"/>
              <w:right w:val="single" w:sz="4" w:space="0" w:color="auto"/>
            </w:tcBorders>
            <w:shd w:val="clear" w:color="auto" w:fill="D9D9D9"/>
            <w:vAlign w:val="center"/>
          </w:tcPr>
          <w:p w14:paraId="2D210C43" w14:textId="77777777" w:rsidR="00C41938" w:rsidRPr="00263C96" w:rsidRDefault="00C41938" w:rsidP="00D960CC">
            <w:pPr>
              <w:spacing w:line="276" w:lineRule="auto"/>
              <w:jc w:val="center"/>
              <w:rPr>
                <w:sz w:val="20"/>
              </w:rPr>
            </w:pPr>
            <w:r w:rsidRPr="00263C96">
              <w:rPr>
                <w:sz w:val="20"/>
              </w:rPr>
              <w:t>202</w:t>
            </w:r>
            <w:r>
              <w:rPr>
                <w:sz w:val="20"/>
              </w:rPr>
              <w:t>8</w:t>
            </w:r>
          </w:p>
        </w:tc>
        <w:tc>
          <w:tcPr>
            <w:tcW w:w="1051" w:type="dxa"/>
            <w:tcBorders>
              <w:top w:val="single" w:sz="4" w:space="0" w:color="auto"/>
              <w:left w:val="nil"/>
              <w:bottom w:val="single" w:sz="4" w:space="0" w:color="auto"/>
              <w:right w:val="single" w:sz="4" w:space="0" w:color="auto"/>
            </w:tcBorders>
            <w:shd w:val="clear" w:color="auto" w:fill="D9D9D9"/>
            <w:vAlign w:val="center"/>
          </w:tcPr>
          <w:p w14:paraId="67E0214E" w14:textId="77777777" w:rsidR="00C41938" w:rsidRPr="00263C96" w:rsidRDefault="00C41938" w:rsidP="00D960CC">
            <w:pPr>
              <w:spacing w:line="276" w:lineRule="auto"/>
              <w:jc w:val="center"/>
              <w:rPr>
                <w:sz w:val="20"/>
              </w:rPr>
            </w:pPr>
            <w:r w:rsidRPr="00263C96">
              <w:rPr>
                <w:sz w:val="20"/>
              </w:rPr>
              <w:t>202</w:t>
            </w:r>
            <w:r>
              <w:rPr>
                <w:sz w:val="20"/>
              </w:rPr>
              <w:t>9</w:t>
            </w:r>
            <w:r w:rsidRPr="00263C96">
              <w:rPr>
                <w:sz w:val="20"/>
              </w:rPr>
              <w:t>-20</w:t>
            </w:r>
            <w:r>
              <w:rPr>
                <w:sz w:val="20"/>
              </w:rPr>
              <w:t>33</w:t>
            </w:r>
          </w:p>
        </w:tc>
      </w:tr>
      <w:tr w:rsidR="00C41938" w:rsidRPr="00B755AA" w14:paraId="2CF7ECDC" w14:textId="77777777" w:rsidTr="00D960CC">
        <w:trPr>
          <w:trHeight w:val="496"/>
          <w:jc w:val="center"/>
        </w:trPr>
        <w:tc>
          <w:tcPr>
            <w:tcW w:w="755" w:type="dxa"/>
            <w:tcBorders>
              <w:top w:val="nil"/>
              <w:left w:val="single" w:sz="4" w:space="0" w:color="auto"/>
              <w:bottom w:val="single" w:sz="4" w:space="0" w:color="auto"/>
              <w:right w:val="single" w:sz="4" w:space="0" w:color="auto"/>
            </w:tcBorders>
            <w:shd w:val="clear" w:color="auto" w:fill="auto"/>
            <w:vAlign w:val="center"/>
          </w:tcPr>
          <w:p w14:paraId="43487C0A" w14:textId="77777777" w:rsidR="00C41938" w:rsidRPr="00AA23C1" w:rsidRDefault="00C41938" w:rsidP="00D960CC">
            <w:pPr>
              <w:jc w:val="center"/>
              <w:rPr>
                <w:color w:val="000000"/>
                <w:sz w:val="20"/>
              </w:rPr>
            </w:pPr>
            <w:r w:rsidRPr="00AA23C1">
              <w:rPr>
                <w:color w:val="000000"/>
                <w:sz w:val="20"/>
              </w:rPr>
              <w:t>1</w:t>
            </w:r>
          </w:p>
        </w:tc>
        <w:tc>
          <w:tcPr>
            <w:tcW w:w="2540" w:type="dxa"/>
            <w:tcBorders>
              <w:top w:val="nil"/>
              <w:left w:val="nil"/>
              <w:bottom w:val="single" w:sz="4" w:space="0" w:color="auto"/>
              <w:right w:val="single" w:sz="4" w:space="0" w:color="auto"/>
            </w:tcBorders>
            <w:shd w:val="clear" w:color="auto" w:fill="auto"/>
            <w:vAlign w:val="center"/>
          </w:tcPr>
          <w:p w14:paraId="4ECB58F5" w14:textId="77777777" w:rsidR="00C41938" w:rsidRPr="00AA23C1" w:rsidRDefault="00C41938" w:rsidP="00D960CC">
            <w:pPr>
              <w:rPr>
                <w:color w:val="000000"/>
                <w:sz w:val="20"/>
              </w:rPr>
            </w:pPr>
            <w:r w:rsidRPr="00AA23C1">
              <w:rPr>
                <w:color w:val="000000"/>
                <w:sz w:val="20"/>
              </w:rPr>
              <w:t xml:space="preserve">Годовой объем </w:t>
            </w:r>
            <w:proofErr w:type="spellStart"/>
            <w:r w:rsidRPr="00AA23C1">
              <w:rPr>
                <w:color w:val="000000"/>
                <w:sz w:val="20"/>
              </w:rPr>
              <w:t>подьема</w:t>
            </w:r>
            <w:proofErr w:type="spellEnd"/>
            <w:r w:rsidRPr="00AA23C1">
              <w:rPr>
                <w:color w:val="000000"/>
                <w:sz w:val="20"/>
              </w:rPr>
              <w:t xml:space="preserve"> воды, т.м3</w:t>
            </w:r>
          </w:p>
        </w:tc>
        <w:tc>
          <w:tcPr>
            <w:tcW w:w="799" w:type="dxa"/>
            <w:tcBorders>
              <w:top w:val="nil"/>
              <w:left w:val="nil"/>
              <w:bottom w:val="single" w:sz="4" w:space="0" w:color="auto"/>
              <w:right w:val="single" w:sz="4" w:space="0" w:color="auto"/>
            </w:tcBorders>
            <w:shd w:val="clear" w:color="auto" w:fill="auto"/>
            <w:vAlign w:val="center"/>
          </w:tcPr>
          <w:p w14:paraId="6A209A39" w14:textId="77777777" w:rsidR="00C41938" w:rsidRPr="00AA23C1" w:rsidRDefault="00C41938" w:rsidP="00D960CC">
            <w:pPr>
              <w:jc w:val="center"/>
              <w:rPr>
                <w:color w:val="000000"/>
                <w:sz w:val="20"/>
              </w:rPr>
            </w:pPr>
            <w:r w:rsidRPr="00AA23C1">
              <w:rPr>
                <w:color w:val="000000"/>
                <w:sz w:val="20"/>
              </w:rPr>
              <w:t>м3.</w:t>
            </w:r>
          </w:p>
        </w:tc>
        <w:tc>
          <w:tcPr>
            <w:tcW w:w="944" w:type="dxa"/>
            <w:tcBorders>
              <w:top w:val="nil"/>
              <w:left w:val="nil"/>
              <w:bottom w:val="single" w:sz="4" w:space="0" w:color="auto"/>
              <w:right w:val="single" w:sz="4" w:space="0" w:color="auto"/>
            </w:tcBorders>
            <w:shd w:val="clear" w:color="auto" w:fill="auto"/>
            <w:vAlign w:val="center"/>
          </w:tcPr>
          <w:p w14:paraId="7FC97A22" w14:textId="77777777" w:rsidR="00C41938" w:rsidRPr="00B755AA" w:rsidRDefault="00C41938" w:rsidP="00D960CC">
            <w:pPr>
              <w:jc w:val="center"/>
              <w:rPr>
                <w:sz w:val="20"/>
              </w:rPr>
            </w:pPr>
            <w:r w:rsidRPr="00B755AA">
              <w:rPr>
                <w:sz w:val="20"/>
              </w:rPr>
              <w:t>10126</w:t>
            </w:r>
          </w:p>
        </w:tc>
        <w:tc>
          <w:tcPr>
            <w:tcW w:w="944" w:type="dxa"/>
            <w:tcBorders>
              <w:top w:val="nil"/>
              <w:left w:val="nil"/>
              <w:bottom w:val="single" w:sz="4" w:space="0" w:color="auto"/>
              <w:right w:val="single" w:sz="4" w:space="0" w:color="auto"/>
            </w:tcBorders>
            <w:shd w:val="clear" w:color="auto" w:fill="auto"/>
            <w:vAlign w:val="center"/>
          </w:tcPr>
          <w:p w14:paraId="6F5F6D19" w14:textId="77777777" w:rsidR="00C41938" w:rsidRPr="00B755AA" w:rsidRDefault="00C41938" w:rsidP="00D960CC">
            <w:pPr>
              <w:jc w:val="center"/>
              <w:rPr>
                <w:sz w:val="20"/>
              </w:rPr>
            </w:pPr>
            <w:r w:rsidRPr="00B755AA">
              <w:rPr>
                <w:sz w:val="20"/>
              </w:rPr>
              <w:t>10126</w:t>
            </w:r>
          </w:p>
        </w:tc>
        <w:tc>
          <w:tcPr>
            <w:tcW w:w="931" w:type="dxa"/>
            <w:tcBorders>
              <w:top w:val="nil"/>
              <w:left w:val="nil"/>
              <w:bottom w:val="single" w:sz="4" w:space="0" w:color="auto"/>
              <w:right w:val="single" w:sz="4" w:space="0" w:color="auto"/>
            </w:tcBorders>
            <w:shd w:val="clear" w:color="auto" w:fill="auto"/>
            <w:vAlign w:val="center"/>
          </w:tcPr>
          <w:p w14:paraId="3AE956F0" w14:textId="77777777" w:rsidR="00C41938" w:rsidRPr="00B755AA" w:rsidRDefault="00C41938" w:rsidP="00D960CC">
            <w:pPr>
              <w:jc w:val="center"/>
              <w:rPr>
                <w:sz w:val="20"/>
              </w:rPr>
            </w:pPr>
            <w:r w:rsidRPr="00B755AA">
              <w:rPr>
                <w:sz w:val="20"/>
              </w:rPr>
              <w:t>10157</w:t>
            </w:r>
          </w:p>
        </w:tc>
        <w:tc>
          <w:tcPr>
            <w:tcW w:w="931" w:type="dxa"/>
            <w:tcBorders>
              <w:top w:val="nil"/>
              <w:left w:val="nil"/>
              <w:bottom w:val="single" w:sz="4" w:space="0" w:color="auto"/>
              <w:right w:val="single" w:sz="4" w:space="0" w:color="auto"/>
            </w:tcBorders>
            <w:shd w:val="clear" w:color="auto" w:fill="auto"/>
            <w:vAlign w:val="center"/>
          </w:tcPr>
          <w:p w14:paraId="24B8FC99" w14:textId="77777777" w:rsidR="00C41938" w:rsidRPr="00B755AA" w:rsidRDefault="00C41938" w:rsidP="00D960CC">
            <w:pPr>
              <w:jc w:val="center"/>
              <w:rPr>
                <w:sz w:val="20"/>
              </w:rPr>
            </w:pPr>
            <w:r w:rsidRPr="00B755AA">
              <w:rPr>
                <w:sz w:val="20"/>
              </w:rPr>
              <w:t>10189</w:t>
            </w:r>
          </w:p>
        </w:tc>
        <w:tc>
          <w:tcPr>
            <w:tcW w:w="931" w:type="dxa"/>
            <w:tcBorders>
              <w:top w:val="nil"/>
              <w:left w:val="nil"/>
              <w:bottom w:val="single" w:sz="4" w:space="0" w:color="auto"/>
              <w:right w:val="single" w:sz="4" w:space="0" w:color="auto"/>
            </w:tcBorders>
            <w:shd w:val="clear" w:color="auto" w:fill="auto"/>
            <w:vAlign w:val="center"/>
          </w:tcPr>
          <w:p w14:paraId="67BF3107" w14:textId="77777777" w:rsidR="00C41938" w:rsidRPr="00B755AA" w:rsidRDefault="00C41938" w:rsidP="00D960CC">
            <w:pPr>
              <w:jc w:val="center"/>
              <w:rPr>
                <w:sz w:val="20"/>
              </w:rPr>
            </w:pPr>
            <w:r w:rsidRPr="00B755AA">
              <w:rPr>
                <w:sz w:val="20"/>
              </w:rPr>
              <w:t>10221</w:t>
            </w:r>
          </w:p>
        </w:tc>
        <w:tc>
          <w:tcPr>
            <w:tcW w:w="1051" w:type="dxa"/>
            <w:tcBorders>
              <w:top w:val="nil"/>
              <w:left w:val="nil"/>
              <w:bottom w:val="single" w:sz="4" w:space="0" w:color="auto"/>
              <w:right w:val="single" w:sz="4" w:space="0" w:color="auto"/>
            </w:tcBorders>
            <w:shd w:val="clear" w:color="auto" w:fill="auto"/>
            <w:vAlign w:val="center"/>
          </w:tcPr>
          <w:p w14:paraId="2CC8C345" w14:textId="77777777" w:rsidR="00C41938" w:rsidRPr="00B755AA" w:rsidRDefault="00C41938" w:rsidP="00D960CC">
            <w:pPr>
              <w:jc w:val="center"/>
              <w:rPr>
                <w:sz w:val="20"/>
              </w:rPr>
            </w:pPr>
            <w:r w:rsidRPr="00B755AA">
              <w:rPr>
                <w:sz w:val="20"/>
              </w:rPr>
              <w:t>10277,0</w:t>
            </w:r>
          </w:p>
        </w:tc>
      </w:tr>
      <w:tr w:rsidR="00C41938" w:rsidRPr="00B755AA" w14:paraId="0A4A8D72" w14:textId="77777777" w:rsidTr="00D960CC">
        <w:trPr>
          <w:trHeight w:val="447"/>
          <w:jc w:val="center"/>
        </w:trPr>
        <w:tc>
          <w:tcPr>
            <w:tcW w:w="755" w:type="dxa"/>
            <w:tcBorders>
              <w:top w:val="nil"/>
              <w:left w:val="single" w:sz="4" w:space="0" w:color="auto"/>
              <w:bottom w:val="single" w:sz="4" w:space="0" w:color="auto"/>
              <w:right w:val="single" w:sz="4" w:space="0" w:color="auto"/>
            </w:tcBorders>
            <w:shd w:val="clear" w:color="auto" w:fill="auto"/>
            <w:vAlign w:val="center"/>
          </w:tcPr>
          <w:p w14:paraId="3E466FA4" w14:textId="77777777" w:rsidR="00C41938" w:rsidRPr="00AA23C1" w:rsidRDefault="00C41938" w:rsidP="00D960CC">
            <w:pPr>
              <w:jc w:val="center"/>
              <w:rPr>
                <w:color w:val="000000"/>
                <w:sz w:val="20"/>
              </w:rPr>
            </w:pPr>
            <w:r w:rsidRPr="00AA23C1">
              <w:rPr>
                <w:color w:val="000000"/>
                <w:sz w:val="20"/>
              </w:rPr>
              <w:t>2</w:t>
            </w:r>
          </w:p>
        </w:tc>
        <w:tc>
          <w:tcPr>
            <w:tcW w:w="2540" w:type="dxa"/>
            <w:tcBorders>
              <w:top w:val="nil"/>
              <w:left w:val="nil"/>
              <w:bottom w:val="single" w:sz="4" w:space="0" w:color="auto"/>
              <w:right w:val="single" w:sz="4" w:space="0" w:color="auto"/>
            </w:tcBorders>
            <w:shd w:val="clear" w:color="auto" w:fill="auto"/>
            <w:vAlign w:val="center"/>
          </w:tcPr>
          <w:p w14:paraId="2F35B781" w14:textId="77777777" w:rsidR="00C41938" w:rsidRPr="00AA23C1" w:rsidRDefault="00C41938" w:rsidP="00D960CC">
            <w:pPr>
              <w:rPr>
                <w:color w:val="000000"/>
                <w:sz w:val="20"/>
              </w:rPr>
            </w:pPr>
            <w:r w:rsidRPr="00AA23C1">
              <w:rPr>
                <w:color w:val="000000"/>
                <w:sz w:val="20"/>
              </w:rPr>
              <w:t xml:space="preserve">Технологические и аварийные   потери </w:t>
            </w:r>
          </w:p>
        </w:tc>
        <w:tc>
          <w:tcPr>
            <w:tcW w:w="799" w:type="dxa"/>
            <w:tcBorders>
              <w:top w:val="nil"/>
              <w:left w:val="nil"/>
              <w:bottom w:val="single" w:sz="4" w:space="0" w:color="auto"/>
              <w:right w:val="single" w:sz="4" w:space="0" w:color="auto"/>
            </w:tcBorders>
            <w:shd w:val="clear" w:color="auto" w:fill="auto"/>
            <w:vAlign w:val="center"/>
          </w:tcPr>
          <w:p w14:paraId="3ACD89EF" w14:textId="77777777" w:rsidR="00C41938" w:rsidRPr="00AA23C1" w:rsidRDefault="00C41938" w:rsidP="00D960CC">
            <w:pPr>
              <w:jc w:val="center"/>
              <w:rPr>
                <w:color w:val="000000"/>
                <w:sz w:val="20"/>
              </w:rPr>
            </w:pPr>
            <w:r w:rsidRPr="00AA23C1">
              <w:rPr>
                <w:color w:val="000000"/>
                <w:sz w:val="20"/>
              </w:rPr>
              <w:t>м3.</w:t>
            </w:r>
          </w:p>
        </w:tc>
        <w:tc>
          <w:tcPr>
            <w:tcW w:w="944" w:type="dxa"/>
            <w:tcBorders>
              <w:top w:val="nil"/>
              <w:left w:val="nil"/>
              <w:bottom w:val="single" w:sz="4" w:space="0" w:color="auto"/>
              <w:right w:val="single" w:sz="4" w:space="0" w:color="auto"/>
            </w:tcBorders>
            <w:shd w:val="clear" w:color="auto" w:fill="auto"/>
            <w:vAlign w:val="center"/>
          </w:tcPr>
          <w:p w14:paraId="7A3166E5" w14:textId="77777777" w:rsidR="00C41938" w:rsidRPr="00B755AA" w:rsidRDefault="00C41938" w:rsidP="00D960CC">
            <w:pPr>
              <w:jc w:val="center"/>
              <w:rPr>
                <w:color w:val="000000"/>
                <w:sz w:val="20"/>
              </w:rPr>
            </w:pPr>
            <w:r w:rsidRPr="00B755AA">
              <w:rPr>
                <w:color w:val="000000"/>
                <w:sz w:val="20"/>
              </w:rPr>
              <w:t>587,81</w:t>
            </w:r>
          </w:p>
        </w:tc>
        <w:tc>
          <w:tcPr>
            <w:tcW w:w="944" w:type="dxa"/>
            <w:tcBorders>
              <w:top w:val="nil"/>
              <w:left w:val="nil"/>
              <w:bottom w:val="single" w:sz="4" w:space="0" w:color="auto"/>
              <w:right w:val="single" w:sz="4" w:space="0" w:color="auto"/>
            </w:tcBorders>
            <w:shd w:val="clear" w:color="auto" w:fill="auto"/>
            <w:vAlign w:val="center"/>
          </w:tcPr>
          <w:p w14:paraId="54454D8F" w14:textId="77777777" w:rsidR="00C41938" w:rsidRPr="00B755AA" w:rsidRDefault="00C41938" w:rsidP="00D960CC">
            <w:pPr>
              <w:jc w:val="center"/>
              <w:rPr>
                <w:color w:val="000000"/>
                <w:sz w:val="20"/>
              </w:rPr>
            </w:pPr>
            <w:r w:rsidRPr="00B755AA">
              <w:rPr>
                <w:color w:val="000000"/>
                <w:sz w:val="20"/>
              </w:rPr>
              <w:t>586,15</w:t>
            </w:r>
          </w:p>
        </w:tc>
        <w:tc>
          <w:tcPr>
            <w:tcW w:w="931" w:type="dxa"/>
            <w:tcBorders>
              <w:top w:val="nil"/>
              <w:left w:val="nil"/>
              <w:bottom w:val="single" w:sz="4" w:space="0" w:color="auto"/>
              <w:right w:val="single" w:sz="4" w:space="0" w:color="auto"/>
            </w:tcBorders>
            <w:shd w:val="clear" w:color="auto" w:fill="auto"/>
            <w:vAlign w:val="center"/>
          </w:tcPr>
          <w:p w14:paraId="01BD5639" w14:textId="77777777" w:rsidR="00C41938" w:rsidRPr="00B755AA" w:rsidRDefault="00C41938" w:rsidP="00D960CC">
            <w:pPr>
              <w:jc w:val="center"/>
              <w:rPr>
                <w:color w:val="000000"/>
                <w:sz w:val="20"/>
              </w:rPr>
            </w:pPr>
            <w:r w:rsidRPr="00B755AA">
              <w:rPr>
                <w:color w:val="000000"/>
                <w:sz w:val="20"/>
              </w:rPr>
              <w:t>586,32</w:t>
            </w:r>
          </w:p>
        </w:tc>
        <w:tc>
          <w:tcPr>
            <w:tcW w:w="931" w:type="dxa"/>
            <w:tcBorders>
              <w:top w:val="nil"/>
              <w:left w:val="nil"/>
              <w:bottom w:val="single" w:sz="4" w:space="0" w:color="auto"/>
              <w:right w:val="single" w:sz="4" w:space="0" w:color="auto"/>
            </w:tcBorders>
            <w:shd w:val="clear" w:color="auto" w:fill="auto"/>
            <w:vAlign w:val="center"/>
          </w:tcPr>
          <w:p w14:paraId="57A17211" w14:textId="77777777" w:rsidR="00C41938" w:rsidRPr="00B755AA" w:rsidRDefault="00C41938" w:rsidP="00D960CC">
            <w:pPr>
              <w:jc w:val="center"/>
              <w:rPr>
                <w:color w:val="000000"/>
                <w:sz w:val="20"/>
              </w:rPr>
            </w:pPr>
            <w:r w:rsidRPr="00B755AA">
              <w:rPr>
                <w:color w:val="000000"/>
                <w:sz w:val="20"/>
              </w:rPr>
              <w:t>586,51</w:t>
            </w:r>
          </w:p>
        </w:tc>
        <w:tc>
          <w:tcPr>
            <w:tcW w:w="931" w:type="dxa"/>
            <w:tcBorders>
              <w:top w:val="nil"/>
              <w:left w:val="nil"/>
              <w:bottom w:val="single" w:sz="4" w:space="0" w:color="auto"/>
              <w:right w:val="single" w:sz="4" w:space="0" w:color="auto"/>
            </w:tcBorders>
            <w:shd w:val="clear" w:color="auto" w:fill="auto"/>
            <w:vAlign w:val="center"/>
          </w:tcPr>
          <w:p w14:paraId="67A1DA35" w14:textId="77777777" w:rsidR="00C41938" w:rsidRPr="00B755AA" w:rsidRDefault="00C41938" w:rsidP="00D960CC">
            <w:pPr>
              <w:jc w:val="center"/>
              <w:rPr>
                <w:color w:val="000000"/>
                <w:sz w:val="20"/>
              </w:rPr>
            </w:pPr>
            <w:r w:rsidRPr="00B755AA">
              <w:rPr>
                <w:color w:val="000000"/>
                <w:sz w:val="20"/>
              </w:rPr>
              <w:t>586,71</w:t>
            </w:r>
          </w:p>
        </w:tc>
        <w:tc>
          <w:tcPr>
            <w:tcW w:w="1051" w:type="dxa"/>
            <w:tcBorders>
              <w:top w:val="nil"/>
              <w:left w:val="nil"/>
              <w:bottom w:val="single" w:sz="4" w:space="0" w:color="auto"/>
              <w:right w:val="single" w:sz="4" w:space="0" w:color="auto"/>
            </w:tcBorders>
            <w:shd w:val="clear" w:color="auto" w:fill="auto"/>
            <w:vAlign w:val="center"/>
          </w:tcPr>
          <w:p w14:paraId="473D008A" w14:textId="77777777" w:rsidR="00C41938" w:rsidRPr="00B755AA" w:rsidRDefault="00C41938" w:rsidP="00D960CC">
            <w:pPr>
              <w:jc w:val="center"/>
              <w:rPr>
                <w:sz w:val="20"/>
              </w:rPr>
            </w:pPr>
            <w:r w:rsidRPr="00B755AA">
              <w:rPr>
                <w:sz w:val="20"/>
              </w:rPr>
              <w:t>587,4</w:t>
            </w:r>
          </w:p>
        </w:tc>
      </w:tr>
      <w:tr w:rsidR="00C41938" w:rsidRPr="00B755AA" w14:paraId="3CC2CC6A" w14:textId="77777777" w:rsidTr="00D960CC">
        <w:trPr>
          <w:trHeight w:val="300"/>
          <w:jc w:val="center"/>
        </w:trPr>
        <w:tc>
          <w:tcPr>
            <w:tcW w:w="755" w:type="dxa"/>
            <w:tcBorders>
              <w:top w:val="nil"/>
              <w:left w:val="single" w:sz="4" w:space="0" w:color="auto"/>
              <w:bottom w:val="single" w:sz="4" w:space="0" w:color="auto"/>
              <w:right w:val="single" w:sz="4" w:space="0" w:color="auto"/>
            </w:tcBorders>
            <w:shd w:val="clear" w:color="auto" w:fill="auto"/>
            <w:vAlign w:val="center"/>
          </w:tcPr>
          <w:p w14:paraId="692103B0" w14:textId="77777777" w:rsidR="00C41938" w:rsidRPr="00AA23C1" w:rsidRDefault="00C41938" w:rsidP="00D960CC">
            <w:pPr>
              <w:jc w:val="center"/>
              <w:rPr>
                <w:color w:val="000000"/>
                <w:sz w:val="20"/>
              </w:rPr>
            </w:pPr>
            <w:r w:rsidRPr="00AA23C1">
              <w:rPr>
                <w:color w:val="000000"/>
                <w:sz w:val="20"/>
              </w:rPr>
              <w:t>3</w:t>
            </w:r>
          </w:p>
        </w:tc>
        <w:tc>
          <w:tcPr>
            <w:tcW w:w="2540" w:type="dxa"/>
            <w:tcBorders>
              <w:top w:val="nil"/>
              <w:left w:val="nil"/>
              <w:bottom w:val="single" w:sz="4" w:space="0" w:color="auto"/>
              <w:right w:val="single" w:sz="4" w:space="0" w:color="auto"/>
            </w:tcBorders>
            <w:shd w:val="clear" w:color="auto" w:fill="auto"/>
            <w:vAlign w:val="center"/>
          </w:tcPr>
          <w:p w14:paraId="32975666" w14:textId="77777777" w:rsidR="00C41938" w:rsidRPr="00AA23C1" w:rsidRDefault="00C41938" w:rsidP="00D960CC">
            <w:pPr>
              <w:rPr>
                <w:color w:val="000000"/>
                <w:sz w:val="20"/>
              </w:rPr>
            </w:pPr>
            <w:r w:rsidRPr="00AA23C1">
              <w:rPr>
                <w:color w:val="000000"/>
                <w:sz w:val="20"/>
              </w:rPr>
              <w:t>Собственные нужды</w:t>
            </w:r>
          </w:p>
        </w:tc>
        <w:tc>
          <w:tcPr>
            <w:tcW w:w="799" w:type="dxa"/>
            <w:tcBorders>
              <w:top w:val="nil"/>
              <w:left w:val="nil"/>
              <w:bottom w:val="single" w:sz="4" w:space="0" w:color="auto"/>
              <w:right w:val="single" w:sz="4" w:space="0" w:color="auto"/>
            </w:tcBorders>
            <w:shd w:val="clear" w:color="auto" w:fill="auto"/>
            <w:vAlign w:val="center"/>
          </w:tcPr>
          <w:p w14:paraId="72DA4A43" w14:textId="77777777" w:rsidR="00C41938" w:rsidRPr="00AA23C1" w:rsidRDefault="00C41938" w:rsidP="00D960CC">
            <w:pPr>
              <w:jc w:val="center"/>
              <w:rPr>
                <w:color w:val="000000"/>
                <w:sz w:val="20"/>
              </w:rPr>
            </w:pPr>
            <w:r w:rsidRPr="00AA23C1">
              <w:rPr>
                <w:color w:val="000000"/>
                <w:sz w:val="20"/>
              </w:rPr>
              <w:t>м3.</w:t>
            </w:r>
          </w:p>
        </w:tc>
        <w:tc>
          <w:tcPr>
            <w:tcW w:w="944" w:type="dxa"/>
            <w:tcBorders>
              <w:top w:val="nil"/>
              <w:left w:val="nil"/>
              <w:bottom w:val="single" w:sz="4" w:space="0" w:color="auto"/>
              <w:right w:val="single" w:sz="4" w:space="0" w:color="auto"/>
            </w:tcBorders>
            <w:shd w:val="clear" w:color="auto" w:fill="auto"/>
            <w:vAlign w:val="center"/>
          </w:tcPr>
          <w:p w14:paraId="3B5FE9EC" w14:textId="77777777" w:rsidR="00C41938" w:rsidRPr="00B755AA" w:rsidRDefault="00C41938" w:rsidP="00D960CC">
            <w:pPr>
              <w:jc w:val="center"/>
              <w:rPr>
                <w:color w:val="000000"/>
                <w:sz w:val="20"/>
              </w:rPr>
            </w:pPr>
            <w:r w:rsidRPr="00B755AA">
              <w:rPr>
                <w:color w:val="000000"/>
                <w:sz w:val="20"/>
              </w:rPr>
              <w:t>0</w:t>
            </w:r>
          </w:p>
        </w:tc>
        <w:tc>
          <w:tcPr>
            <w:tcW w:w="944" w:type="dxa"/>
            <w:tcBorders>
              <w:top w:val="nil"/>
              <w:left w:val="nil"/>
              <w:bottom w:val="single" w:sz="4" w:space="0" w:color="auto"/>
              <w:right w:val="single" w:sz="4" w:space="0" w:color="auto"/>
            </w:tcBorders>
            <w:shd w:val="clear" w:color="auto" w:fill="auto"/>
            <w:vAlign w:val="center"/>
          </w:tcPr>
          <w:p w14:paraId="699DC6B1" w14:textId="77777777" w:rsidR="00C41938" w:rsidRPr="00B755AA" w:rsidRDefault="00C41938" w:rsidP="00D960CC">
            <w:pPr>
              <w:jc w:val="center"/>
              <w:rPr>
                <w:color w:val="000000"/>
                <w:sz w:val="20"/>
              </w:rPr>
            </w:pPr>
            <w:r w:rsidRPr="00B755AA">
              <w:rPr>
                <w:color w:val="000000"/>
                <w:sz w:val="20"/>
              </w:rPr>
              <w:t>0</w:t>
            </w:r>
          </w:p>
        </w:tc>
        <w:tc>
          <w:tcPr>
            <w:tcW w:w="931" w:type="dxa"/>
            <w:tcBorders>
              <w:top w:val="nil"/>
              <w:left w:val="nil"/>
              <w:bottom w:val="single" w:sz="4" w:space="0" w:color="auto"/>
              <w:right w:val="single" w:sz="4" w:space="0" w:color="auto"/>
            </w:tcBorders>
            <w:shd w:val="clear" w:color="auto" w:fill="auto"/>
            <w:vAlign w:val="center"/>
          </w:tcPr>
          <w:p w14:paraId="64DC6AD6" w14:textId="77777777" w:rsidR="00C41938" w:rsidRPr="00B755AA" w:rsidRDefault="00C41938" w:rsidP="00D960CC">
            <w:pPr>
              <w:jc w:val="center"/>
              <w:rPr>
                <w:color w:val="000000"/>
                <w:sz w:val="20"/>
              </w:rPr>
            </w:pPr>
            <w:r w:rsidRPr="00B755AA">
              <w:rPr>
                <w:color w:val="000000"/>
                <w:sz w:val="20"/>
              </w:rPr>
              <w:t>0</w:t>
            </w:r>
          </w:p>
        </w:tc>
        <w:tc>
          <w:tcPr>
            <w:tcW w:w="931" w:type="dxa"/>
            <w:tcBorders>
              <w:top w:val="nil"/>
              <w:left w:val="nil"/>
              <w:bottom w:val="single" w:sz="4" w:space="0" w:color="auto"/>
              <w:right w:val="single" w:sz="4" w:space="0" w:color="auto"/>
            </w:tcBorders>
            <w:shd w:val="clear" w:color="auto" w:fill="auto"/>
            <w:vAlign w:val="center"/>
          </w:tcPr>
          <w:p w14:paraId="76FB7B37" w14:textId="77777777" w:rsidR="00C41938" w:rsidRPr="00B755AA" w:rsidRDefault="00C41938" w:rsidP="00D960CC">
            <w:pPr>
              <w:jc w:val="center"/>
              <w:rPr>
                <w:color w:val="000000"/>
                <w:sz w:val="20"/>
              </w:rPr>
            </w:pPr>
            <w:r w:rsidRPr="00B755AA">
              <w:rPr>
                <w:color w:val="000000"/>
                <w:sz w:val="20"/>
              </w:rPr>
              <w:t>0</w:t>
            </w:r>
          </w:p>
        </w:tc>
        <w:tc>
          <w:tcPr>
            <w:tcW w:w="931" w:type="dxa"/>
            <w:tcBorders>
              <w:top w:val="nil"/>
              <w:left w:val="nil"/>
              <w:bottom w:val="single" w:sz="4" w:space="0" w:color="auto"/>
              <w:right w:val="single" w:sz="4" w:space="0" w:color="auto"/>
            </w:tcBorders>
            <w:shd w:val="clear" w:color="auto" w:fill="auto"/>
            <w:vAlign w:val="center"/>
          </w:tcPr>
          <w:p w14:paraId="28B2E744" w14:textId="77777777" w:rsidR="00C41938" w:rsidRPr="00B755AA" w:rsidRDefault="00C41938" w:rsidP="00D960CC">
            <w:pPr>
              <w:jc w:val="center"/>
              <w:rPr>
                <w:color w:val="000000"/>
                <w:sz w:val="20"/>
              </w:rPr>
            </w:pPr>
            <w:r w:rsidRPr="00B755AA">
              <w:rPr>
                <w:color w:val="000000"/>
                <w:sz w:val="20"/>
              </w:rPr>
              <w:t>0</w:t>
            </w:r>
          </w:p>
        </w:tc>
        <w:tc>
          <w:tcPr>
            <w:tcW w:w="1051" w:type="dxa"/>
            <w:tcBorders>
              <w:top w:val="nil"/>
              <w:left w:val="nil"/>
              <w:bottom w:val="single" w:sz="4" w:space="0" w:color="auto"/>
              <w:right w:val="single" w:sz="4" w:space="0" w:color="auto"/>
            </w:tcBorders>
            <w:shd w:val="clear" w:color="auto" w:fill="auto"/>
            <w:vAlign w:val="center"/>
          </w:tcPr>
          <w:p w14:paraId="725EDFF6" w14:textId="77777777" w:rsidR="00C41938" w:rsidRPr="00B755AA" w:rsidRDefault="00C41938" w:rsidP="00D960CC">
            <w:pPr>
              <w:jc w:val="center"/>
              <w:rPr>
                <w:sz w:val="20"/>
              </w:rPr>
            </w:pPr>
            <w:r w:rsidRPr="00B755AA">
              <w:rPr>
                <w:sz w:val="20"/>
              </w:rPr>
              <w:t>0,0</w:t>
            </w:r>
          </w:p>
        </w:tc>
      </w:tr>
      <w:tr w:rsidR="00C41938" w:rsidRPr="00B755AA" w14:paraId="0A43CF2D" w14:textId="77777777" w:rsidTr="00D960CC">
        <w:trPr>
          <w:trHeight w:val="515"/>
          <w:jc w:val="center"/>
        </w:trPr>
        <w:tc>
          <w:tcPr>
            <w:tcW w:w="755" w:type="dxa"/>
            <w:tcBorders>
              <w:top w:val="nil"/>
              <w:left w:val="single" w:sz="4" w:space="0" w:color="auto"/>
              <w:bottom w:val="single" w:sz="4" w:space="0" w:color="auto"/>
              <w:right w:val="single" w:sz="4" w:space="0" w:color="auto"/>
            </w:tcBorders>
            <w:shd w:val="clear" w:color="auto" w:fill="auto"/>
            <w:vAlign w:val="center"/>
          </w:tcPr>
          <w:p w14:paraId="1828D5A7" w14:textId="77777777" w:rsidR="00C41938" w:rsidRPr="00AA23C1" w:rsidRDefault="00C41938" w:rsidP="00D960CC">
            <w:pPr>
              <w:jc w:val="center"/>
              <w:rPr>
                <w:color w:val="000000"/>
                <w:sz w:val="20"/>
              </w:rPr>
            </w:pPr>
            <w:r w:rsidRPr="00AA23C1">
              <w:rPr>
                <w:color w:val="000000"/>
                <w:sz w:val="20"/>
              </w:rPr>
              <w:t>4</w:t>
            </w:r>
          </w:p>
        </w:tc>
        <w:tc>
          <w:tcPr>
            <w:tcW w:w="2540" w:type="dxa"/>
            <w:tcBorders>
              <w:top w:val="nil"/>
              <w:left w:val="nil"/>
              <w:bottom w:val="single" w:sz="4" w:space="0" w:color="auto"/>
              <w:right w:val="single" w:sz="4" w:space="0" w:color="auto"/>
            </w:tcBorders>
            <w:shd w:val="clear" w:color="auto" w:fill="auto"/>
            <w:vAlign w:val="center"/>
          </w:tcPr>
          <w:p w14:paraId="719924A8" w14:textId="77777777" w:rsidR="00C41938" w:rsidRPr="00AA23C1" w:rsidRDefault="00C41938" w:rsidP="00D960CC">
            <w:pPr>
              <w:rPr>
                <w:color w:val="000000"/>
                <w:sz w:val="20"/>
              </w:rPr>
            </w:pPr>
            <w:r w:rsidRPr="00AA23C1">
              <w:rPr>
                <w:color w:val="000000"/>
                <w:sz w:val="20"/>
              </w:rPr>
              <w:t>Технологические и аварийные   потери в %</w:t>
            </w:r>
          </w:p>
        </w:tc>
        <w:tc>
          <w:tcPr>
            <w:tcW w:w="799" w:type="dxa"/>
            <w:tcBorders>
              <w:top w:val="nil"/>
              <w:left w:val="nil"/>
              <w:bottom w:val="single" w:sz="4" w:space="0" w:color="auto"/>
              <w:right w:val="single" w:sz="4" w:space="0" w:color="auto"/>
            </w:tcBorders>
            <w:shd w:val="clear" w:color="auto" w:fill="auto"/>
            <w:vAlign w:val="center"/>
          </w:tcPr>
          <w:p w14:paraId="1B203BB1" w14:textId="77777777" w:rsidR="00C41938" w:rsidRPr="00AA23C1" w:rsidRDefault="00C41938" w:rsidP="00D960CC">
            <w:pPr>
              <w:jc w:val="center"/>
              <w:rPr>
                <w:color w:val="000000"/>
                <w:sz w:val="20"/>
              </w:rPr>
            </w:pPr>
            <w:r w:rsidRPr="00AA23C1">
              <w:rPr>
                <w:color w:val="000000"/>
                <w:sz w:val="20"/>
              </w:rPr>
              <w:t>%</w:t>
            </w:r>
          </w:p>
        </w:tc>
        <w:tc>
          <w:tcPr>
            <w:tcW w:w="944" w:type="dxa"/>
            <w:tcBorders>
              <w:top w:val="nil"/>
              <w:left w:val="nil"/>
              <w:bottom w:val="single" w:sz="4" w:space="0" w:color="auto"/>
              <w:right w:val="single" w:sz="4" w:space="0" w:color="auto"/>
            </w:tcBorders>
            <w:shd w:val="clear" w:color="auto" w:fill="auto"/>
            <w:vAlign w:val="center"/>
          </w:tcPr>
          <w:p w14:paraId="3E9EB61D" w14:textId="77777777" w:rsidR="00C41938" w:rsidRPr="00B755AA" w:rsidRDefault="00C41938" w:rsidP="00D960CC">
            <w:pPr>
              <w:jc w:val="center"/>
              <w:rPr>
                <w:color w:val="000000"/>
                <w:sz w:val="20"/>
              </w:rPr>
            </w:pPr>
            <w:r w:rsidRPr="00B755AA">
              <w:rPr>
                <w:color w:val="000000"/>
                <w:sz w:val="20"/>
              </w:rPr>
              <w:t>6,2</w:t>
            </w:r>
          </w:p>
        </w:tc>
        <w:tc>
          <w:tcPr>
            <w:tcW w:w="944" w:type="dxa"/>
            <w:tcBorders>
              <w:top w:val="nil"/>
              <w:left w:val="nil"/>
              <w:bottom w:val="single" w:sz="4" w:space="0" w:color="auto"/>
              <w:right w:val="single" w:sz="4" w:space="0" w:color="auto"/>
            </w:tcBorders>
            <w:shd w:val="clear" w:color="auto" w:fill="auto"/>
            <w:vAlign w:val="center"/>
          </w:tcPr>
          <w:p w14:paraId="69BD54F1" w14:textId="77777777" w:rsidR="00C41938" w:rsidRPr="00B755AA" w:rsidRDefault="00C41938" w:rsidP="00D960CC">
            <w:pPr>
              <w:jc w:val="center"/>
              <w:rPr>
                <w:color w:val="000000"/>
                <w:sz w:val="20"/>
              </w:rPr>
            </w:pPr>
            <w:r w:rsidRPr="00B755AA">
              <w:rPr>
                <w:color w:val="000000"/>
                <w:sz w:val="20"/>
              </w:rPr>
              <w:t>6,1</w:t>
            </w:r>
          </w:p>
        </w:tc>
        <w:tc>
          <w:tcPr>
            <w:tcW w:w="931" w:type="dxa"/>
            <w:tcBorders>
              <w:top w:val="nil"/>
              <w:left w:val="nil"/>
              <w:bottom w:val="single" w:sz="4" w:space="0" w:color="auto"/>
              <w:right w:val="single" w:sz="4" w:space="0" w:color="auto"/>
            </w:tcBorders>
            <w:shd w:val="clear" w:color="auto" w:fill="auto"/>
            <w:vAlign w:val="center"/>
          </w:tcPr>
          <w:p w14:paraId="1F709CA9" w14:textId="77777777" w:rsidR="00C41938" w:rsidRPr="00B755AA" w:rsidRDefault="00C41938" w:rsidP="00D960CC">
            <w:pPr>
              <w:jc w:val="center"/>
              <w:rPr>
                <w:color w:val="000000"/>
                <w:sz w:val="20"/>
              </w:rPr>
            </w:pPr>
            <w:r w:rsidRPr="00B755AA">
              <w:rPr>
                <w:color w:val="000000"/>
                <w:sz w:val="20"/>
              </w:rPr>
              <w:t>6,1</w:t>
            </w:r>
          </w:p>
        </w:tc>
        <w:tc>
          <w:tcPr>
            <w:tcW w:w="931" w:type="dxa"/>
            <w:tcBorders>
              <w:top w:val="nil"/>
              <w:left w:val="nil"/>
              <w:bottom w:val="single" w:sz="4" w:space="0" w:color="auto"/>
              <w:right w:val="single" w:sz="4" w:space="0" w:color="auto"/>
            </w:tcBorders>
            <w:shd w:val="clear" w:color="auto" w:fill="auto"/>
            <w:vAlign w:val="center"/>
          </w:tcPr>
          <w:p w14:paraId="3E36C394" w14:textId="77777777" w:rsidR="00C41938" w:rsidRPr="00B755AA" w:rsidRDefault="00C41938" w:rsidP="00D960CC">
            <w:pPr>
              <w:jc w:val="center"/>
              <w:rPr>
                <w:color w:val="000000"/>
                <w:sz w:val="20"/>
              </w:rPr>
            </w:pPr>
            <w:r w:rsidRPr="00B755AA">
              <w:rPr>
                <w:color w:val="000000"/>
                <w:sz w:val="20"/>
              </w:rPr>
              <w:t>6,1</w:t>
            </w:r>
          </w:p>
        </w:tc>
        <w:tc>
          <w:tcPr>
            <w:tcW w:w="931" w:type="dxa"/>
            <w:tcBorders>
              <w:top w:val="nil"/>
              <w:left w:val="nil"/>
              <w:bottom w:val="single" w:sz="4" w:space="0" w:color="auto"/>
              <w:right w:val="single" w:sz="4" w:space="0" w:color="auto"/>
            </w:tcBorders>
            <w:shd w:val="clear" w:color="auto" w:fill="auto"/>
            <w:vAlign w:val="center"/>
          </w:tcPr>
          <w:p w14:paraId="55F9E9D8" w14:textId="77777777" w:rsidR="00C41938" w:rsidRPr="00B755AA" w:rsidRDefault="00C41938" w:rsidP="00D960CC">
            <w:pPr>
              <w:jc w:val="center"/>
              <w:rPr>
                <w:color w:val="000000"/>
                <w:sz w:val="20"/>
              </w:rPr>
            </w:pPr>
            <w:r w:rsidRPr="00B755AA">
              <w:rPr>
                <w:color w:val="000000"/>
                <w:sz w:val="20"/>
              </w:rPr>
              <w:t>6,1</w:t>
            </w:r>
          </w:p>
        </w:tc>
        <w:tc>
          <w:tcPr>
            <w:tcW w:w="1051" w:type="dxa"/>
            <w:tcBorders>
              <w:top w:val="nil"/>
              <w:left w:val="nil"/>
              <w:bottom w:val="single" w:sz="4" w:space="0" w:color="auto"/>
              <w:right w:val="single" w:sz="4" w:space="0" w:color="auto"/>
            </w:tcBorders>
            <w:shd w:val="clear" w:color="auto" w:fill="auto"/>
            <w:vAlign w:val="center"/>
          </w:tcPr>
          <w:p w14:paraId="6F8CDE94" w14:textId="77777777" w:rsidR="00C41938" w:rsidRPr="00B755AA" w:rsidRDefault="00C41938" w:rsidP="00D960CC">
            <w:pPr>
              <w:jc w:val="center"/>
              <w:rPr>
                <w:sz w:val="20"/>
              </w:rPr>
            </w:pPr>
            <w:r w:rsidRPr="00B755AA">
              <w:rPr>
                <w:sz w:val="20"/>
              </w:rPr>
              <w:t>6,0</w:t>
            </w:r>
          </w:p>
        </w:tc>
      </w:tr>
      <w:tr w:rsidR="00C41938" w:rsidRPr="00B755AA" w14:paraId="6EEF2FA3" w14:textId="77777777" w:rsidTr="00D960CC">
        <w:trPr>
          <w:trHeight w:val="300"/>
          <w:jc w:val="center"/>
        </w:trPr>
        <w:tc>
          <w:tcPr>
            <w:tcW w:w="755" w:type="dxa"/>
            <w:tcBorders>
              <w:top w:val="nil"/>
              <w:left w:val="single" w:sz="4" w:space="0" w:color="auto"/>
              <w:bottom w:val="single" w:sz="4" w:space="0" w:color="auto"/>
              <w:right w:val="single" w:sz="4" w:space="0" w:color="auto"/>
            </w:tcBorders>
            <w:shd w:val="clear" w:color="auto" w:fill="auto"/>
            <w:vAlign w:val="center"/>
          </w:tcPr>
          <w:p w14:paraId="666FAB1E" w14:textId="77777777" w:rsidR="00C41938" w:rsidRPr="00AA23C1" w:rsidRDefault="00C41938" w:rsidP="00D960CC">
            <w:pPr>
              <w:jc w:val="center"/>
              <w:rPr>
                <w:color w:val="000000"/>
                <w:sz w:val="20"/>
              </w:rPr>
            </w:pPr>
            <w:r w:rsidRPr="00AA23C1">
              <w:rPr>
                <w:color w:val="000000"/>
                <w:sz w:val="20"/>
              </w:rPr>
              <w:t>5</w:t>
            </w:r>
          </w:p>
        </w:tc>
        <w:tc>
          <w:tcPr>
            <w:tcW w:w="2540" w:type="dxa"/>
            <w:tcBorders>
              <w:top w:val="nil"/>
              <w:left w:val="nil"/>
              <w:bottom w:val="single" w:sz="4" w:space="0" w:color="auto"/>
              <w:right w:val="single" w:sz="4" w:space="0" w:color="auto"/>
            </w:tcBorders>
            <w:shd w:val="clear" w:color="auto" w:fill="auto"/>
            <w:vAlign w:val="center"/>
          </w:tcPr>
          <w:p w14:paraId="65047975" w14:textId="77777777" w:rsidR="00C41938" w:rsidRPr="00AA23C1" w:rsidRDefault="00C41938" w:rsidP="00D960CC">
            <w:pPr>
              <w:rPr>
                <w:color w:val="000000"/>
                <w:sz w:val="20"/>
              </w:rPr>
            </w:pPr>
            <w:r w:rsidRPr="00AA23C1">
              <w:rPr>
                <w:color w:val="000000"/>
                <w:sz w:val="20"/>
              </w:rPr>
              <w:t>Бюджетные и прочие организации</w:t>
            </w:r>
          </w:p>
        </w:tc>
        <w:tc>
          <w:tcPr>
            <w:tcW w:w="799" w:type="dxa"/>
            <w:tcBorders>
              <w:top w:val="nil"/>
              <w:left w:val="nil"/>
              <w:bottom w:val="single" w:sz="4" w:space="0" w:color="auto"/>
              <w:right w:val="single" w:sz="4" w:space="0" w:color="auto"/>
            </w:tcBorders>
            <w:shd w:val="clear" w:color="auto" w:fill="auto"/>
            <w:vAlign w:val="center"/>
          </w:tcPr>
          <w:p w14:paraId="77B47C5B" w14:textId="77777777" w:rsidR="00C41938" w:rsidRPr="00AA23C1" w:rsidRDefault="00C41938" w:rsidP="00D960CC">
            <w:pPr>
              <w:jc w:val="center"/>
              <w:rPr>
                <w:color w:val="000000"/>
                <w:sz w:val="20"/>
              </w:rPr>
            </w:pPr>
            <w:r w:rsidRPr="00AA23C1">
              <w:rPr>
                <w:color w:val="000000"/>
                <w:sz w:val="20"/>
              </w:rPr>
              <w:t>м3.</w:t>
            </w:r>
          </w:p>
        </w:tc>
        <w:tc>
          <w:tcPr>
            <w:tcW w:w="944" w:type="dxa"/>
            <w:tcBorders>
              <w:top w:val="nil"/>
              <w:left w:val="nil"/>
              <w:bottom w:val="single" w:sz="4" w:space="0" w:color="auto"/>
              <w:right w:val="single" w:sz="4" w:space="0" w:color="auto"/>
            </w:tcBorders>
            <w:shd w:val="clear" w:color="auto" w:fill="auto"/>
            <w:vAlign w:val="center"/>
          </w:tcPr>
          <w:p w14:paraId="62139CC0" w14:textId="77777777" w:rsidR="00C41938" w:rsidRPr="00B755AA" w:rsidRDefault="00C41938" w:rsidP="00D960CC">
            <w:pPr>
              <w:jc w:val="center"/>
              <w:rPr>
                <w:color w:val="000000"/>
                <w:sz w:val="20"/>
              </w:rPr>
            </w:pPr>
            <w:r w:rsidRPr="00B755AA">
              <w:rPr>
                <w:color w:val="000000"/>
                <w:sz w:val="20"/>
              </w:rPr>
              <w:t>0</w:t>
            </w:r>
          </w:p>
        </w:tc>
        <w:tc>
          <w:tcPr>
            <w:tcW w:w="944" w:type="dxa"/>
            <w:tcBorders>
              <w:top w:val="nil"/>
              <w:left w:val="nil"/>
              <w:bottom w:val="single" w:sz="4" w:space="0" w:color="auto"/>
              <w:right w:val="single" w:sz="4" w:space="0" w:color="auto"/>
            </w:tcBorders>
            <w:shd w:val="clear" w:color="auto" w:fill="auto"/>
            <w:vAlign w:val="center"/>
          </w:tcPr>
          <w:p w14:paraId="25716EF5" w14:textId="77777777" w:rsidR="00C41938" w:rsidRPr="00B755AA" w:rsidRDefault="00C41938" w:rsidP="00D960CC">
            <w:pPr>
              <w:jc w:val="center"/>
              <w:rPr>
                <w:color w:val="000000"/>
                <w:sz w:val="20"/>
              </w:rPr>
            </w:pPr>
            <w:r w:rsidRPr="00B755AA">
              <w:rPr>
                <w:color w:val="000000"/>
                <w:sz w:val="20"/>
              </w:rPr>
              <w:t>0</w:t>
            </w:r>
          </w:p>
        </w:tc>
        <w:tc>
          <w:tcPr>
            <w:tcW w:w="931" w:type="dxa"/>
            <w:tcBorders>
              <w:top w:val="nil"/>
              <w:left w:val="nil"/>
              <w:bottom w:val="single" w:sz="4" w:space="0" w:color="auto"/>
              <w:right w:val="single" w:sz="4" w:space="0" w:color="auto"/>
            </w:tcBorders>
            <w:shd w:val="clear" w:color="auto" w:fill="auto"/>
            <w:vAlign w:val="center"/>
          </w:tcPr>
          <w:p w14:paraId="0BBA747D" w14:textId="77777777" w:rsidR="00C41938" w:rsidRPr="00B755AA" w:rsidRDefault="00C41938" w:rsidP="00D960CC">
            <w:pPr>
              <w:jc w:val="center"/>
              <w:rPr>
                <w:color w:val="000000"/>
                <w:sz w:val="20"/>
              </w:rPr>
            </w:pPr>
            <w:r w:rsidRPr="00B755AA">
              <w:rPr>
                <w:color w:val="000000"/>
                <w:sz w:val="20"/>
              </w:rPr>
              <w:t>0</w:t>
            </w:r>
          </w:p>
        </w:tc>
        <w:tc>
          <w:tcPr>
            <w:tcW w:w="931" w:type="dxa"/>
            <w:tcBorders>
              <w:top w:val="nil"/>
              <w:left w:val="nil"/>
              <w:bottom w:val="single" w:sz="4" w:space="0" w:color="auto"/>
              <w:right w:val="single" w:sz="4" w:space="0" w:color="auto"/>
            </w:tcBorders>
            <w:shd w:val="clear" w:color="auto" w:fill="auto"/>
            <w:vAlign w:val="center"/>
          </w:tcPr>
          <w:p w14:paraId="0B139DD4" w14:textId="77777777" w:rsidR="00C41938" w:rsidRPr="00B755AA" w:rsidRDefault="00C41938" w:rsidP="00D960CC">
            <w:pPr>
              <w:jc w:val="center"/>
              <w:rPr>
                <w:color w:val="000000"/>
                <w:sz w:val="20"/>
              </w:rPr>
            </w:pPr>
            <w:r w:rsidRPr="00B755AA">
              <w:rPr>
                <w:color w:val="000000"/>
                <w:sz w:val="20"/>
              </w:rPr>
              <w:t>0</w:t>
            </w:r>
          </w:p>
        </w:tc>
        <w:tc>
          <w:tcPr>
            <w:tcW w:w="931" w:type="dxa"/>
            <w:tcBorders>
              <w:top w:val="nil"/>
              <w:left w:val="nil"/>
              <w:bottom w:val="single" w:sz="4" w:space="0" w:color="auto"/>
              <w:right w:val="single" w:sz="4" w:space="0" w:color="auto"/>
            </w:tcBorders>
            <w:shd w:val="clear" w:color="auto" w:fill="auto"/>
            <w:vAlign w:val="center"/>
          </w:tcPr>
          <w:p w14:paraId="0A9A8D42" w14:textId="77777777" w:rsidR="00C41938" w:rsidRPr="00B755AA" w:rsidRDefault="00C41938" w:rsidP="00D960CC">
            <w:pPr>
              <w:jc w:val="center"/>
              <w:rPr>
                <w:color w:val="000000"/>
                <w:sz w:val="20"/>
              </w:rPr>
            </w:pPr>
            <w:r w:rsidRPr="00B755AA">
              <w:rPr>
                <w:color w:val="000000"/>
                <w:sz w:val="20"/>
              </w:rPr>
              <w:t>0</w:t>
            </w:r>
          </w:p>
        </w:tc>
        <w:tc>
          <w:tcPr>
            <w:tcW w:w="1051" w:type="dxa"/>
            <w:tcBorders>
              <w:top w:val="nil"/>
              <w:left w:val="nil"/>
              <w:bottom w:val="single" w:sz="4" w:space="0" w:color="auto"/>
              <w:right w:val="single" w:sz="4" w:space="0" w:color="auto"/>
            </w:tcBorders>
            <w:shd w:val="clear" w:color="auto" w:fill="auto"/>
            <w:vAlign w:val="center"/>
          </w:tcPr>
          <w:p w14:paraId="6629DC24" w14:textId="77777777" w:rsidR="00C41938" w:rsidRPr="00B755AA" w:rsidRDefault="00C41938" w:rsidP="00D960CC">
            <w:pPr>
              <w:jc w:val="center"/>
              <w:rPr>
                <w:sz w:val="20"/>
              </w:rPr>
            </w:pPr>
            <w:r w:rsidRPr="00B755AA">
              <w:rPr>
                <w:sz w:val="20"/>
              </w:rPr>
              <w:t>0,0</w:t>
            </w:r>
          </w:p>
        </w:tc>
      </w:tr>
      <w:tr w:rsidR="00C41938" w:rsidRPr="00B755AA" w14:paraId="1900C369" w14:textId="77777777" w:rsidTr="00D960CC">
        <w:trPr>
          <w:trHeight w:val="525"/>
          <w:jc w:val="center"/>
        </w:trPr>
        <w:tc>
          <w:tcPr>
            <w:tcW w:w="755" w:type="dxa"/>
            <w:tcBorders>
              <w:top w:val="nil"/>
              <w:left w:val="single" w:sz="4" w:space="0" w:color="auto"/>
              <w:bottom w:val="single" w:sz="4" w:space="0" w:color="auto"/>
              <w:right w:val="single" w:sz="4" w:space="0" w:color="auto"/>
            </w:tcBorders>
            <w:shd w:val="clear" w:color="auto" w:fill="auto"/>
            <w:vAlign w:val="center"/>
          </w:tcPr>
          <w:p w14:paraId="690362E5" w14:textId="77777777" w:rsidR="00C41938" w:rsidRPr="00AA23C1" w:rsidRDefault="00C41938" w:rsidP="00D960CC">
            <w:pPr>
              <w:jc w:val="center"/>
              <w:rPr>
                <w:color w:val="000000"/>
                <w:sz w:val="20"/>
              </w:rPr>
            </w:pPr>
            <w:r w:rsidRPr="00AA23C1">
              <w:rPr>
                <w:color w:val="000000"/>
                <w:sz w:val="20"/>
              </w:rPr>
              <w:t>6</w:t>
            </w:r>
          </w:p>
        </w:tc>
        <w:tc>
          <w:tcPr>
            <w:tcW w:w="2540" w:type="dxa"/>
            <w:tcBorders>
              <w:top w:val="nil"/>
              <w:left w:val="nil"/>
              <w:bottom w:val="single" w:sz="4" w:space="0" w:color="auto"/>
              <w:right w:val="single" w:sz="4" w:space="0" w:color="auto"/>
            </w:tcBorders>
            <w:shd w:val="clear" w:color="auto" w:fill="auto"/>
            <w:vAlign w:val="center"/>
          </w:tcPr>
          <w:p w14:paraId="41F5CD93" w14:textId="77777777" w:rsidR="00C41938" w:rsidRPr="00AA23C1" w:rsidRDefault="00C41938" w:rsidP="00D960CC">
            <w:pPr>
              <w:rPr>
                <w:color w:val="000000"/>
                <w:sz w:val="20"/>
              </w:rPr>
            </w:pPr>
            <w:r w:rsidRPr="00AA23C1">
              <w:rPr>
                <w:color w:val="000000"/>
                <w:sz w:val="20"/>
              </w:rPr>
              <w:t>Численность населения, пользующегося водоснабжением, всего</w:t>
            </w:r>
          </w:p>
        </w:tc>
        <w:tc>
          <w:tcPr>
            <w:tcW w:w="799" w:type="dxa"/>
            <w:tcBorders>
              <w:top w:val="nil"/>
              <w:left w:val="nil"/>
              <w:bottom w:val="single" w:sz="4" w:space="0" w:color="auto"/>
              <w:right w:val="single" w:sz="4" w:space="0" w:color="auto"/>
            </w:tcBorders>
            <w:shd w:val="clear" w:color="auto" w:fill="auto"/>
            <w:vAlign w:val="center"/>
          </w:tcPr>
          <w:p w14:paraId="0DDC46D7" w14:textId="77777777" w:rsidR="00C41938" w:rsidRPr="00AA23C1" w:rsidRDefault="00C41938" w:rsidP="00D960CC">
            <w:pPr>
              <w:jc w:val="center"/>
              <w:rPr>
                <w:color w:val="000000"/>
                <w:sz w:val="20"/>
              </w:rPr>
            </w:pPr>
            <w:r w:rsidRPr="00AA23C1">
              <w:rPr>
                <w:color w:val="000000"/>
                <w:sz w:val="20"/>
              </w:rPr>
              <w:t>чел.</w:t>
            </w:r>
          </w:p>
        </w:tc>
        <w:tc>
          <w:tcPr>
            <w:tcW w:w="944" w:type="dxa"/>
            <w:tcBorders>
              <w:top w:val="nil"/>
              <w:left w:val="nil"/>
              <w:bottom w:val="single" w:sz="4" w:space="0" w:color="auto"/>
              <w:right w:val="single" w:sz="4" w:space="0" w:color="auto"/>
            </w:tcBorders>
            <w:shd w:val="clear" w:color="auto" w:fill="auto"/>
            <w:noWrap/>
            <w:vAlign w:val="center"/>
          </w:tcPr>
          <w:p w14:paraId="56964FB1" w14:textId="77777777" w:rsidR="00C41938" w:rsidRPr="00B755AA" w:rsidRDefault="00C41938" w:rsidP="00D960CC">
            <w:pPr>
              <w:jc w:val="center"/>
              <w:rPr>
                <w:color w:val="000000"/>
                <w:sz w:val="20"/>
              </w:rPr>
            </w:pPr>
            <w:r w:rsidRPr="00B755AA">
              <w:rPr>
                <w:color w:val="000000"/>
                <w:sz w:val="20"/>
              </w:rPr>
              <w:t>520</w:t>
            </w:r>
          </w:p>
        </w:tc>
        <w:tc>
          <w:tcPr>
            <w:tcW w:w="944" w:type="dxa"/>
            <w:tcBorders>
              <w:top w:val="nil"/>
              <w:left w:val="nil"/>
              <w:bottom w:val="single" w:sz="4" w:space="0" w:color="auto"/>
              <w:right w:val="single" w:sz="4" w:space="0" w:color="auto"/>
            </w:tcBorders>
            <w:shd w:val="clear" w:color="auto" w:fill="auto"/>
            <w:noWrap/>
            <w:vAlign w:val="center"/>
          </w:tcPr>
          <w:p w14:paraId="5F7C0BDF" w14:textId="77777777" w:rsidR="00C41938" w:rsidRPr="00B755AA" w:rsidRDefault="00C41938" w:rsidP="00D960CC">
            <w:pPr>
              <w:jc w:val="center"/>
              <w:rPr>
                <w:color w:val="000000"/>
                <w:sz w:val="20"/>
              </w:rPr>
            </w:pPr>
            <w:r w:rsidRPr="00B755AA">
              <w:rPr>
                <w:color w:val="000000"/>
                <w:sz w:val="20"/>
              </w:rPr>
              <w:t>515</w:t>
            </w:r>
          </w:p>
        </w:tc>
        <w:tc>
          <w:tcPr>
            <w:tcW w:w="931" w:type="dxa"/>
            <w:tcBorders>
              <w:top w:val="nil"/>
              <w:left w:val="nil"/>
              <w:bottom w:val="single" w:sz="4" w:space="0" w:color="auto"/>
              <w:right w:val="single" w:sz="4" w:space="0" w:color="auto"/>
            </w:tcBorders>
            <w:shd w:val="clear" w:color="auto" w:fill="auto"/>
            <w:noWrap/>
            <w:vAlign w:val="center"/>
          </w:tcPr>
          <w:p w14:paraId="34E04A4C" w14:textId="77777777" w:rsidR="00C41938" w:rsidRPr="00B755AA" w:rsidRDefault="00C41938" w:rsidP="00D960CC">
            <w:pPr>
              <w:jc w:val="center"/>
              <w:rPr>
                <w:color w:val="000000"/>
                <w:sz w:val="20"/>
              </w:rPr>
            </w:pPr>
            <w:r w:rsidRPr="00B755AA">
              <w:rPr>
                <w:color w:val="000000"/>
                <w:sz w:val="20"/>
              </w:rPr>
              <w:t>510</w:t>
            </w:r>
          </w:p>
        </w:tc>
        <w:tc>
          <w:tcPr>
            <w:tcW w:w="931" w:type="dxa"/>
            <w:tcBorders>
              <w:top w:val="nil"/>
              <w:left w:val="nil"/>
              <w:bottom w:val="single" w:sz="4" w:space="0" w:color="auto"/>
              <w:right w:val="single" w:sz="4" w:space="0" w:color="auto"/>
            </w:tcBorders>
            <w:shd w:val="clear" w:color="auto" w:fill="auto"/>
            <w:noWrap/>
            <w:vAlign w:val="center"/>
          </w:tcPr>
          <w:p w14:paraId="1B8F08BF" w14:textId="77777777" w:rsidR="00C41938" w:rsidRPr="00B755AA" w:rsidRDefault="00C41938" w:rsidP="00D960CC">
            <w:pPr>
              <w:jc w:val="center"/>
              <w:rPr>
                <w:color w:val="000000"/>
                <w:sz w:val="20"/>
              </w:rPr>
            </w:pPr>
            <w:r w:rsidRPr="00B755AA">
              <w:rPr>
                <w:color w:val="000000"/>
                <w:sz w:val="20"/>
              </w:rPr>
              <w:t>505</w:t>
            </w:r>
          </w:p>
        </w:tc>
        <w:tc>
          <w:tcPr>
            <w:tcW w:w="931" w:type="dxa"/>
            <w:tcBorders>
              <w:top w:val="nil"/>
              <w:left w:val="nil"/>
              <w:bottom w:val="single" w:sz="4" w:space="0" w:color="auto"/>
              <w:right w:val="single" w:sz="4" w:space="0" w:color="auto"/>
            </w:tcBorders>
            <w:shd w:val="clear" w:color="auto" w:fill="auto"/>
            <w:noWrap/>
            <w:vAlign w:val="center"/>
          </w:tcPr>
          <w:p w14:paraId="594F57A2" w14:textId="77777777" w:rsidR="00C41938" w:rsidRPr="00B755AA" w:rsidRDefault="00C41938" w:rsidP="00D960CC">
            <w:pPr>
              <w:jc w:val="center"/>
              <w:rPr>
                <w:color w:val="000000"/>
                <w:sz w:val="20"/>
              </w:rPr>
            </w:pPr>
            <w:r w:rsidRPr="00B755AA">
              <w:rPr>
                <w:color w:val="000000"/>
                <w:sz w:val="20"/>
              </w:rPr>
              <w:t>500</w:t>
            </w:r>
          </w:p>
        </w:tc>
        <w:tc>
          <w:tcPr>
            <w:tcW w:w="1051" w:type="dxa"/>
            <w:tcBorders>
              <w:top w:val="nil"/>
              <w:left w:val="nil"/>
              <w:bottom w:val="single" w:sz="4" w:space="0" w:color="auto"/>
              <w:right w:val="single" w:sz="4" w:space="0" w:color="auto"/>
            </w:tcBorders>
            <w:shd w:val="clear" w:color="auto" w:fill="auto"/>
            <w:noWrap/>
            <w:vAlign w:val="center"/>
          </w:tcPr>
          <w:p w14:paraId="53E1D04C" w14:textId="77777777" w:rsidR="00C41938" w:rsidRPr="00B755AA" w:rsidRDefault="00C41938" w:rsidP="00D960CC">
            <w:pPr>
              <w:jc w:val="center"/>
              <w:rPr>
                <w:sz w:val="20"/>
              </w:rPr>
            </w:pPr>
            <w:r w:rsidRPr="00B755AA">
              <w:rPr>
                <w:sz w:val="20"/>
              </w:rPr>
              <w:t>485</w:t>
            </w:r>
          </w:p>
        </w:tc>
      </w:tr>
      <w:tr w:rsidR="00C41938" w:rsidRPr="00B755AA" w14:paraId="55CF23E7" w14:textId="77777777" w:rsidTr="00D960CC">
        <w:trPr>
          <w:trHeight w:val="780"/>
          <w:jc w:val="center"/>
        </w:trPr>
        <w:tc>
          <w:tcPr>
            <w:tcW w:w="755" w:type="dxa"/>
            <w:tcBorders>
              <w:top w:val="nil"/>
              <w:left w:val="single" w:sz="4" w:space="0" w:color="auto"/>
              <w:bottom w:val="single" w:sz="4" w:space="0" w:color="auto"/>
              <w:right w:val="single" w:sz="4" w:space="0" w:color="auto"/>
            </w:tcBorders>
            <w:shd w:val="clear" w:color="auto" w:fill="auto"/>
            <w:vAlign w:val="center"/>
          </w:tcPr>
          <w:p w14:paraId="4D5557C7" w14:textId="77777777" w:rsidR="00C41938" w:rsidRPr="00AA23C1" w:rsidRDefault="00C41938" w:rsidP="00D960CC">
            <w:pPr>
              <w:jc w:val="center"/>
              <w:rPr>
                <w:color w:val="000000"/>
                <w:sz w:val="20"/>
              </w:rPr>
            </w:pPr>
            <w:r w:rsidRPr="00AA23C1">
              <w:rPr>
                <w:color w:val="000000"/>
                <w:sz w:val="20"/>
              </w:rPr>
              <w:t>7</w:t>
            </w:r>
          </w:p>
        </w:tc>
        <w:tc>
          <w:tcPr>
            <w:tcW w:w="2540" w:type="dxa"/>
            <w:tcBorders>
              <w:top w:val="nil"/>
              <w:left w:val="nil"/>
              <w:bottom w:val="single" w:sz="4" w:space="0" w:color="auto"/>
              <w:right w:val="single" w:sz="4" w:space="0" w:color="auto"/>
            </w:tcBorders>
            <w:shd w:val="clear" w:color="auto" w:fill="auto"/>
            <w:vAlign w:val="center"/>
          </w:tcPr>
          <w:p w14:paraId="5E1555D1" w14:textId="77777777" w:rsidR="00C41938" w:rsidRPr="00AA23C1" w:rsidRDefault="00C41938" w:rsidP="00D960CC">
            <w:pPr>
              <w:rPr>
                <w:color w:val="000000"/>
                <w:sz w:val="20"/>
              </w:rPr>
            </w:pPr>
            <w:r w:rsidRPr="00AA23C1">
              <w:rPr>
                <w:color w:val="000000"/>
                <w:sz w:val="20"/>
              </w:rPr>
              <w:t xml:space="preserve">Количество человек, пользующихся  услугами водоснабжения по нормативу </w:t>
            </w:r>
          </w:p>
        </w:tc>
        <w:tc>
          <w:tcPr>
            <w:tcW w:w="799" w:type="dxa"/>
            <w:tcBorders>
              <w:top w:val="nil"/>
              <w:left w:val="nil"/>
              <w:bottom w:val="single" w:sz="4" w:space="0" w:color="auto"/>
              <w:right w:val="single" w:sz="4" w:space="0" w:color="auto"/>
            </w:tcBorders>
            <w:shd w:val="clear" w:color="auto" w:fill="auto"/>
            <w:vAlign w:val="center"/>
          </w:tcPr>
          <w:p w14:paraId="738A1BAC" w14:textId="77777777" w:rsidR="00C41938" w:rsidRPr="00AA23C1" w:rsidRDefault="00C41938" w:rsidP="00D960CC">
            <w:pPr>
              <w:jc w:val="center"/>
              <w:rPr>
                <w:color w:val="000000"/>
                <w:sz w:val="20"/>
              </w:rPr>
            </w:pPr>
            <w:r w:rsidRPr="00AA23C1">
              <w:rPr>
                <w:color w:val="000000"/>
                <w:sz w:val="20"/>
              </w:rPr>
              <w:t>чел.</w:t>
            </w:r>
          </w:p>
        </w:tc>
        <w:tc>
          <w:tcPr>
            <w:tcW w:w="944" w:type="dxa"/>
            <w:tcBorders>
              <w:top w:val="nil"/>
              <w:left w:val="nil"/>
              <w:bottom w:val="single" w:sz="4" w:space="0" w:color="auto"/>
              <w:right w:val="single" w:sz="4" w:space="0" w:color="auto"/>
            </w:tcBorders>
            <w:shd w:val="clear" w:color="auto" w:fill="auto"/>
            <w:noWrap/>
            <w:vAlign w:val="center"/>
          </w:tcPr>
          <w:p w14:paraId="14549324" w14:textId="77777777" w:rsidR="00C41938" w:rsidRPr="00B755AA" w:rsidRDefault="00C41938" w:rsidP="00D960CC">
            <w:pPr>
              <w:jc w:val="center"/>
              <w:rPr>
                <w:color w:val="000000"/>
                <w:sz w:val="20"/>
              </w:rPr>
            </w:pPr>
            <w:r w:rsidRPr="00B755AA">
              <w:rPr>
                <w:color w:val="000000"/>
                <w:sz w:val="20"/>
              </w:rPr>
              <w:t>12</w:t>
            </w:r>
          </w:p>
        </w:tc>
        <w:tc>
          <w:tcPr>
            <w:tcW w:w="944" w:type="dxa"/>
            <w:tcBorders>
              <w:top w:val="nil"/>
              <w:left w:val="nil"/>
              <w:bottom w:val="single" w:sz="4" w:space="0" w:color="auto"/>
              <w:right w:val="single" w:sz="4" w:space="0" w:color="auto"/>
            </w:tcBorders>
            <w:shd w:val="clear" w:color="auto" w:fill="auto"/>
            <w:noWrap/>
            <w:vAlign w:val="center"/>
          </w:tcPr>
          <w:p w14:paraId="0B9D9716" w14:textId="77777777" w:rsidR="00C41938" w:rsidRPr="00B755AA" w:rsidRDefault="00C41938" w:rsidP="00D960CC">
            <w:pPr>
              <w:jc w:val="center"/>
              <w:rPr>
                <w:color w:val="000000"/>
                <w:sz w:val="20"/>
              </w:rPr>
            </w:pPr>
            <w:r w:rsidRPr="00B755AA">
              <w:rPr>
                <w:color w:val="000000"/>
                <w:sz w:val="20"/>
              </w:rPr>
              <w:t>12</w:t>
            </w:r>
          </w:p>
        </w:tc>
        <w:tc>
          <w:tcPr>
            <w:tcW w:w="931" w:type="dxa"/>
            <w:tcBorders>
              <w:top w:val="nil"/>
              <w:left w:val="nil"/>
              <w:bottom w:val="single" w:sz="4" w:space="0" w:color="auto"/>
              <w:right w:val="single" w:sz="4" w:space="0" w:color="auto"/>
            </w:tcBorders>
            <w:shd w:val="clear" w:color="auto" w:fill="auto"/>
            <w:noWrap/>
            <w:vAlign w:val="center"/>
          </w:tcPr>
          <w:p w14:paraId="37B9D3A6" w14:textId="77777777" w:rsidR="00C41938" w:rsidRPr="00B755AA" w:rsidRDefault="00C41938" w:rsidP="00D960CC">
            <w:pPr>
              <w:jc w:val="center"/>
              <w:rPr>
                <w:color w:val="000000"/>
                <w:sz w:val="20"/>
              </w:rPr>
            </w:pPr>
            <w:r w:rsidRPr="00B755AA">
              <w:rPr>
                <w:color w:val="000000"/>
                <w:sz w:val="20"/>
              </w:rPr>
              <w:t>12</w:t>
            </w:r>
          </w:p>
        </w:tc>
        <w:tc>
          <w:tcPr>
            <w:tcW w:w="931" w:type="dxa"/>
            <w:tcBorders>
              <w:top w:val="nil"/>
              <w:left w:val="nil"/>
              <w:bottom w:val="single" w:sz="4" w:space="0" w:color="auto"/>
              <w:right w:val="single" w:sz="4" w:space="0" w:color="auto"/>
            </w:tcBorders>
            <w:shd w:val="clear" w:color="auto" w:fill="auto"/>
            <w:noWrap/>
            <w:vAlign w:val="center"/>
          </w:tcPr>
          <w:p w14:paraId="6EF96B08" w14:textId="77777777" w:rsidR="00C41938" w:rsidRPr="00B755AA" w:rsidRDefault="00C41938" w:rsidP="00D960CC">
            <w:pPr>
              <w:jc w:val="center"/>
              <w:rPr>
                <w:color w:val="000000"/>
                <w:sz w:val="20"/>
              </w:rPr>
            </w:pPr>
            <w:r w:rsidRPr="00B755AA">
              <w:rPr>
                <w:color w:val="000000"/>
                <w:sz w:val="20"/>
              </w:rPr>
              <w:t>11</w:t>
            </w:r>
          </w:p>
        </w:tc>
        <w:tc>
          <w:tcPr>
            <w:tcW w:w="931" w:type="dxa"/>
            <w:tcBorders>
              <w:top w:val="nil"/>
              <w:left w:val="nil"/>
              <w:bottom w:val="single" w:sz="4" w:space="0" w:color="auto"/>
              <w:right w:val="single" w:sz="4" w:space="0" w:color="auto"/>
            </w:tcBorders>
            <w:shd w:val="clear" w:color="auto" w:fill="auto"/>
            <w:noWrap/>
            <w:vAlign w:val="center"/>
          </w:tcPr>
          <w:p w14:paraId="718C090A" w14:textId="77777777" w:rsidR="00C41938" w:rsidRPr="00B755AA" w:rsidRDefault="00C41938" w:rsidP="00D960CC">
            <w:pPr>
              <w:jc w:val="center"/>
              <w:rPr>
                <w:color w:val="000000"/>
                <w:sz w:val="20"/>
              </w:rPr>
            </w:pPr>
            <w:r w:rsidRPr="00B755AA">
              <w:rPr>
                <w:color w:val="000000"/>
                <w:sz w:val="20"/>
              </w:rPr>
              <w:t>11</w:t>
            </w:r>
          </w:p>
        </w:tc>
        <w:tc>
          <w:tcPr>
            <w:tcW w:w="1051" w:type="dxa"/>
            <w:tcBorders>
              <w:top w:val="nil"/>
              <w:left w:val="nil"/>
              <w:bottom w:val="single" w:sz="4" w:space="0" w:color="auto"/>
              <w:right w:val="single" w:sz="4" w:space="0" w:color="auto"/>
            </w:tcBorders>
            <w:shd w:val="clear" w:color="auto" w:fill="auto"/>
            <w:noWrap/>
            <w:vAlign w:val="center"/>
          </w:tcPr>
          <w:p w14:paraId="2443BDA5" w14:textId="77777777" w:rsidR="00C41938" w:rsidRPr="00B755AA" w:rsidRDefault="00C41938" w:rsidP="00D960CC">
            <w:pPr>
              <w:jc w:val="center"/>
              <w:rPr>
                <w:sz w:val="20"/>
              </w:rPr>
            </w:pPr>
            <w:r w:rsidRPr="00B755AA">
              <w:rPr>
                <w:sz w:val="20"/>
              </w:rPr>
              <w:t>11</w:t>
            </w:r>
          </w:p>
        </w:tc>
      </w:tr>
      <w:tr w:rsidR="00C41938" w:rsidRPr="00B755AA" w14:paraId="7D8082B3" w14:textId="77777777" w:rsidTr="00D960CC">
        <w:trPr>
          <w:trHeight w:val="632"/>
          <w:jc w:val="center"/>
        </w:trPr>
        <w:tc>
          <w:tcPr>
            <w:tcW w:w="755" w:type="dxa"/>
            <w:tcBorders>
              <w:top w:val="nil"/>
              <w:left w:val="single" w:sz="4" w:space="0" w:color="auto"/>
              <w:bottom w:val="single" w:sz="4" w:space="0" w:color="auto"/>
              <w:right w:val="single" w:sz="4" w:space="0" w:color="auto"/>
            </w:tcBorders>
            <w:shd w:val="clear" w:color="auto" w:fill="auto"/>
            <w:vAlign w:val="center"/>
          </w:tcPr>
          <w:p w14:paraId="06A14145" w14:textId="77777777" w:rsidR="00C41938" w:rsidRPr="00AA23C1" w:rsidRDefault="00C41938" w:rsidP="00D960CC">
            <w:pPr>
              <w:jc w:val="center"/>
              <w:rPr>
                <w:color w:val="000000"/>
                <w:sz w:val="20"/>
              </w:rPr>
            </w:pPr>
            <w:r w:rsidRPr="00AA23C1">
              <w:rPr>
                <w:color w:val="000000"/>
                <w:sz w:val="20"/>
              </w:rPr>
              <w:t>8</w:t>
            </w:r>
          </w:p>
        </w:tc>
        <w:tc>
          <w:tcPr>
            <w:tcW w:w="2540" w:type="dxa"/>
            <w:tcBorders>
              <w:top w:val="nil"/>
              <w:left w:val="nil"/>
              <w:bottom w:val="single" w:sz="4" w:space="0" w:color="auto"/>
              <w:right w:val="single" w:sz="4" w:space="0" w:color="auto"/>
            </w:tcBorders>
            <w:shd w:val="clear" w:color="auto" w:fill="auto"/>
            <w:vAlign w:val="center"/>
          </w:tcPr>
          <w:p w14:paraId="73519A34" w14:textId="77777777" w:rsidR="00C41938" w:rsidRPr="00AA23C1" w:rsidRDefault="00C41938" w:rsidP="00D960CC">
            <w:pPr>
              <w:rPr>
                <w:color w:val="000000"/>
                <w:sz w:val="20"/>
              </w:rPr>
            </w:pPr>
            <w:r w:rsidRPr="00AA23C1">
              <w:rPr>
                <w:color w:val="000000"/>
                <w:sz w:val="20"/>
              </w:rPr>
              <w:t>Количество человек, пользующихся  услугами водоснабжения по приборам учета</w:t>
            </w:r>
          </w:p>
        </w:tc>
        <w:tc>
          <w:tcPr>
            <w:tcW w:w="799" w:type="dxa"/>
            <w:tcBorders>
              <w:top w:val="nil"/>
              <w:left w:val="nil"/>
              <w:bottom w:val="single" w:sz="4" w:space="0" w:color="auto"/>
              <w:right w:val="single" w:sz="4" w:space="0" w:color="auto"/>
            </w:tcBorders>
            <w:shd w:val="clear" w:color="auto" w:fill="auto"/>
            <w:vAlign w:val="center"/>
          </w:tcPr>
          <w:p w14:paraId="1C95A831" w14:textId="77777777" w:rsidR="00C41938" w:rsidRPr="00AA23C1" w:rsidRDefault="00C41938" w:rsidP="00D960CC">
            <w:pPr>
              <w:jc w:val="center"/>
              <w:rPr>
                <w:color w:val="000000"/>
                <w:sz w:val="20"/>
              </w:rPr>
            </w:pPr>
            <w:r w:rsidRPr="00AA23C1">
              <w:rPr>
                <w:color w:val="000000"/>
                <w:sz w:val="20"/>
              </w:rPr>
              <w:t>чел.</w:t>
            </w:r>
          </w:p>
        </w:tc>
        <w:tc>
          <w:tcPr>
            <w:tcW w:w="944" w:type="dxa"/>
            <w:tcBorders>
              <w:top w:val="nil"/>
              <w:left w:val="nil"/>
              <w:bottom w:val="single" w:sz="4" w:space="0" w:color="auto"/>
              <w:right w:val="single" w:sz="4" w:space="0" w:color="auto"/>
            </w:tcBorders>
            <w:shd w:val="clear" w:color="auto" w:fill="auto"/>
            <w:noWrap/>
            <w:vAlign w:val="center"/>
          </w:tcPr>
          <w:p w14:paraId="34621779" w14:textId="77777777" w:rsidR="00C41938" w:rsidRPr="00B755AA" w:rsidRDefault="00C41938" w:rsidP="00D960CC">
            <w:pPr>
              <w:jc w:val="center"/>
              <w:rPr>
                <w:color w:val="000000"/>
                <w:sz w:val="20"/>
              </w:rPr>
            </w:pPr>
            <w:r w:rsidRPr="00B755AA">
              <w:rPr>
                <w:color w:val="000000"/>
                <w:sz w:val="20"/>
              </w:rPr>
              <w:t>145</w:t>
            </w:r>
          </w:p>
        </w:tc>
        <w:tc>
          <w:tcPr>
            <w:tcW w:w="944" w:type="dxa"/>
            <w:tcBorders>
              <w:top w:val="nil"/>
              <w:left w:val="nil"/>
              <w:bottom w:val="single" w:sz="4" w:space="0" w:color="auto"/>
              <w:right w:val="single" w:sz="4" w:space="0" w:color="auto"/>
            </w:tcBorders>
            <w:shd w:val="clear" w:color="auto" w:fill="auto"/>
            <w:noWrap/>
            <w:vAlign w:val="center"/>
          </w:tcPr>
          <w:p w14:paraId="322B5539" w14:textId="77777777" w:rsidR="00C41938" w:rsidRPr="00B755AA" w:rsidRDefault="00C41938" w:rsidP="00D960CC">
            <w:pPr>
              <w:jc w:val="center"/>
              <w:rPr>
                <w:color w:val="000000"/>
                <w:sz w:val="20"/>
              </w:rPr>
            </w:pPr>
            <w:r w:rsidRPr="00B755AA">
              <w:rPr>
                <w:color w:val="000000"/>
                <w:sz w:val="20"/>
              </w:rPr>
              <w:t>146</w:t>
            </w:r>
          </w:p>
        </w:tc>
        <w:tc>
          <w:tcPr>
            <w:tcW w:w="931" w:type="dxa"/>
            <w:tcBorders>
              <w:top w:val="nil"/>
              <w:left w:val="nil"/>
              <w:bottom w:val="single" w:sz="4" w:space="0" w:color="auto"/>
              <w:right w:val="single" w:sz="4" w:space="0" w:color="auto"/>
            </w:tcBorders>
            <w:shd w:val="clear" w:color="auto" w:fill="auto"/>
            <w:noWrap/>
            <w:vAlign w:val="center"/>
          </w:tcPr>
          <w:p w14:paraId="4371447F" w14:textId="77777777" w:rsidR="00C41938" w:rsidRPr="00B755AA" w:rsidRDefault="00C41938" w:rsidP="00D960CC">
            <w:pPr>
              <w:jc w:val="center"/>
              <w:rPr>
                <w:color w:val="000000"/>
                <w:sz w:val="20"/>
              </w:rPr>
            </w:pPr>
            <w:r w:rsidRPr="00B755AA">
              <w:rPr>
                <w:color w:val="000000"/>
                <w:sz w:val="20"/>
              </w:rPr>
              <w:t>148</w:t>
            </w:r>
          </w:p>
        </w:tc>
        <w:tc>
          <w:tcPr>
            <w:tcW w:w="931" w:type="dxa"/>
            <w:tcBorders>
              <w:top w:val="nil"/>
              <w:left w:val="nil"/>
              <w:bottom w:val="single" w:sz="4" w:space="0" w:color="auto"/>
              <w:right w:val="single" w:sz="4" w:space="0" w:color="auto"/>
            </w:tcBorders>
            <w:shd w:val="clear" w:color="auto" w:fill="auto"/>
            <w:noWrap/>
            <w:vAlign w:val="center"/>
          </w:tcPr>
          <w:p w14:paraId="6B5D9F57" w14:textId="77777777" w:rsidR="00C41938" w:rsidRPr="00B755AA" w:rsidRDefault="00C41938" w:rsidP="00D960CC">
            <w:pPr>
              <w:jc w:val="center"/>
              <w:rPr>
                <w:color w:val="000000"/>
                <w:sz w:val="20"/>
              </w:rPr>
            </w:pPr>
            <w:r w:rsidRPr="00B755AA">
              <w:rPr>
                <w:color w:val="000000"/>
                <w:sz w:val="20"/>
              </w:rPr>
              <w:t>149</w:t>
            </w:r>
          </w:p>
        </w:tc>
        <w:tc>
          <w:tcPr>
            <w:tcW w:w="931" w:type="dxa"/>
            <w:tcBorders>
              <w:top w:val="nil"/>
              <w:left w:val="nil"/>
              <w:bottom w:val="single" w:sz="4" w:space="0" w:color="auto"/>
              <w:right w:val="single" w:sz="4" w:space="0" w:color="auto"/>
            </w:tcBorders>
            <w:shd w:val="clear" w:color="auto" w:fill="auto"/>
            <w:noWrap/>
            <w:vAlign w:val="center"/>
          </w:tcPr>
          <w:p w14:paraId="01B6B955" w14:textId="77777777" w:rsidR="00C41938" w:rsidRPr="00B755AA" w:rsidRDefault="00C41938" w:rsidP="00D960CC">
            <w:pPr>
              <w:jc w:val="center"/>
              <w:rPr>
                <w:color w:val="000000"/>
                <w:sz w:val="20"/>
              </w:rPr>
            </w:pPr>
            <w:r w:rsidRPr="00B755AA">
              <w:rPr>
                <w:color w:val="000000"/>
                <w:sz w:val="20"/>
              </w:rPr>
              <w:t>151</w:t>
            </w:r>
          </w:p>
        </w:tc>
        <w:tc>
          <w:tcPr>
            <w:tcW w:w="1051" w:type="dxa"/>
            <w:tcBorders>
              <w:top w:val="nil"/>
              <w:left w:val="nil"/>
              <w:bottom w:val="single" w:sz="4" w:space="0" w:color="auto"/>
              <w:right w:val="single" w:sz="4" w:space="0" w:color="auto"/>
            </w:tcBorders>
            <w:shd w:val="clear" w:color="auto" w:fill="auto"/>
            <w:noWrap/>
            <w:vAlign w:val="center"/>
          </w:tcPr>
          <w:p w14:paraId="59F09492" w14:textId="77777777" w:rsidR="00C41938" w:rsidRPr="00B755AA" w:rsidRDefault="00C41938" w:rsidP="00D960CC">
            <w:pPr>
              <w:jc w:val="center"/>
              <w:rPr>
                <w:sz w:val="20"/>
              </w:rPr>
            </w:pPr>
            <w:r w:rsidRPr="00B755AA">
              <w:rPr>
                <w:sz w:val="20"/>
              </w:rPr>
              <w:t>155,3</w:t>
            </w:r>
          </w:p>
        </w:tc>
      </w:tr>
      <w:tr w:rsidR="00C41938" w:rsidRPr="00B755AA" w14:paraId="4B2FD963" w14:textId="77777777" w:rsidTr="00D960CC">
        <w:trPr>
          <w:trHeight w:val="235"/>
          <w:jc w:val="center"/>
        </w:trPr>
        <w:tc>
          <w:tcPr>
            <w:tcW w:w="755" w:type="dxa"/>
            <w:tcBorders>
              <w:top w:val="nil"/>
              <w:left w:val="single" w:sz="4" w:space="0" w:color="auto"/>
              <w:bottom w:val="single" w:sz="4" w:space="0" w:color="auto"/>
              <w:right w:val="single" w:sz="4" w:space="0" w:color="auto"/>
            </w:tcBorders>
            <w:shd w:val="clear" w:color="auto" w:fill="auto"/>
            <w:vAlign w:val="center"/>
          </w:tcPr>
          <w:p w14:paraId="4622FFD1" w14:textId="77777777" w:rsidR="00C41938" w:rsidRPr="00AA23C1" w:rsidRDefault="00C41938" w:rsidP="00D960CC">
            <w:pPr>
              <w:jc w:val="center"/>
              <w:rPr>
                <w:color w:val="000000"/>
                <w:sz w:val="20"/>
              </w:rPr>
            </w:pPr>
            <w:r w:rsidRPr="00AA23C1">
              <w:rPr>
                <w:color w:val="000000"/>
                <w:sz w:val="20"/>
              </w:rPr>
              <w:t>9</w:t>
            </w:r>
          </w:p>
        </w:tc>
        <w:tc>
          <w:tcPr>
            <w:tcW w:w="2540" w:type="dxa"/>
            <w:tcBorders>
              <w:top w:val="nil"/>
              <w:left w:val="nil"/>
              <w:bottom w:val="single" w:sz="4" w:space="0" w:color="auto"/>
              <w:right w:val="single" w:sz="4" w:space="0" w:color="auto"/>
            </w:tcBorders>
            <w:shd w:val="clear" w:color="auto" w:fill="auto"/>
            <w:vAlign w:val="center"/>
          </w:tcPr>
          <w:p w14:paraId="47BCD941" w14:textId="77777777" w:rsidR="00C41938" w:rsidRPr="00AA23C1" w:rsidRDefault="00C41938" w:rsidP="00D960CC">
            <w:pPr>
              <w:rPr>
                <w:color w:val="000000"/>
                <w:sz w:val="20"/>
              </w:rPr>
            </w:pPr>
            <w:r w:rsidRPr="00AA23C1">
              <w:rPr>
                <w:color w:val="000000"/>
                <w:sz w:val="20"/>
              </w:rPr>
              <w:t>Количество человек, пользующихся  колонками на улице</w:t>
            </w:r>
          </w:p>
        </w:tc>
        <w:tc>
          <w:tcPr>
            <w:tcW w:w="799" w:type="dxa"/>
            <w:tcBorders>
              <w:top w:val="nil"/>
              <w:left w:val="nil"/>
              <w:bottom w:val="single" w:sz="4" w:space="0" w:color="auto"/>
              <w:right w:val="single" w:sz="4" w:space="0" w:color="auto"/>
            </w:tcBorders>
            <w:shd w:val="clear" w:color="auto" w:fill="auto"/>
            <w:vAlign w:val="center"/>
          </w:tcPr>
          <w:p w14:paraId="32E774C5" w14:textId="77777777" w:rsidR="00C41938" w:rsidRPr="00AA23C1" w:rsidRDefault="00C41938" w:rsidP="00D960CC">
            <w:pPr>
              <w:jc w:val="center"/>
              <w:rPr>
                <w:color w:val="000000"/>
                <w:sz w:val="20"/>
              </w:rPr>
            </w:pPr>
          </w:p>
        </w:tc>
        <w:tc>
          <w:tcPr>
            <w:tcW w:w="944" w:type="dxa"/>
            <w:tcBorders>
              <w:top w:val="nil"/>
              <w:left w:val="nil"/>
              <w:bottom w:val="single" w:sz="4" w:space="0" w:color="auto"/>
              <w:right w:val="single" w:sz="4" w:space="0" w:color="auto"/>
            </w:tcBorders>
            <w:shd w:val="clear" w:color="auto" w:fill="auto"/>
            <w:noWrap/>
            <w:vAlign w:val="center"/>
          </w:tcPr>
          <w:p w14:paraId="74778174" w14:textId="77777777" w:rsidR="00C41938" w:rsidRPr="00B755AA" w:rsidRDefault="00C41938" w:rsidP="00D960CC">
            <w:pPr>
              <w:jc w:val="center"/>
              <w:rPr>
                <w:color w:val="000000"/>
                <w:sz w:val="20"/>
              </w:rPr>
            </w:pPr>
            <w:r w:rsidRPr="00B755AA">
              <w:rPr>
                <w:color w:val="000000"/>
                <w:sz w:val="20"/>
              </w:rPr>
              <w:t>73</w:t>
            </w:r>
          </w:p>
        </w:tc>
        <w:tc>
          <w:tcPr>
            <w:tcW w:w="944" w:type="dxa"/>
            <w:tcBorders>
              <w:top w:val="nil"/>
              <w:left w:val="nil"/>
              <w:bottom w:val="single" w:sz="4" w:space="0" w:color="auto"/>
              <w:right w:val="single" w:sz="4" w:space="0" w:color="auto"/>
            </w:tcBorders>
            <w:shd w:val="clear" w:color="auto" w:fill="auto"/>
            <w:noWrap/>
            <w:vAlign w:val="center"/>
          </w:tcPr>
          <w:p w14:paraId="27AE41D1" w14:textId="77777777" w:rsidR="00C41938" w:rsidRPr="00B755AA" w:rsidRDefault="00C41938" w:rsidP="00D960CC">
            <w:pPr>
              <w:jc w:val="center"/>
              <w:rPr>
                <w:color w:val="000000"/>
                <w:sz w:val="20"/>
              </w:rPr>
            </w:pPr>
            <w:r w:rsidRPr="00B755AA">
              <w:rPr>
                <w:color w:val="000000"/>
                <w:sz w:val="20"/>
              </w:rPr>
              <w:t>72</w:t>
            </w:r>
          </w:p>
        </w:tc>
        <w:tc>
          <w:tcPr>
            <w:tcW w:w="931" w:type="dxa"/>
            <w:tcBorders>
              <w:top w:val="nil"/>
              <w:left w:val="nil"/>
              <w:bottom w:val="single" w:sz="4" w:space="0" w:color="auto"/>
              <w:right w:val="single" w:sz="4" w:space="0" w:color="auto"/>
            </w:tcBorders>
            <w:shd w:val="clear" w:color="auto" w:fill="auto"/>
            <w:noWrap/>
            <w:vAlign w:val="center"/>
          </w:tcPr>
          <w:p w14:paraId="631FC05F" w14:textId="77777777" w:rsidR="00C41938" w:rsidRPr="00B755AA" w:rsidRDefault="00C41938" w:rsidP="00D960CC">
            <w:pPr>
              <w:jc w:val="center"/>
              <w:rPr>
                <w:color w:val="000000"/>
                <w:sz w:val="20"/>
              </w:rPr>
            </w:pPr>
            <w:r w:rsidRPr="00B755AA">
              <w:rPr>
                <w:color w:val="000000"/>
                <w:sz w:val="20"/>
              </w:rPr>
              <w:t>72</w:t>
            </w:r>
          </w:p>
        </w:tc>
        <w:tc>
          <w:tcPr>
            <w:tcW w:w="931" w:type="dxa"/>
            <w:tcBorders>
              <w:top w:val="nil"/>
              <w:left w:val="nil"/>
              <w:bottom w:val="single" w:sz="4" w:space="0" w:color="auto"/>
              <w:right w:val="single" w:sz="4" w:space="0" w:color="auto"/>
            </w:tcBorders>
            <w:shd w:val="clear" w:color="auto" w:fill="auto"/>
            <w:noWrap/>
            <w:vAlign w:val="center"/>
          </w:tcPr>
          <w:p w14:paraId="5423E75C" w14:textId="77777777" w:rsidR="00C41938" w:rsidRPr="00B755AA" w:rsidRDefault="00C41938" w:rsidP="00D960CC">
            <w:pPr>
              <w:jc w:val="center"/>
              <w:rPr>
                <w:color w:val="000000"/>
                <w:sz w:val="20"/>
              </w:rPr>
            </w:pPr>
            <w:r w:rsidRPr="00B755AA">
              <w:rPr>
                <w:color w:val="000000"/>
                <w:sz w:val="20"/>
              </w:rPr>
              <w:t>72</w:t>
            </w:r>
          </w:p>
        </w:tc>
        <w:tc>
          <w:tcPr>
            <w:tcW w:w="931" w:type="dxa"/>
            <w:tcBorders>
              <w:top w:val="nil"/>
              <w:left w:val="nil"/>
              <w:bottom w:val="single" w:sz="4" w:space="0" w:color="auto"/>
              <w:right w:val="single" w:sz="4" w:space="0" w:color="auto"/>
            </w:tcBorders>
            <w:shd w:val="clear" w:color="auto" w:fill="auto"/>
            <w:noWrap/>
            <w:vAlign w:val="center"/>
          </w:tcPr>
          <w:p w14:paraId="006F8F04" w14:textId="77777777" w:rsidR="00C41938" w:rsidRPr="00B755AA" w:rsidRDefault="00C41938" w:rsidP="00D960CC">
            <w:pPr>
              <w:jc w:val="center"/>
              <w:rPr>
                <w:color w:val="000000"/>
                <w:sz w:val="20"/>
              </w:rPr>
            </w:pPr>
            <w:r w:rsidRPr="00B755AA">
              <w:rPr>
                <w:color w:val="000000"/>
                <w:sz w:val="20"/>
              </w:rPr>
              <w:t>72</w:t>
            </w:r>
          </w:p>
        </w:tc>
        <w:tc>
          <w:tcPr>
            <w:tcW w:w="1051" w:type="dxa"/>
            <w:tcBorders>
              <w:top w:val="nil"/>
              <w:left w:val="nil"/>
              <w:bottom w:val="single" w:sz="4" w:space="0" w:color="auto"/>
              <w:right w:val="single" w:sz="4" w:space="0" w:color="auto"/>
            </w:tcBorders>
            <w:shd w:val="clear" w:color="auto" w:fill="auto"/>
            <w:noWrap/>
            <w:vAlign w:val="center"/>
          </w:tcPr>
          <w:p w14:paraId="52CE30B8" w14:textId="77777777" w:rsidR="00C41938" w:rsidRPr="00B755AA" w:rsidRDefault="00C41938" w:rsidP="00D960CC">
            <w:pPr>
              <w:jc w:val="center"/>
              <w:rPr>
                <w:sz w:val="20"/>
              </w:rPr>
            </w:pPr>
            <w:r>
              <w:rPr>
                <w:sz w:val="20"/>
              </w:rPr>
              <w:t>72</w:t>
            </w:r>
          </w:p>
        </w:tc>
      </w:tr>
      <w:tr w:rsidR="00C41938" w:rsidRPr="00B755AA" w14:paraId="7AD1AB72" w14:textId="77777777" w:rsidTr="00D960CC">
        <w:trPr>
          <w:trHeight w:val="503"/>
          <w:jc w:val="center"/>
        </w:trPr>
        <w:tc>
          <w:tcPr>
            <w:tcW w:w="755" w:type="dxa"/>
            <w:tcBorders>
              <w:top w:val="nil"/>
              <w:left w:val="single" w:sz="4" w:space="0" w:color="auto"/>
              <w:bottom w:val="single" w:sz="4" w:space="0" w:color="auto"/>
              <w:right w:val="single" w:sz="4" w:space="0" w:color="auto"/>
            </w:tcBorders>
            <w:shd w:val="clear" w:color="auto" w:fill="auto"/>
            <w:vAlign w:val="center"/>
          </w:tcPr>
          <w:p w14:paraId="05B38868" w14:textId="77777777" w:rsidR="00C41938" w:rsidRPr="00AA23C1" w:rsidRDefault="00C41938" w:rsidP="00D960CC">
            <w:pPr>
              <w:jc w:val="center"/>
              <w:rPr>
                <w:color w:val="000000"/>
                <w:sz w:val="20"/>
              </w:rPr>
            </w:pPr>
            <w:r w:rsidRPr="00AA23C1">
              <w:rPr>
                <w:color w:val="000000"/>
                <w:sz w:val="20"/>
              </w:rPr>
              <w:t>10</w:t>
            </w:r>
          </w:p>
        </w:tc>
        <w:tc>
          <w:tcPr>
            <w:tcW w:w="2540" w:type="dxa"/>
            <w:tcBorders>
              <w:top w:val="nil"/>
              <w:left w:val="nil"/>
              <w:bottom w:val="single" w:sz="4" w:space="0" w:color="auto"/>
              <w:right w:val="single" w:sz="4" w:space="0" w:color="auto"/>
            </w:tcBorders>
            <w:shd w:val="clear" w:color="auto" w:fill="auto"/>
            <w:vAlign w:val="center"/>
          </w:tcPr>
          <w:p w14:paraId="53849E4D" w14:textId="77777777" w:rsidR="00C41938" w:rsidRPr="00AA23C1" w:rsidRDefault="00C41938" w:rsidP="00D960CC">
            <w:pPr>
              <w:rPr>
                <w:color w:val="000000"/>
                <w:sz w:val="20"/>
              </w:rPr>
            </w:pPr>
            <w:r w:rsidRPr="00AA23C1">
              <w:rPr>
                <w:color w:val="000000"/>
                <w:sz w:val="20"/>
              </w:rPr>
              <w:t>Средневзвешенный норматив  потребления  в месяц</w:t>
            </w:r>
          </w:p>
        </w:tc>
        <w:tc>
          <w:tcPr>
            <w:tcW w:w="799" w:type="dxa"/>
            <w:tcBorders>
              <w:top w:val="nil"/>
              <w:left w:val="nil"/>
              <w:bottom w:val="single" w:sz="4" w:space="0" w:color="auto"/>
              <w:right w:val="single" w:sz="4" w:space="0" w:color="auto"/>
            </w:tcBorders>
            <w:shd w:val="clear" w:color="auto" w:fill="auto"/>
            <w:noWrap/>
            <w:vAlign w:val="center"/>
          </w:tcPr>
          <w:p w14:paraId="21B9C35F" w14:textId="77777777" w:rsidR="00C41938" w:rsidRPr="00AA23C1" w:rsidRDefault="00C41938" w:rsidP="00D960CC">
            <w:pPr>
              <w:jc w:val="center"/>
              <w:rPr>
                <w:color w:val="000000"/>
                <w:sz w:val="20"/>
              </w:rPr>
            </w:pPr>
            <w:r w:rsidRPr="00AA23C1">
              <w:rPr>
                <w:color w:val="000000"/>
                <w:sz w:val="20"/>
              </w:rPr>
              <w:t>м3/чел</w:t>
            </w:r>
          </w:p>
        </w:tc>
        <w:tc>
          <w:tcPr>
            <w:tcW w:w="944" w:type="dxa"/>
            <w:tcBorders>
              <w:top w:val="nil"/>
              <w:left w:val="nil"/>
              <w:bottom w:val="single" w:sz="4" w:space="0" w:color="auto"/>
              <w:right w:val="single" w:sz="4" w:space="0" w:color="auto"/>
            </w:tcBorders>
            <w:shd w:val="clear" w:color="auto" w:fill="auto"/>
            <w:noWrap/>
            <w:vAlign w:val="center"/>
          </w:tcPr>
          <w:p w14:paraId="6E88CD5B" w14:textId="77777777" w:rsidR="00C41938" w:rsidRPr="00B755AA" w:rsidRDefault="00C41938" w:rsidP="00D960CC">
            <w:pPr>
              <w:jc w:val="center"/>
              <w:rPr>
                <w:color w:val="000000"/>
                <w:sz w:val="20"/>
              </w:rPr>
            </w:pPr>
            <w:r w:rsidRPr="00B755AA">
              <w:rPr>
                <w:color w:val="000000"/>
                <w:sz w:val="20"/>
              </w:rPr>
              <w:t>2,7</w:t>
            </w:r>
          </w:p>
        </w:tc>
        <w:tc>
          <w:tcPr>
            <w:tcW w:w="944" w:type="dxa"/>
            <w:tcBorders>
              <w:top w:val="nil"/>
              <w:left w:val="nil"/>
              <w:bottom w:val="single" w:sz="4" w:space="0" w:color="auto"/>
              <w:right w:val="single" w:sz="4" w:space="0" w:color="auto"/>
            </w:tcBorders>
            <w:shd w:val="clear" w:color="auto" w:fill="auto"/>
            <w:noWrap/>
            <w:vAlign w:val="center"/>
          </w:tcPr>
          <w:p w14:paraId="113AFE98" w14:textId="77777777" w:rsidR="00C41938" w:rsidRPr="00B755AA" w:rsidRDefault="00C41938" w:rsidP="00D960CC">
            <w:pPr>
              <w:jc w:val="center"/>
              <w:rPr>
                <w:color w:val="000000"/>
                <w:sz w:val="20"/>
              </w:rPr>
            </w:pPr>
            <w:r w:rsidRPr="00B755AA">
              <w:rPr>
                <w:color w:val="000000"/>
                <w:sz w:val="20"/>
              </w:rPr>
              <w:t>2,7</w:t>
            </w:r>
          </w:p>
        </w:tc>
        <w:tc>
          <w:tcPr>
            <w:tcW w:w="931" w:type="dxa"/>
            <w:tcBorders>
              <w:top w:val="nil"/>
              <w:left w:val="nil"/>
              <w:bottom w:val="single" w:sz="4" w:space="0" w:color="auto"/>
              <w:right w:val="single" w:sz="4" w:space="0" w:color="auto"/>
            </w:tcBorders>
            <w:shd w:val="clear" w:color="auto" w:fill="auto"/>
            <w:noWrap/>
            <w:vAlign w:val="center"/>
          </w:tcPr>
          <w:p w14:paraId="1F45BB4D" w14:textId="77777777" w:rsidR="00C41938" w:rsidRPr="00B755AA" w:rsidRDefault="00C41938" w:rsidP="00D960CC">
            <w:pPr>
              <w:jc w:val="center"/>
              <w:rPr>
                <w:color w:val="000000"/>
                <w:sz w:val="20"/>
              </w:rPr>
            </w:pPr>
            <w:r w:rsidRPr="00B755AA">
              <w:rPr>
                <w:color w:val="000000"/>
                <w:sz w:val="20"/>
              </w:rPr>
              <w:t>2,7</w:t>
            </w:r>
          </w:p>
        </w:tc>
        <w:tc>
          <w:tcPr>
            <w:tcW w:w="931" w:type="dxa"/>
            <w:tcBorders>
              <w:top w:val="nil"/>
              <w:left w:val="nil"/>
              <w:bottom w:val="single" w:sz="4" w:space="0" w:color="auto"/>
              <w:right w:val="single" w:sz="4" w:space="0" w:color="auto"/>
            </w:tcBorders>
            <w:shd w:val="clear" w:color="auto" w:fill="auto"/>
            <w:noWrap/>
            <w:vAlign w:val="center"/>
          </w:tcPr>
          <w:p w14:paraId="512F47A6" w14:textId="77777777" w:rsidR="00C41938" w:rsidRPr="00B755AA" w:rsidRDefault="00C41938" w:rsidP="00D960CC">
            <w:pPr>
              <w:jc w:val="center"/>
              <w:rPr>
                <w:color w:val="000000"/>
                <w:sz w:val="20"/>
              </w:rPr>
            </w:pPr>
            <w:r w:rsidRPr="00B755AA">
              <w:rPr>
                <w:color w:val="000000"/>
                <w:sz w:val="20"/>
              </w:rPr>
              <w:t>2,7</w:t>
            </w:r>
          </w:p>
        </w:tc>
        <w:tc>
          <w:tcPr>
            <w:tcW w:w="931" w:type="dxa"/>
            <w:tcBorders>
              <w:top w:val="nil"/>
              <w:left w:val="nil"/>
              <w:bottom w:val="single" w:sz="4" w:space="0" w:color="auto"/>
              <w:right w:val="single" w:sz="4" w:space="0" w:color="auto"/>
            </w:tcBorders>
            <w:shd w:val="clear" w:color="auto" w:fill="auto"/>
            <w:noWrap/>
            <w:vAlign w:val="center"/>
          </w:tcPr>
          <w:p w14:paraId="1DDC7A82" w14:textId="77777777" w:rsidR="00C41938" w:rsidRPr="00B755AA" w:rsidRDefault="00C41938" w:rsidP="00D960CC">
            <w:pPr>
              <w:jc w:val="center"/>
              <w:rPr>
                <w:color w:val="000000"/>
                <w:sz w:val="20"/>
              </w:rPr>
            </w:pPr>
            <w:r w:rsidRPr="00B755AA">
              <w:rPr>
                <w:color w:val="000000"/>
                <w:sz w:val="20"/>
              </w:rPr>
              <w:t>2,7</w:t>
            </w:r>
          </w:p>
        </w:tc>
        <w:tc>
          <w:tcPr>
            <w:tcW w:w="1051" w:type="dxa"/>
            <w:tcBorders>
              <w:top w:val="nil"/>
              <w:left w:val="nil"/>
              <w:bottom w:val="single" w:sz="4" w:space="0" w:color="auto"/>
              <w:right w:val="single" w:sz="4" w:space="0" w:color="auto"/>
            </w:tcBorders>
            <w:shd w:val="clear" w:color="auto" w:fill="auto"/>
            <w:noWrap/>
            <w:vAlign w:val="center"/>
          </w:tcPr>
          <w:p w14:paraId="2E54807B" w14:textId="77777777" w:rsidR="00C41938" w:rsidRPr="00B755AA" w:rsidRDefault="00C41938" w:rsidP="00D960CC">
            <w:pPr>
              <w:jc w:val="center"/>
              <w:rPr>
                <w:sz w:val="20"/>
              </w:rPr>
            </w:pPr>
            <w:r w:rsidRPr="00B755AA">
              <w:rPr>
                <w:sz w:val="20"/>
              </w:rPr>
              <w:t>2,7</w:t>
            </w:r>
          </w:p>
        </w:tc>
      </w:tr>
      <w:tr w:rsidR="00C41938" w:rsidRPr="00B755AA" w14:paraId="7300CF42" w14:textId="77777777" w:rsidTr="00D960CC">
        <w:trPr>
          <w:trHeight w:val="503"/>
          <w:jc w:val="center"/>
        </w:trPr>
        <w:tc>
          <w:tcPr>
            <w:tcW w:w="755" w:type="dxa"/>
            <w:tcBorders>
              <w:top w:val="nil"/>
              <w:left w:val="single" w:sz="4" w:space="0" w:color="auto"/>
              <w:bottom w:val="single" w:sz="4" w:space="0" w:color="auto"/>
              <w:right w:val="single" w:sz="4" w:space="0" w:color="auto"/>
            </w:tcBorders>
            <w:shd w:val="clear" w:color="auto" w:fill="auto"/>
            <w:vAlign w:val="center"/>
          </w:tcPr>
          <w:p w14:paraId="58AB4087" w14:textId="77777777" w:rsidR="00C41938" w:rsidRPr="00AA23C1" w:rsidRDefault="00C41938" w:rsidP="00D960CC">
            <w:pPr>
              <w:jc w:val="center"/>
              <w:rPr>
                <w:color w:val="000000"/>
                <w:sz w:val="20"/>
              </w:rPr>
            </w:pPr>
            <w:r w:rsidRPr="00AA23C1">
              <w:rPr>
                <w:color w:val="000000"/>
                <w:sz w:val="20"/>
              </w:rPr>
              <w:t>11</w:t>
            </w:r>
          </w:p>
        </w:tc>
        <w:tc>
          <w:tcPr>
            <w:tcW w:w="2540" w:type="dxa"/>
            <w:tcBorders>
              <w:top w:val="nil"/>
              <w:left w:val="nil"/>
              <w:bottom w:val="single" w:sz="4" w:space="0" w:color="auto"/>
              <w:right w:val="single" w:sz="4" w:space="0" w:color="auto"/>
            </w:tcBorders>
            <w:shd w:val="clear" w:color="auto" w:fill="auto"/>
            <w:vAlign w:val="center"/>
          </w:tcPr>
          <w:p w14:paraId="3CD76EA8" w14:textId="77777777" w:rsidR="00C41938" w:rsidRPr="00AA23C1" w:rsidRDefault="00C41938" w:rsidP="00D960CC">
            <w:pPr>
              <w:rPr>
                <w:color w:val="000000"/>
                <w:sz w:val="20"/>
              </w:rPr>
            </w:pPr>
            <w:r w:rsidRPr="00AA23C1">
              <w:rPr>
                <w:color w:val="000000"/>
                <w:sz w:val="20"/>
              </w:rPr>
              <w:t>Средневзвешенное потребление воды в месяц с приборами учета</w:t>
            </w:r>
          </w:p>
        </w:tc>
        <w:tc>
          <w:tcPr>
            <w:tcW w:w="799" w:type="dxa"/>
            <w:tcBorders>
              <w:top w:val="nil"/>
              <w:left w:val="nil"/>
              <w:bottom w:val="single" w:sz="4" w:space="0" w:color="auto"/>
              <w:right w:val="single" w:sz="4" w:space="0" w:color="auto"/>
            </w:tcBorders>
            <w:shd w:val="clear" w:color="auto" w:fill="auto"/>
            <w:noWrap/>
            <w:vAlign w:val="center"/>
          </w:tcPr>
          <w:p w14:paraId="2FBD0749" w14:textId="77777777" w:rsidR="00C41938" w:rsidRPr="00AA23C1" w:rsidRDefault="00C41938" w:rsidP="00D960CC">
            <w:pPr>
              <w:jc w:val="center"/>
              <w:rPr>
                <w:color w:val="000000"/>
                <w:sz w:val="20"/>
              </w:rPr>
            </w:pPr>
            <w:r w:rsidRPr="00AA23C1">
              <w:rPr>
                <w:color w:val="000000"/>
                <w:sz w:val="20"/>
              </w:rPr>
              <w:t>м3/чел</w:t>
            </w:r>
          </w:p>
        </w:tc>
        <w:tc>
          <w:tcPr>
            <w:tcW w:w="944" w:type="dxa"/>
            <w:tcBorders>
              <w:top w:val="nil"/>
              <w:left w:val="nil"/>
              <w:bottom w:val="single" w:sz="4" w:space="0" w:color="auto"/>
              <w:right w:val="single" w:sz="4" w:space="0" w:color="auto"/>
            </w:tcBorders>
            <w:shd w:val="clear" w:color="auto" w:fill="auto"/>
            <w:noWrap/>
            <w:vAlign w:val="center"/>
          </w:tcPr>
          <w:p w14:paraId="01CD56B6" w14:textId="77777777" w:rsidR="00C41938" w:rsidRPr="00B755AA" w:rsidRDefault="00C41938" w:rsidP="00D960CC">
            <w:pPr>
              <w:jc w:val="center"/>
              <w:rPr>
                <w:color w:val="000000"/>
                <w:sz w:val="20"/>
              </w:rPr>
            </w:pPr>
            <w:r w:rsidRPr="00B755AA">
              <w:rPr>
                <w:color w:val="000000"/>
                <w:sz w:val="20"/>
              </w:rPr>
              <w:t>2,00</w:t>
            </w:r>
          </w:p>
        </w:tc>
        <w:tc>
          <w:tcPr>
            <w:tcW w:w="944" w:type="dxa"/>
            <w:tcBorders>
              <w:top w:val="nil"/>
              <w:left w:val="nil"/>
              <w:bottom w:val="single" w:sz="4" w:space="0" w:color="auto"/>
              <w:right w:val="single" w:sz="4" w:space="0" w:color="auto"/>
            </w:tcBorders>
            <w:shd w:val="clear" w:color="auto" w:fill="auto"/>
            <w:noWrap/>
            <w:vAlign w:val="center"/>
          </w:tcPr>
          <w:p w14:paraId="3D8439C4" w14:textId="77777777" w:rsidR="00C41938" w:rsidRPr="00B755AA" w:rsidRDefault="00C41938" w:rsidP="00D960CC">
            <w:pPr>
              <w:jc w:val="center"/>
              <w:rPr>
                <w:color w:val="000000"/>
                <w:sz w:val="20"/>
              </w:rPr>
            </w:pPr>
            <w:r w:rsidRPr="00B755AA">
              <w:rPr>
                <w:color w:val="000000"/>
                <w:sz w:val="20"/>
              </w:rPr>
              <w:t>2,00</w:t>
            </w:r>
          </w:p>
        </w:tc>
        <w:tc>
          <w:tcPr>
            <w:tcW w:w="931" w:type="dxa"/>
            <w:tcBorders>
              <w:top w:val="nil"/>
              <w:left w:val="nil"/>
              <w:bottom w:val="single" w:sz="4" w:space="0" w:color="auto"/>
              <w:right w:val="single" w:sz="4" w:space="0" w:color="auto"/>
            </w:tcBorders>
            <w:shd w:val="clear" w:color="auto" w:fill="auto"/>
            <w:noWrap/>
            <w:vAlign w:val="center"/>
          </w:tcPr>
          <w:p w14:paraId="14A8F025" w14:textId="77777777" w:rsidR="00C41938" w:rsidRPr="00B755AA" w:rsidRDefault="00C41938" w:rsidP="00D960CC">
            <w:pPr>
              <w:jc w:val="center"/>
              <w:rPr>
                <w:color w:val="000000"/>
                <w:sz w:val="20"/>
              </w:rPr>
            </w:pPr>
            <w:r w:rsidRPr="00B755AA">
              <w:rPr>
                <w:color w:val="000000"/>
                <w:sz w:val="20"/>
              </w:rPr>
              <w:t>2,00</w:t>
            </w:r>
          </w:p>
        </w:tc>
        <w:tc>
          <w:tcPr>
            <w:tcW w:w="931" w:type="dxa"/>
            <w:tcBorders>
              <w:top w:val="nil"/>
              <w:left w:val="nil"/>
              <w:bottom w:val="single" w:sz="4" w:space="0" w:color="auto"/>
              <w:right w:val="single" w:sz="4" w:space="0" w:color="auto"/>
            </w:tcBorders>
            <w:shd w:val="clear" w:color="auto" w:fill="auto"/>
            <w:noWrap/>
            <w:vAlign w:val="center"/>
          </w:tcPr>
          <w:p w14:paraId="3011810D" w14:textId="77777777" w:rsidR="00C41938" w:rsidRPr="00B755AA" w:rsidRDefault="00C41938" w:rsidP="00D960CC">
            <w:pPr>
              <w:jc w:val="center"/>
              <w:rPr>
                <w:color w:val="000000"/>
                <w:sz w:val="20"/>
              </w:rPr>
            </w:pPr>
            <w:r w:rsidRPr="00B755AA">
              <w:rPr>
                <w:color w:val="000000"/>
                <w:sz w:val="20"/>
              </w:rPr>
              <w:t>2,00</w:t>
            </w:r>
          </w:p>
        </w:tc>
        <w:tc>
          <w:tcPr>
            <w:tcW w:w="931" w:type="dxa"/>
            <w:tcBorders>
              <w:top w:val="nil"/>
              <w:left w:val="nil"/>
              <w:bottom w:val="single" w:sz="4" w:space="0" w:color="auto"/>
              <w:right w:val="single" w:sz="4" w:space="0" w:color="auto"/>
            </w:tcBorders>
            <w:shd w:val="clear" w:color="auto" w:fill="auto"/>
            <w:noWrap/>
            <w:vAlign w:val="center"/>
          </w:tcPr>
          <w:p w14:paraId="2A909FBF" w14:textId="77777777" w:rsidR="00C41938" w:rsidRPr="00B755AA" w:rsidRDefault="00C41938" w:rsidP="00D960CC">
            <w:pPr>
              <w:jc w:val="center"/>
              <w:rPr>
                <w:color w:val="000000"/>
                <w:sz w:val="20"/>
              </w:rPr>
            </w:pPr>
            <w:r w:rsidRPr="00B755AA">
              <w:rPr>
                <w:color w:val="000000"/>
                <w:sz w:val="20"/>
              </w:rPr>
              <w:t>2,00</w:t>
            </w:r>
          </w:p>
        </w:tc>
        <w:tc>
          <w:tcPr>
            <w:tcW w:w="1051" w:type="dxa"/>
            <w:tcBorders>
              <w:top w:val="nil"/>
              <w:left w:val="nil"/>
              <w:bottom w:val="single" w:sz="4" w:space="0" w:color="auto"/>
              <w:right w:val="single" w:sz="4" w:space="0" w:color="auto"/>
            </w:tcBorders>
            <w:shd w:val="clear" w:color="auto" w:fill="auto"/>
            <w:noWrap/>
            <w:vAlign w:val="center"/>
          </w:tcPr>
          <w:p w14:paraId="094D3BEE" w14:textId="77777777" w:rsidR="00C41938" w:rsidRPr="00B755AA" w:rsidRDefault="00C41938" w:rsidP="00D960CC">
            <w:pPr>
              <w:jc w:val="center"/>
              <w:rPr>
                <w:sz w:val="20"/>
              </w:rPr>
            </w:pPr>
            <w:r w:rsidRPr="00B755AA">
              <w:rPr>
                <w:sz w:val="20"/>
              </w:rPr>
              <w:t>2,0</w:t>
            </w:r>
          </w:p>
        </w:tc>
      </w:tr>
      <w:tr w:rsidR="00C41938" w:rsidRPr="00B755AA" w14:paraId="55047FA0" w14:textId="77777777" w:rsidTr="00D960CC">
        <w:trPr>
          <w:trHeight w:val="600"/>
          <w:jc w:val="center"/>
        </w:trPr>
        <w:tc>
          <w:tcPr>
            <w:tcW w:w="755" w:type="dxa"/>
            <w:tcBorders>
              <w:top w:val="nil"/>
              <w:left w:val="single" w:sz="4" w:space="0" w:color="auto"/>
              <w:bottom w:val="single" w:sz="4" w:space="0" w:color="auto"/>
              <w:right w:val="single" w:sz="4" w:space="0" w:color="auto"/>
            </w:tcBorders>
            <w:shd w:val="clear" w:color="auto" w:fill="auto"/>
            <w:vAlign w:val="center"/>
          </w:tcPr>
          <w:p w14:paraId="011C00DB" w14:textId="77777777" w:rsidR="00C41938" w:rsidRPr="00AA23C1" w:rsidRDefault="00C41938" w:rsidP="00D960CC">
            <w:pPr>
              <w:jc w:val="center"/>
              <w:rPr>
                <w:color w:val="000000"/>
                <w:sz w:val="20"/>
              </w:rPr>
            </w:pPr>
            <w:r w:rsidRPr="00AA23C1">
              <w:rPr>
                <w:color w:val="000000"/>
                <w:sz w:val="20"/>
              </w:rPr>
              <w:t>12</w:t>
            </w:r>
          </w:p>
        </w:tc>
        <w:tc>
          <w:tcPr>
            <w:tcW w:w="2540" w:type="dxa"/>
            <w:tcBorders>
              <w:top w:val="nil"/>
              <w:left w:val="nil"/>
              <w:bottom w:val="single" w:sz="4" w:space="0" w:color="auto"/>
              <w:right w:val="single" w:sz="4" w:space="0" w:color="auto"/>
            </w:tcBorders>
            <w:shd w:val="clear" w:color="auto" w:fill="auto"/>
            <w:vAlign w:val="center"/>
          </w:tcPr>
          <w:p w14:paraId="2A597800" w14:textId="77777777" w:rsidR="00C41938" w:rsidRPr="00AA23C1" w:rsidRDefault="00C41938" w:rsidP="00D960CC">
            <w:pPr>
              <w:rPr>
                <w:color w:val="000000"/>
                <w:sz w:val="20"/>
              </w:rPr>
            </w:pPr>
            <w:r w:rsidRPr="00AA23C1">
              <w:rPr>
                <w:color w:val="000000"/>
                <w:sz w:val="20"/>
              </w:rPr>
              <w:t>Средневзвешенное потребление воды в месяц  для колонок на улице</w:t>
            </w:r>
          </w:p>
        </w:tc>
        <w:tc>
          <w:tcPr>
            <w:tcW w:w="799" w:type="dxa"/>
            <w:tcBorders>
              <w:top w:val="nil"/>
              <w:left w:val="nil"/>
              <w:bottom w:val="single" w:sz="4" w:space="0" w:color="auto"/>
              <w:right w:val="single" w:sz="4" w:space="0" w:color="auto"/>
            </w:tcBorders>
            <w:shd w:val="clear" w:color="auto" w:fill="auto"/>
            <w:vAlign w:val="center"/>
          </w:tcPr>
          <w:p w14:paraId="455D5272" w14:textId="77777777" w:rsidR="00C41938" w:rsidRPr="00AA23C1" w:rsidRDefault="00C41938" w:rsidP="00D960CC">
            <w:pPr>
              <w:jc w:val="center"/>
              <w:rPr>
                <w:color w:val="000000"/>
                <w:sz w:val="20"/>
              </w:rPr>
            </w:pPr>
            <w:r w:rsidRPr="00AA23C1">
              <w:rPr>
                <w:color w:val="000000"/>
                <w:sz w:val="20"/>
              </w:rPr>
              <w:t>т. м3.</w:t>
            </w:r>
          </w:p>
        </w:tc>
        <w:tc>
          <w:tcPr>
            <w:tcW w:w="944" w:type="dxa"/>
            <w:tcBorders>
              <w:top w:val="nil"/>
              <w:left w:val="nil"/>
              <w:bottom w:val="single" w:sz="4" w:space="0" w:color="auto"/>
              <w:right w:val="single" w:sz="4" w:space="0" w:color="auto"/>
            </w:tcBorders>
            <w:shd w:val="clear" w:color="auto" w:fill="auto"/>
            <w:noWrap/>
            <w:vAlign w:val="center"/>
          </w:tcPr>
          <w:p w14:paraId="2830B878" w14:textId="77777777" w:rsidR="00C41938" w:rsidRPr="00B755AA" w:rsidRDefault="00C41938" w:rsidP="00D960CC">
            <w:pPr>
              <w:jc w:val="center"/>
              <w:rPr>
                <w:color w:val="000000"/>
                <w:sz w:val="20"/>
              </w:rPr>
            </w:pPr>
            <w:r w:rsidRPr="00B755AA">
              <w:rPr>
                <w:color w:val="000000"/>
                <w:sz w:val="20"/>
              </w:rPr>
              <w:t>2,45</w:t>
            </w:r>
          </w:p>
        </w:tc>
        <w:tc>
          <w:tcPr>
            <w:tcW w:w="944" w:type="dxa"/>
            <w:tcBorders>
              <w:top w:val="nil"/>
              <w:left w:val="nil"/>
              <w:bottom w:val="single" w:sz="4" w:space="0" w:color="auto"/>
              <w:right w:val="single" w:sz="4" w:space="0" w:color="auto"/>
            </w:tcBorders>
            <w:shd w:val="clear" w:color="auto" w:fill="auto"/>
            <w:noWrap/>
            <w:vAlign w:val="center"/>
          </w:tcPr>
          <w:p w14:paraId="702195AE" w14:textId="77777777" w:rsidR="00C41938" w:rsidRPr="00B755AA" w:rsidRDefault="00C41938" w:rsidP="00D960CC">
            <w:pPr>
              <w:jc w:val="center"/>
              <w:rPr>
                <w:color w:val="000000"/>
                <w:sz w:val="20"/>
              </w:rPr>
            </w:pPr>
            <w:r w:rsidRPr="00B755AA">
              <w:rPr>
                <w:color w:val="000000"/>
                <w:sz w:val="20"/>
              </w:rPr>
              <w:t>2,45</w:t>
            </w:r>
          </w:p>
        </w:tc>
        <w:tc>
          <w:tcPr>
            <w:tcW w:w="931" w:type="dxa"/>
            <w:tcBorders>
              <w:top w:val="nil"/>
              <w:left w:val="nil"/>
              <w:bottom w:val="single" w:sz="4" w:space="0" w:color="auto"/>
              <w:right w:val="single" w:sz="4" w:space="0" w:color="auto"/>
            </w:tcBorders>
            <w:shd w:val="clear" w:color="auto" w:fill="auto"/>
            <w:noWrap/>
            <w:vAlign w:val="center"/>
          </w:tcPr>
          <w:p w14:paraId="537815FE" w14:textId="77777777" w:rsidR="00C41938" w:rsidRPr="00B755AA" w:rsidRDefault="00C41938" w:rsidP="00D960CC">
            <w:pPr>
              <w:jc w:val="center"/>
              <w:rPr>
                <w:color w:val="000000"/>
                <w:sz w:val="20"/>
              </w:rPr>
            </w:pPr>
            <w:r w:rsidRPr="00B755AA">
              <w:rPr>
                <w:color w:val="000000"/>
                <w:sz w:val="20"/>
              </w:rPr>
              <w:t>2,45</w:t>
            </w:r>
          </w:p>
        </w:tc>
        <w:tc>
          <w:tcPr>
            <w:tcW w:w="931" w:type="dxa"/>
            <w:tcBorders>
              <w:top w:val="nil"/>
              <w:left w:val="nil"/>
              <w:bottom w:val="single" w:sz="4" w:space="0" w:color="auto"/>
              <w:right w:val="single" w:sz="4" w:space="0" w:color="auto"/>
            </w:tcBorders>
            <w:shd w:val="clear" w:color="auto" w:fill="auto"/>
            <w:noWrap/>
            <w:vAlign w:val="center"/>
          </w:tcPr>
          <w:p w14:paraId="40F08CC3" w14:textId="77777777" w:rsidR="00C41938" w:rsidRPr="00B755AA" w:rsidRDefault="00C41938" w:rsidP="00D960CC">
            <w:pPr>
              <w:jc w:val="center"/>
              <w:rPr>
                <w:color w:val="000000"/>
                <w:sz w:val="20"/>
              </w:rPr>
            </w:pPr>
            <w:r w:rsidRPr="00B755AA">
              <w:rPr>
                <w:color w:val="000000"/>
                <w:sz w:val="20"/>
              </w:rPr>
              <w:t>2,45</w:t>
            </w:r>
          </w:p>
        </w:tc>
        <w:tc>
          <w:tcPr>
            <w:tcW w:w="931" w:type="dxa"/>
            <w:tcBorders>
              <w:top w:val="nil"/>
              <w:left w:val="nil"/>
              <w:bottom w:val="single" w:sz="4" w:space="0" w:color="auto"/>
              <w:right w:val="single" w:sz="4" w:space="0" w:color="auto"/>
            </w:tcBorders>
            <w:shd w:val="clear" w:color="auto" w:fill="auto"/>
            <w:noWrap/>
            <w:vAlign w:val="center"/>
          </w:tcPr>
          <w:p w14:paraId="6754E65C" w14:textId="77777777" w:rsidR="00C41938" w:rsidRPr="00B755AA" w:rsidRDefault="00C41938" w:rsidP="00D960CC">
            <w:pPr>
              <w:jc w:val="center"/>
              <w:rPr>
                <w:color w:val="000000"/>
                <w:sz w:val="20"/>
              </w:rPr>
            </w:pPr>
            <w:r w:rsidRPr="00B755AA">
              <w:rPr>
                <w:color w:val="000000"/>
                <w:sz w:val="20"/>
              </w:rPr>
              <w:t>2,45</w:t>
            </w:r>
          </w:p>
        </w:tc>
        <w:tc>
          <w:tcPr>
            <w:tcW w:w="1051" w:type="dxa"/>
            <w:tcBorders>
              <w:top w:val="nil"/>
              <w:left w:val="nil"/>
              <w:bottom w:val="single" w:sz="4" w:space="0" w:color="auto"/>
              <w:right w:val="single" w:sz="4" w:space="0" w:color="auto"/>
            </w:tcBorders>
            <w:shd w:val="clear" w:color="auto" w:fill="auto"/>
            <w:noWrap/>
            <w:vAlign w:val="center"/>
          </w:tcPr>
          <w:p w14:paraId="3F16493D" w14:textId="77777777" w:rsidR="00C41938" w:rsidRPr="00B755AA" w:rsidRDefault="00C41938" w:rsidP="00D960CC">
            <w:pPr>
              <w:jc w:val="center"/>
              <w:rPr>
                <w:sz w:val="20"/>
              </w:rPr>
            </w:pPr>
            <w:r>
              <w:rPr>
                <w:sz w:val="20"/>
              </w:rPr>
              <w:t>2,45</w:t>
            </w:r>
          </w:p>
        </w:tc>
      </w:tr>
      <w:tr w:rsidR="00C41938" w:rsidRPr="00B755AA" w14:paraId="67CF60A2" w14:textId="77777777" w:rsidTr="00D960CC">
        <w:trPr>
          <w:trHeight w:val="591"/>
          <w:jc w:val="center"/>
        </w:trPr>
        <w:tc>
          <w:tcPr>
            <w:tcW w:w="755" w:type="dxa"/>
            <w:tcBorders>
              <w:top w:val="nil"/>
              <w:left w:val="single" w:sz="4" w:space="0" w:color="auto"/>
              <w:bottom w:val="single" w:sz="4" w:space="0" w:color="auto"/>
              <w:right w:val="single" w:sz="4" w:space="0" w:color="auto"/>
            </w:tcBorders>
            <w:shd w:val="clear" w:color="auto" w:fill="auto"/>
            <w:vAlign w:val="center"/>
          </w:tcPr>
          <w:p w14:paraId="28A10E7E" w14:textId="77777777" w:rsidR="00C41938" w:rsidRPr="00AA23C1" w:rsidRDefault="00C41938" w:rsidP="00D960CC">
            <w:pPr>
              <w:jc w:val="center"/>
              <w:rPr>
                <w:color w:val="000000"/>
                <w:sz w:val="20"/>
              </w:rPr>
            </w:pPr>
            <w:r w:rsidRPr="00AA23C1">
              <w:rPr>
                <w:color w:val="000000"/>
                <w:sz w:val="20"/>
              </w:rPr>
              <w:t>13</w:t>
            </w:r>
          </w:p>
        </w:tc>
        <w:tc>
          <w:tcPr>
            <w:tcW w:w="2540" w:type="dxa"/>
            <w:tcBorders>
              <w:top w:val="nil"/>
              <w:left w:val="nil"/>
              <w:bottom w:val="single" w:sz="4" w:space="0" w:color="auto"/>
              <w:right w:val="single" w:sz="4" w:space="0" w:color="auto"/>
            </w:tcBorders>
            <w:shd w:val="clear" w:color="auto" w:fill="auto"/>
            <w:vAlign w:val="center"/>
          </w:tcPr>
          <w:p w14:paraId="45B5CACB" w14:textId="77777777" w:rsidR="00C41938" w:rsidRPr="00AA23C1" w:rsidRDefault="00C41938" w:rsidP="00D960CC">
            <w:pPr>
              <w:rPr>
                <w:color w:val="000000"/>
                <w:sz w:val="20"/>
              </w:rPr>
            </w:pPr>
            <w:r w:rsidRPr="00AA23C1">
              <w:rPr>
                <w:color w:val="000000"/>
                <w:sz w:val="20"/>
              </w:rPr>
              <w:t>Потребление воды населением по нормативу</w:t>
            </w:r>
          </w:p>
        </w:tc>
        <w:tc>
          <w:tcPr>
            <w:tcW w:w="799" w:type="dxa"/>
            <w:tcBorders>
              <w:top w:val="nil"/>
              <w:left w:val="nil"/>
              <w:bottom w:val="single" w:sz="4" w:space="0" w:color="auto"/>
              <w:right w:val="single" w:sz="4" w:space="0" w:color="auto"/>
            </w:tcBorders>
            <w:shd w:val="clear" w:color="auto" w:fill="auto"/>
            <w:vAlign w:val="center"/>
          </w:tcPr>
          <w:p w14:paraId="6A31B179" w14:textId="77777777" w:rsidR="00C41938" w:rsidRPr="00AA23C1" w:rsidRDefault="00C41938" w:rsidP="00D960CC">
            <w:pPr>
              <w:jc w:val="center"/>
              <w:rPr>
                <w:color w:val="000000"/>
                <w:sz w:val="20"/>
              </w:rPr>
            </w:pPr>
            <w:r w:rsidRPr="00AA23C1">
              <w:rPr>
                <w:color w:val="000000"/>
                <w:sz w:val="20"/>
              </w:rPr>
              <w:t>м3.</w:t>
            </w:r>
          </w:p>
        </w:tc>
        <w:tc>
          <w:tcPr>
            <w:tcW w:w="944" w:type="dxa"/>
            <w:tcBorders>
              <w:top w:val="nil"/>
              <w:left w:val="nil"/>
              <w:bottom w:val="single" w:sz="4" w:space="0" w:color="auto"/>
              <w:right w:val="single" w:sz="4" w:space="0" w:color="auto"/>
            </w:tcBorders>
            <w:shd w:val="clear" w:color="auto" w:fill="auto"/>
            <w:noWrap/>
            <w:vAlign w:val="center"/>
          </w:tcPr>
          <w:p w14:paraId="0F726619" w14:textId="77777777" w:rsidR="00C41938" w:rsidRPr="00B755AA" w:rsidRDefault="00C41938" w:rsidP="00D960CC">
            <w:pPr>
              <w:jc w:val="center"/>
              <w:rPr>
                <w:color w:val="000000"/>
                <w:sz w:val="20"/>
              </w:rPr>
            </w:pPr>
            <w:r w:rsidRPr="00B755AA">
              <w:rPr>
                <w:color w:val="000000"/>
                <w:sz w:val="20"/>
              </w:rPr>
              <w:t>381</w:t>
            </w:r>
          </w:p>
        </w:tc>
        <w:tc>
          <w:tcPr>
            <w:tcW w:w="944" w:type="dxa"/>
            <w:tcBorders>
              <w:top w:val="nil"/>
              <w:left w:val="nil"/>
              <w:bottom w:val="single" w:sz="4" w:space="0" w:color="auto"/>
              <w:right w:val="single" w:sz="4" w:space="0" w:color="auto"/>
            </w:tcBorders>
            <w:shd w:val="clear" w:color="auto" w:fill="auto"/>
            <w:noWrap/>
            <w:vAlign w:val="center"/>
          </w:tcPr>
          <w:p w14:paraId="32C37937" w14:textId="77777777" w:rsidR="00C41938" w:rsidRPr="00B755AA" w:rsidRDefault="00C41938" w:rsidP="00D960CC">
            <w:pPr>
              <w:jc w:val="center"/>
              <w:rPr>
                <w:color w:val="000000"/>
                <w:sz w:val="20"/>
              </w:rPr>
            </w:pPr>
            <w:r w:rsidRPr="00B755AA">
              <w:rPr>
                <w:color w:val="000000"/>
                <w:sz w:val="20"/>
              </w:rPr>
              <w:t>377</w:t>
            </w:r>
          </w:p>
        </w:tc>
        <w:tc>
          <w:tcPr>
            <w:tcW w:w="931" w:type="dxa"/>
            <w:tcBorders>
              <w:top w:val="nil"/>
              <w:left w:val="nil"/>
              <w:bottom w:val="single" w:sz="4" w:space="0" w:color="auto"/>
              <w:right w:val="single" w:sz="4" w:space="0" w:color="auto"/>
            </w:tcBorders>
            <w:shd w:val="clear" w:color="auto" w:fill="auto"/>
            <w:noWrap/>
            <w:vAlign w:val="center"/>
          </w:tcPr>
          <w:p w14:paraId="100E0C4C" w14:textId="77777777" w:rsidR="00C41938" w:rsidRPr="00B755AA" w:rsidRDefault="00C41938" w:rsidP="00D960CC">
            <w:pPr>
              <w:jc w:val="center"/>
              <w:rPr>
                <w:color w:val="000000"/>
                <w:sz w:val="20"/>
              </w:rPr>
            </w:pPr>
            <w:r w:rsidRPr="00B755AA">
              <w:rPr>
                <w:color w:val="000000"/>
                <w:sz w:val="20"/>
              </w:rPr>
              <w:t>374</w:t>
            </w:r>
          </w:p>
        </w:tc>
        <w:tc>
          <w:tcPr>
            <w:tcW w:w="931" w:type="dxa"/>
            <w:tcBorders>
              <w:top w:val="nil"/>
              <w:left w:val="nil"/>
              <w:bottom w:val="single" w:sz="4" w:space="0" w:color="auto"/>
              <w:right w:val="single" w:sz="4" w:space="0" w:color="auto"/>
            </w:tcBorders>
            <w:shd w:val="clear" w:color="auto" w:fill="auto"/>
            <w:noWrap/>
            <w:vAlign w:val="center"/>
          </w:tcPr>
          <w:p w14:paraId="05FA86DF" w14:textId="77777777" w:rsidR="00C41938" w:rsidRPr="00B755AA" w:rsidRDefault="00C41938" w:rsidP="00D960CC">
            <w:pPr>
              <w:jc w:val="center"/>
              <w:rPr>
                <w:color w:val="000000"/>
                <w:sz w:val="20"/>
              </w:rPr>
            </w:pPr>
            <w:r w:rsidRPr="00B755AA">
              <w:rPr>
                <w:color w:val="000000"/>
                <w:sz w:val="20"/>
              </w:rPr>
              <w:t>370</w:t>
            </w:r>
          </w:p>
        </w:tc>
        <w:tc>
          <w:tcPr>
            <w:tcW w:w="931" w:type="dxa"/>
            <w:tcBorders>
              <w:top w:val="nil"/>
              <w:left w:val="nil"/>
              <w:bottom w:val="single" w:sz="4" w:space="0" w:color="auto"/>
              <w:right w:val="single" w:sz="4" w:space="0" w:color="auto"/>
            </w:tcBorders>
            <w:shd w:val="clear" w:color="auto" w:fill="auto"/>
            <w:noWrap/>
            <w:vAlign w:val="center"/>
          </w:tcPr>
          <w:p w14:paraId="7714C285" w14:textId="77777777" w:rsidR="00C41938" w:rsidRPr="00B755AA" w:rsidRDefault="00C41938" w:rsidP="00D960CC">
            <w:pPr>
              <w:jc w:val="center"/>
              <w:rPr>
                <w:color w:val="000000"/>
                <w:sz w:val="20"/>
              </w:rPr>
            </w:pPr>
            <w:r w:rsidRPr="00B755AA">
              <w:rPr>
                <w:color w:val="000000"/>
                <w:sz w:val="20"/>
              </w:rPr>
              <w:t>366</w:t>
            </w:r>
          </w:p>
        </w:tc>
        <w:tc>
          <w:tcPr>
            <w:tcW w:w="1051" w:type="dxa"/>
            <w:tcBorders>
              <w:top w:val="nil"/>
              <w:left w:val="nil"/>
              <w:bottom w:val="single" w:sz="4" w:space="0" w:color="auto"/>
              <w:right w:val="single" w:sz="4" w:space="0" w:color="auto"/>
            </w:tcBorders>
            <w:shd w:val="clear" w:color="auto" w:fill="auto"/>
            <w:noWrap/>
            <w:vAlign w:val="center"/>
          </w:tcPr>
          <w:p w14:paraId="72775A48" w14:textId="77777777" w:rsidR="00C41938" w:rsidRPr="00B755AA" w:rsidRDefault="00C41938" w:rsidP="00D960CC">
            <w:pPr>
              <w:jc w:val="center"/>
              <w:rPr>
                <w:color w:val="000000"/>
                <w:sz w:val="20"/>
              </w:rPr>
            </w:pPr>
            <w:r w:rsidRPr="00B755AA">
              <w:rPr>
                <w:color w:val="000000"/>
                <w:sz w:val="20"/>
              </w:rPr>
              <w:t>356</w:t>
            </w:r>
          </w:p>
        </w:tc>
      </w:tr>
      <w:tr w:rsidR="00C41938" w:rsidRPr="00B755AA" w14:paraId="0ADA4E97" w14:textId="77777777" w:rsidTr="00D960CC">
        <w:trPr>
          <w:trHeight w:val="525"/>
          <w:jc w:val="center"/>
        </w:trPr>
        <w:tc>
          <w:tcPr>
            <w:tcW w:w="755" w:type="dxa"/>
            <w:tcBorders>
              <w:top w:val="nil"/>
              <w:left w:val="single" w:sz="4" w:space="0" w:color="auto"/>
              <w:bottom w:val="single" w:sz="4" w:space="0" w:color="auto"/>
              <w:right w:val="single" w:sz="4" w:space="0" w:color="auto"/>
            </w:tcBorders>
            <w:shd w:val="clear" w:color="auto" w:fill="auto"/>
            <w:vAlign w:val="center"/>
          </w:tcPr>
          <w:p w14:paraId="19BB1706" w14:textId="77777777" w:rsidR="00C41938" w:rsidRPr="00AA23C1" w:rsidRDefault="00C41938" w:rsidP="00D960CC">
            <w:pPr>
              <w:jc w:val="center"/>
              <w:rPr>
                <w:color w:val="000000"/>
                <w:sz w:val="20"/>
              </w:rPr>
            </w:pPr>
            <w:r w:rsidRPr="00AA23C1">
              <w:rPr>
                <w:color w:val="000000"/>
                <w:sz w:val="20"/>
              </w:rPr>
              <w:t>14</w:t>
            </w:r>
          </w:p>
        </w:tc>
        <w:tc>
          <w:tcPr>
            <w:tcW w:w="2540" w:type="dxa"/>
            <w:tcBorders>
              <w:top w:val="nil"/>
              <w:left w:val="nil"/>
              <w:bottom w:val="single" w:sz="4" w:space="0" w:color="auto"/>
              <w:right w:val="single" w:sz="4" w:space="0" w:color="auto"/>
            </w:tcBorders>
            <w:shd w:val="clear" w:color="auto" w:fill="auto"/>
            <w:vAlign w:val="center"/>
          </w:tcPr>
          <w:p w14:paraId="396EF16F" w14:textId="77777777" w:rsidR="00C41938" w:rsidRPr="00AA23C1" w:rsidRDefault="00C41938" w:rsidP="00D960CC">
            <w:pPr>
              <w:rPr>
                <w:color w:val="000000"/>
                <w:sz w:val="20"/>
              </w:rPr>
            </w:pPr>
            <w:r w:rsidRPr="00AA23C1">
              <w:rPr>
                <w:color w:val="000000"/>
                <w:sz w:val="20"/>
              </w:rPr>
              <w:t>Потребление воды населением с приборами учета</w:t>
            </w:r>
          </w:p>
        </w:tc>
        <w:tc>
          <w:tcPr>
            <w:tcW w:w="799" w:type="dxa"/>
            <w:tcBorders>
              <w:top w:val="nil"/>
              <w:left w:val="nil"/>
              <w:bottom w:val="single" w:sz="4" w:space="0" w:color="auto"/>
              <w:right w:val="single" w:sz="4" w:space="0" w:color="auto"/>
            </w:tcBorders>
            <w:shd w:val="clear" w:color="auto" w:fill="auto"/>
            <w:vAlign w:val="center"/>
          </w:tcPr>
          <w:p w14:paraId="70310843" w14:textId="77777777" w:rsidR="00C41938" w:rsidRPr="00AA23C1" w:rsidRDefault="00C41938" w:rsidP="00D960CC">
            <w:pPr>
              <w:jc w:val="center"/>
              <w:rPr>
                <w:color w:val="000000"/>
                <w:sz w:val="20"/>
              </w:rPr>
            </w:pPr>
            <w:r w:rsidRPr="00AA23C1">
              <w:rPr>
                <w:color w:val="000000"/>
                <w:sz w:val="20"/>
              </w:rPr>
              <w:t>м3.</w:t>
            </w:r>
          </w:p>
        </w:tc>
        <w:tc>
          <w:tcPr>
            <w:tcW w:w="944" w:type="dxa"/>
            <w:tcBorders>
              <w:top w:val="nil"/>
              <w:left w:val="nil"/>
              <w:bottom w:val="single" w:sz="4" w:space="0" w:color="auto"/>
              <w:right w:val="single" w:sz="4" w:space="0" w:color="auto"/>
            </w:tcBorders>
            <w:shd w:val="clear" w:color="auto" w:fill="auto"/>
            <w:noWrap/>
            <w:vAlign w:val="center"/>
          </w:tcPr>
          <w:p w14:paraId="2416E37C" w14:textId="77777777" w:rsidR="00C41938" w:rsidRPr="00B755AA" w:rsidRDefault="00C41938" w:rsidP="00D960CC">
            <w:pPr>
              <w:jc w:val="center"/>
              <w:rPr>
                <w:color w:val="000000"/>
                <w:sz w:val="20"/>
              </w:rPr>
            </w:pPr>
            <w:r w:rsidRPr="00B755AA">
              <w:rPr>
                <w:color w:val="000000"/>
                <w:sz w:val="20"/>
              </w:rPr>
              <w:t>3476,5</w:t>
            </w:r>
          </w:p>
        </w:tc>
        <w:tc>
          <w:tcPr>
            <w:tcW w:w="944" w:type="dxa"/>
            <w:tcBorders>
              <w:top w:val="nil"/>
              <w:left w:val="nil"/>
              <w:bottom w:val="single" w:sz="4" w:space="0" w:color="auto"/>
              <w:right w:val="single" w:sz="4" w:space="0" w:color="auto"/>
            </w:tcBorders>
            <w:shd w:val="clear" w:color="auto" w:fill="auto"/>
            <w:noWrap/>
            <w:vAlign w:val="center"/>
          </w:tcPr>
          <w:p w14:paraId="1D21CA51" w14:textId="77777777" w:rsidR="00C41938" w:rsidRPr="00B755AA" w:rsidRDefault="00C41938" w:rsidP="00D960CC">
            <w:pPr>
              <w:jc w:val="center"/>
              <w:rPr>
                <w:color w:val="000000"/>
                <w:sz w:val="20"/>
              </w:rPr>
            </w:pPr>
            <w:r w:rsidRPr="00B755AA">
              <w:rPr>
                <w:color w:val="000000"/>
                <w:sz w:val="20"/>
              </w:rPr>
              <w:t>3511,3</w:t>
            </w:r>
          </w:p>
        </w:tc>
        <w:tc>
          <w:tcPr>
            <w:tcW w:w="931" w:type="dxa"/>
            <w:tcBorders>
              <w:top w:val="nil"/>
              <w:left w:val="nil"/>
              <w:bottom w:val="single" w:sz="4" w:space="0" w:color="auto"/>
              <w:right w:val="single" w:sz="4" w:space="0" w:color="auto"/>
            </w:tcBorders>
            <w:shd w:val="clear" w:color="auto" w:fill="auto"/>
            <w:noWrap/>
            <w:vAlign w:val="center"/>
          </w:tcPr>
          <w:p w14:paraId="345B36BB" w14:textId="77777777" w:rsidR="00C41938" w:rsidRPr="00B755AA" w:rsidRDefault="00C41938" w:rsidP="00D960CC">
            <w:pPr>
              <w:jc w:val="center"/>
              <w:rPr>
                <w:color w:val="000000"/>
                <w:sz w:val="20"/>
              </w:rPr>
            </w:pPr>
            <w:r w:rsidRPr="00B755AA">
              <w:rPr>
                <w:color w:val="000000"/>
                <w:sz w:val="20"/>
              </w:rPr>
              <w:t>3546,4</w:t>
            </w:r>
          </w:p>
        </w:tc>
        <w:tc>
          <w:tcPr>
            <w:tcW w:w="931" w:type="dxa"/>
            <w:tcBorders>
              <w:top w:val="nil"/>
              <w:left w:val="nil"/>
              <w:bottom w:val="single" w:sz="4" w:space="0" w:color="auto"/>
              <w:right w:val="single" w:sz="4" w:space="0" w:color="auto"/>
            </w:tcBorders>
            <w:shd w:val="clear" w:color="auto" w:fill="auto"/>
            <w:noWrap/>
            <w:vAlign w:val="center"/>
          </w:tcPr>
          <w:p w14:paraId="2A4F6B58" w14:textId="77777777" w:rsidR="00C41938" w:rsidRPr="00B755AA" w:rsidRDefault="00C41938" w:rsidP="00D960CC">
            <w:pPr>
              <w:jc w:val="center"/>
              <w:rPr>
                <w:color w:val="000000"/>
                <w:sz w:val="20"/>
              </w:rPr>
            </w:pPr>
            <w:r w:rsidRPr="00B755AA">
              <w:rPr>
                <w:color w:val="000000"/>
                <w:sz w:val="20"/>
              </w:rPr>
              <w:t>3581,8</w:t>
            </w:r>
          </w:p>
        </w:tc>
        <w:tc>
          <w:tcPr>
            <w:tcW w:w="931" w:type="dxa"/>
            <w:tcBorders>
              <w:top w:val="nil"/>
              <w:left w:val="nil"/>
              <w:bottom w:val="single" w:sz="4" w:space="0" w:color="auto"/>
              <w:right w:val="single" w:sz="4" w:space="0" w:color="auto"/>
            </w:tcBorders>
            <w:shd w:val="clear" w:color="auto" w:fill="auto"/>
            <w:noWrap/>
            <w:vAlign w:val="center"/>
          </w:tcPr>
          <w:p w14:paraId="43D5C66A" w14:textId="77777777" w:rsidR="00C41938" w:rsidRPr="00B755AA" w:rsidRDefault="00C41938" w:rsidP="00D960CC">
            <w:pPr>
              <w:jc w:val="center"/>
              <w:rPr>
                <w:color w:val="000000"/>
                <w:sz w:val="20"/>
              </w:rPr>
            </w:pPr>
            <w:r w:rsidRPr="00B755AA">
              <w:rPr>
                <w:color w:val="000000"/>
                <w:sz w:val="20"/>
              </w:rPr>
              <w:t>3617,7</w:t>
            </w:r>
          </w:p>
        </w:tc>
        <w:tc>
          <w:tcPr>
            <w:tcW w:w="1051" w:type="dxa"/>
            <w:tcBorders>
              <w:top w:val="nil"/>
              <w:left w:val="nil"/>
              <w:bottom w:val="single" w:sz="4" w:space="0" w:color="auto"/>
              <w:right w:val="single" w:sz="4" w:space="0" w:color="auto"/>
            </w:tcBorders>
            <w:shd w:val="clear" w:color="auto" w:fill="auto"/>
            <w:noWrap/>
            <w:vAlign w:val="center"/>
          </w:tcPr>
          <w:p w14:paraId="7B29BA3A" w14:textId="77777777" w:rsidR="00C41938" w:rsidRPr="00B755AA" w:rsidRDefault="00C41938" w:rsidP="00D960CC">
            <w:pPr>
              <w:jc w:val="center"/>
              <w:rPr>
                <w:sz w:val="20"/>
              </w:rPr>
            </w:pPr>
            <w:r w:rsidRPr="00B755AA">
              <w:rPr>
                <w:sz w:val="20"/>
              </w:rPr>
              <w:t>3727,6</w:t>
            </w:r>
          </w:p>
        </w:tc>
      </w:tr>
      <w:tr w:rsidR="00C41938" w:rsidRPr="00B755AA" w14:paraId="64FB3129" w14:textId="77777777" w:rsidTr="00D960CC">
        <w:trPr>
          <w:trHeight w:val="525"/>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7405B2B8" w14:textId="77777777" w:rsidR="00C41938" w:rsidRPr="00AA23C1" w:rsidRDefault="00C41938" w:rsidP="00D960CC">
            <w:pPr>
              <w:jc w:val="center"/>
              <w:rPr>
                <w:color w:val="000000"/>
                <w:sz w:val="20"/>
              </w:rPr>
            </w:pPr>
            <w:r w:rsidRPr="00AA23C1">
              <w:rPr>
                <w:color w:val="000000"/>
                <w:sz w:val="20"/>
              </w:rPr>
              <w:t>15</w:t>
            </w:r>
          </w:p>
        </w:tc>
        <w:tc>
          <w:tcPr>
            <w:tcW w:w="2540" w:type="dxa"/>
            <w:tcBorders>
              <w:top w:val="single" w:sz="4" w:space="0" w:color="auto"/>
              <w:left w:val="nil"/>
              <w:bottom w:val="single" w:sz="4" w:space="0" w:color="auto"/>
              <w:right w:val="single" w:sz="4" w:space="0" w:color="auto"/>
            </w:tcBorders>
            <w:shd w:val="clear" w:color="auto" w:fill="auto"/>
            <w:vAlign w:val="center"/>
          </w:tcPr>
          <w:p w14:paraId="19A64212" w14:textId="77777777" w:rsidR="00C41938" w:rsidRPr="00AA23C1" w:rsidRDefault="00C41938" w:rsidP="00D960CC">
            <w:pPr>
              <w:rPr>
                <w:color w:val="000000"/>
                <w:sz w:val="20"/>
              </w:rPr>
            </w:pPr>
            <w:r w:rsidRPr="00AA23C1">
              <w:rPr>
                <w:color w:val="000000"/>
                <w:sz w:val="20"/>
              </w:rPr>
              <w:t xml:space="preserve">Расход воды </w:t>
            </w:r>
            <w:proofErr w:type="spellStart"/>
            <w:r w:rsidRPr="00AA23C1">
              <w:rPr>
                <w:color w:val="000000"/>
                <w:sz w:val="20"/>
              </w:rPr>
              <w:t>черех</w:t>
            </w:r>
            <w:proofErr w:type="spellEnd"/>
            <w:r w:rsidRPr="00AA23C1">
              <w:rPr>
                <w:color w:val="000000"/>
                <w:sz w:val="20"/>
              </w:rPr>
              <w:t xml:space="preserve">  уличные колонки,</w:t>
            </w:r>
          </w:p>
        </w:tc>
        <w:tc>
          <w:tcPr>
            <w:tcW w:w="799" w:type="dxa"/>
            <w:tcBorders>
              <w:top w:val="single" w:sz="4" w:space="0" w:color="auto"/>
              <w:left w:val="nil"/>
              <w:bottom w:val="single" w:sz="4" w:space="0" w:color="auto"/>
              <w:right w:val="single" w:sz="4" w:space="0" w:color="auto"/>
            </w:tcBorders>
            <w:shd w:val="clear" w:color="auto" w:fill="auto"/>
            <w:vAlign w:val="center"/>
          </w:tcPr>
          <w:p w14:paraId="1A415E85" w14:textId="77777777" w:rsidR="00C41938" w:rsidRPr="00AA23C1" w:rsidRDefault="00C41938" w:rsidP="00D960CC">
            <w:pPr>
              <w:jc w:val="center"/>
              <w:rPr>
                <w:color w:val="000000"/>
                <w:sz w:val="20"/>
              </w:rPr>
            </w:pPr>
            <w:r w:rsidRPr="00AA23C1">
              <w:rPr>
                <w:color w:val="000000"/>
                <w:sz w:val="20"/>
              </w:rPr>
              <w:t>м3.</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58D3CDB6" w14:textId="77777777" w:rsidR="00C41938" w:rsidRPr="00B755AA" w:rsidRDefault="00C41938" w:rsidP="00D960CC">
            <w:pPr>
              <w:jc w:val="center"/>
              <w:rPr>
                <w:color w:val="000000"/>
                <w:sz w:val="20"/>
              </w:rPr>
            </w:pPr>
            <w:r w:rsidRPr="00B755AA">
              <w:rPr>
                <w:color w:val="000000"/>
                <w:sz w:val="20"/>
              </w:rPr>
              <w:t>2146</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50879E33" w14:textId="77777777" w:rsidR="00C41938" w:rsidRPr="00B755AA" w:rsidRDefault="00C41938" w:rsidP="00D960CC">
            <w:pPr>
              <w:jc w:val="center"/>
              <w:rPr>
                <w:color w:val="000000"/>
                <w:sz w:val="20"/>
              </w:rPr>
            </w:pPr>
            <w:r w:rsidRPr="00B755AA">
              <w:rPr>
                <w:color w:val="000000"/>
                <w:sz w:val="20"/>
              </w:rPr>
              <w:t>2117</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7DCCF79F" w14:textId="77777777" w:rsidR="00C41938" w:rsidRPr="00B755AA" w:rsidRDefault="00C41938" w:rsidP="00D960CC">
            <w:pPr>
              <w:jc w:val="center"/>
              <w:rPr>
                <w:color w:val="000000"/>
                <w:sz w:val="20"/>
              </w:rPr>
            </w:pPr>
            <w:r w:rsidRPr="00B755AA">
              <w:rPr>
                <w:color w:val="000000"/>
                <w:sz w:val="20"/>
              </w:rPr>
              <w:t>2117</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3B447A96" w14:textId="77777777" w:rsidR="00C41938" w:rsidRPr="00B755AA" w:rsidRDefault="00C41938" w:rsidP="00D960CC">
            <w:pPr>
              <w:jc w:val="center"/>
              <w:rPr>
                <w:color w:val="000000"/>
                <w:sz w:val="20"/>
              </w:rPr>
            </w:pPr>
            <w:r w:rsidRPr="00B755AA">
              <w:rPr>
                <w:color w:val="000000"/>
                <w:sz w:val="20"/>
              </w:rPr>
              <w:t>2117</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4D1F8EA7" w14:textId="77777777" w:rsidR="00C41938" w:rsidRPr="00B755AA" w:rsidRDefault="00C41938" w:rsidP="00D960CC">
            <w:pPr>
              <w:jc w:val="center"/>
              <w:rPr>
                <w:color w:val="000000"/>
                <w:sz w:val="20"/>
              </w:rPr>
            </w:pPr>
            <w:r w:rsidRPr="00B755AA">
              <w:rPr>
                <w:color w:val="000000"/>
                <w:sz w:val="20"/>
              </w:rPr>
              <w:t>2117</w:t>
            </w:r>
          </w:p>
        </w:tc>
        <w:tc>
          <w:tcPr>
            <w:tcW w:w="1051" w:type="dxa"/>
            <w:tcBorders>
              <w:top w:val="single" w:sz="4" w:space="0" w:color="auto"/>
              <w:left w:val="nil"/>
              <w:bottom w:val="single" w:sz="4" w:space="0" w:color="auto"/>
              <w:right w:val="single" w:sz="4" w:space="0" w:color="auto"/>
            </w:tcBorders>
            <w:shd w:val="clear" w:color="auto" w:fill="auto"/>
            <w:noWrap/>
            <w:vAlign w:val="center"/>
          </w:tcPr>
          <w:p w14:paraId="4EB0856B" w14:textId="77777777" w:rsidR="00C41938" w:rsidRPr="00B755AA" w:rsidRDefault="00C41938" w:rsidP="00D960CC">
            <w:pPr>
              <w:jc w:val="center"/>
              <w:rPr>
                <w:sz w:val="20"/>
              </w:rPr>
            </w:pPr>
            <w:r w:rsidRPr="00B755AA">
              <w:rPr>
                <w:sz w:val="20"/>
              </w:rPr>
              <w:t>2116,8</w:t>
            </w:r>
          </w:p>
        </w:tc>
      </w:tr>
      <w:tr w:rsidR="00C41938" w:rsidRPr="00B755AA" w14:paraId="52FF7046" w14:textId="77777777" w:rsidTr="00D960CC">
        <w:trPr>
          <w:trHeight w:val="525"/>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1399E330" w14:textId="77777777" w:rsidR="00C41938" w:rsidRPr="00AA23C1" w:rsidRDefault="00C41938" w:rsidP="00D960CC">
            <w:pPr>
              <w:jc w:val="center"/>
              <w:rPr>
                <w:color w:val="000000"/>
                <w:sz w:val="20"/>
              </w:rPr>
            </w:pPr>
            <w:r w:rsidRPr="00AA23C1">
              <w:rPr>
                <w:color w:val="000000"/>
                <w:sz w:val="20"/>
              </w:rPr>
              <w:t>16</w:t>
            </w:r>
          </w:p>
        </w:tc>
        <w:tc>
          <w:tcPr>
            <w:tcW w:w="2540" w:type="dxa"/>
            <w:tcBorders>
              <w:top w:val="single" w:sz="4" w:space="0" w:color="auto"/>
              <w:left w:val="nil"/>
              <w:bottom w:val="single" w:sz="4" w:space="0" w:color="auto"/>
              <w:right w:val="single" w:sz="4" w:space="0" w:color="auto"/>
            </w:tcBorders>
            <w:shd w:val="clear" w:color="auto" w:fill="auto"/>
            <w:vAlign w:val="center"/>
          </w:tcPr>
          <w:p w14:paraId="11AD747E" w14:textId="77777777" w:rsidR="00C41938" w:rsidRPr="00AA23C1" w:rsidRDefault="00C41938" w:rsidP="00D960CC">
            <w:pPr>
              <w:rPr>
                <w:color w:val="000000"/>
                <w:sz w:val="20"/>
              </w:rPr>
            </w:pPr>
            <w:r w:rsidRPr="00AA23C1">
              <w:rPr>
                <w:color w:val="000000"/>
                <w:sz w:val="20"/>
              </w:rPr>
              <w:t>Итого потребление воды населением МО</w:t>
            </w:r>
          </w:p>
        </w:tc>
        <w:tc>
          <w:tcPr>
            <w:tcW w:w="799" w:type="dxa"/>
            <w:tcBorders>
              <w:top w:val="single" w:sz="4" w:space="0" w:color="auto"/>
              <w:left w:val="nil"/>
              <w:bottom w:val="single" w:sz="4" w:space="0" w:color="auto"/>
              <w:right w:val="single" w:sz="4" w:space="0" w:color="auto"/>
            </w:tcBorders>
            <w:shd w:val="clear" w:color="auto" w:fill="auto"/>
            <w:vAlign w:val="center"/>
          </w:tcPr>
          <w:p w14:paraId="465AC743" w14:textId="77777777" w:rsidR="00C41938" w:rsidRPr="00AA23C1" w:rsidRDefault="00C41938" w:rsidP="00D960CC">
            <w:pPr>
              <w:jc w:val="center"/>
              <w:rPr>
                <w:color w:val="000000"/>
                <w:sz w:val="20"/>
              </w:rPr>
            </w:pPr>
            <w:r w:rsidRPr="00AA23C1">
              <w:rPr>
                <w:color w:val="000000"/>
                <w:sz w:val="20"/>
              </w:rPr>
              <w:t>м3.</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239B25BD" w14:textId="77777777" w:rsidR="00C41938" w:rsidRPr="00B755AA" w:rsidRDefault="00C41938" w:rsidP="00D960CC">
            <w:pPr>
              <w:jc w:val="center"/>
              <w:rPr>
                <w:color w:val="000000"/>
                <w:sz w:val="20"/>
              </w:rPr>
            </w:pPr>
            <w:r w:rsidRPr="00B755AA">
              <w:rPr>
                <w:color w:val="000000"/>
                <w:sz w:val="20"/>
              </w:rPr>
              <w:t>6003,8</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120399AE" w14:textId="77777777" w:rsidR="00C41938" w:rsidRPr="00B755AA" w:rsidRDefault="00C41938" w:rsidP="00D960CC">
            <w:pPr>
              <w:jc w:val="center"/>
              <w:rPr>
                <w:color w:val="000000"/>
                <w:sz w:val="20"/>
              </w:rPr>
            </w:pPr>
            <w:r w:rsidRPr="00B755AA">
              <w:rPr>
                <w:color w:val="000000"/>
                <w:sz w:val="20"/>
              </w:rPr>
              <w:t>6005,4</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2F2B6FC5" w14:textId="77777777" w:rsidR="00C41938" w:rsidRPr="00B755AA" w:rsidRDefault="00C41938" w:rsidP="00D960CC">
            <w:pPr>
              <w:jc w:val="center"/>
              <w:rPr>
                <w:color w:val="000000"/>
                <w:sz w:val="20"/>
              </w:rPr>
            </w:pPr>
            <w:r w:rsidRPr="00B755AA">
              <w:rPr>
                <w:color w:val="000000"/>
                <w:sz w:val="20"/>
              </w:rPr>
              <w:t>6036,8</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306B9DF4" w14:textId="77777777" w:rsidR="00C41938" w:rsidRPr="00B755AA" w:rsidRDefault="00C41938" w:rsidP="00D960CC">
            <w:pPr>
              <w:jc w:val="center"/>
              <w:rPr>
                <w:color w:val="000000"/>
                <w:sz w:val="20"/>
              </w:rPr>
            </w:pPr>
            <w:r w:rsidRPr="00B755AA">
              <w:rPr>
                <w:color w:val="000000"/>
                <w:sz w:val="20"/>
              </w:rPr>
              <w:t>6068,6</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2B9754C3" w14:textId="77777777" w:rsidR="00C41938" w:rsidRPr="00B755AA" w:rsidRDefault="00C41938" w:rsidP="00D960CC">
            <w:pPr>
              <w:jc w:val="center"/>
              <w:rPr>
                <w:color w:val="000000"/>
                <w:sz w:val="20"/>
              </w:rPr>
            </w:pPr>
            <w:r w:rsidRPr="00B755AA">
              <w:rPr>
                <w:color w:val="000000"/>
                <w:sz w:val="20"/>
              </w:rPr>
              <w:t>6100,7</w:t>
            </w:r>
          </w:p>
        </w:tc>
        <w:tc>
          <w:tcPr>
            <w:tcW w:w="1051" w:type="dxa"/>
            <w:tcBorders>
              <w:top w:val="single" w:sz="4" w:space="0" w:color="auto"/>
              <w:left w:val="nil"/>
              <w:bottom w:val="single" w:sz="4" w:space="0" w:color="auto"/>
              <w:right w:val="single" w:sz="4" w:space="0" w:color="auto"/>
            </w:tcBorders>
            <w:shd w:val="clear" w:color="auto" w:fill="auto"/>
            <w:noWrap/>
            <w:vAlign w:val="center"/>
          </w:tcPr>
          <w:p w14:paraId="679B7C60" w14:textId="77777777" w:rsidR="00C41938" w:rsidRPr="00B755AA" w:rsidRDefault="00C41938" w:rsidP="00D960CC">
            <w:pPr>
              <w:jc w:val="center"/>
              <w:rPr>
                <w:sz w:val="20"/>
              </w:rPr>
            </w:pPr>
            <w:r w:rsidRPr="00B755AA">
              <w:rPr>
                <w:sz w:val="20"/>
              </w:rPr>
              <w:t>6200,0</w:t>
            </w:r>
          </w:p>
        </w:tc>
      </w:tr>
      <w:tr w:rsidR="00C41938" w:rsidRPr="00B755AA" w14:paraId="10F04603" w14:textId="77777777" w:rsidTr="00D960CC">
        <w:trPr>
          <w:trHeight w:val="525"/>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2C8321DF" w14:textId="77777777" w:rsidR="00C41938" w:rsidRPr="00AA23C1" w:rsidRDefault="00C41938" w:rsidP="00D960CC">
            <w:pPr>
              <w:jc w:val="center"/>
              <w:rPr>
                <w:color w:val="000000"/>
                <w:sz w:val="20"/>
              </w:rPr>
            </w:pPr>
            <w:r w:rsidRPr="00AA23C1">
              <w:rPr>
                <w:color w:val="000000"/>
                <w:sz w:val="20"/>
              </w:rPr>
              <w:t>17</w:t>
            </w:r>
          </w:p>
        </w:tc>
        <w:tc>
          <w:tcPr>
            <w:tcW w:w="2540" w:type="dxa"/>
            <w:tcBorders>
              <w:top w:val="single" w:sz="4" w:space="0" w:color="auto"/>
              <w:left w:val="nil"/>
              <w:bottom w:val="single" w:sz="4" w:space="0" w:color="auto"/>
              <w:right w:val="single" w:sz="4" w:space="0" w:color="auto"/>
            </w:tcBorders>
            <w:shd w:val="clear" w:color="auto" w:fill="auto"/>
            <w:vAlign w:val="center"/>
          </w:tcPr>
          <w:p w14:paraId="3DB725D4" w14:textId="77777777" w:rsidR="00C41938" w:rsidRPr="00AA23C1" w:rsidRDefault="00C41938" w:rsidP="00D960CC">
            <w:pPr>
              <w:rPr>
                <w:color w:val="000000"/>
                <w:sz w:val="20"/>
              </w:rPr>
            </w:pPr>
            <w:r w:rsidRPr="00AA23C1">
              <w:rPr>
                <w:color w:val="000000"/>
                <w:sz w:val="20"/>
              </w:rPr>
              <w:t>Итого объём реализации ХВС для МО</w:t>
            </w:r>
          </w:p>
        </w:tc>
        <w:tc>
          <w:tcPr>
            <w:tcW w:w="799" w:type="dxa"/>
            <w:tcBorders>
              <w:top w:val="single" w:sz="4" w:space="0" w:color="auto"/>
              <w:left w:val="nil"/>
              <w:bottom w:val="single" w:sz="4" w:space="0" w:color="auto"/>
              <w:right w:val="single" w:sz="4" w:space="0" w:color="auto"/>
            </w:tcBorders>
            <w:shd w:val="clear" w:color="auto" w:fill="auto"/>
            <w:vAlign w:val="center"/>
          </w:tcPr>
          <w:p w14:paraId="36330A3C" w14:textId="77777777" w:rsidR="00C41938" w:rsidRPr="00AA23C1" w:rsidRDefault="00C41938" w:rsidP="00D960CC">
            <w:pPr>
              <w:jc w:val="center"/>
              <w:rPr>
                <w:color w:val="000000"/>
                <w:sz w:val="20"/>
              </w:rPr>
            </w:pPr>
            <w:r w:rsidRPr="00AA23C1">
              <w:rPr>
                <w:color w:val="000000"/>
                <w:sz w:val="20"/>
              </w:rPr>
              <w:t>м3.</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5F1C7FEE" w14:textId="77777777" w:rsidR="00C41938" w:rsidRPr="00B755AA" w:rsidRDefault="00C41938" w:rsidP="00D960CC">
            <w:pPr>
              <w:jc w:val="center"/>
              <w:rPr>
                <w:color w:val="000000"/>
                <w:sz w:val="20"/>
              </w:rPr>
            </w:pPr>
            <w:r w:rsidRPr="00B755AA">
              <w:rPr>
                <w:color w:val="000000"/>
                <w:sz w:val="20"/>
              </w:rPr>
              <w:t>6003,8</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6364A905" w14:textId="77777777" w:rsidR="00C41938" w:rsidRPr="00B755AA" w:rsidRDefault="00C41938" w:rsidP="00D960CC">
            <w:pPr>
              <w:jc w:val="center"/>
              <w:rPr>
                <w:color w:val="000000"/>
                <w:sz w:val="20"/>
              </w:rPr>
            </w:pPr>
            <w:r w:rsidRPr="00B755AA">
              <w:rPr>
                <w:color w:val="000000"/>
                <w:sz w:val="20"/>
              </w:rPr>
              <w:t>6005,4</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27B523AC" w14:textId="77777777" w:rsidR="00C41938" w:rsidRPr="00B755AA" w:rsidRDefault="00C41938" w:rsidP="00D960CC">
            <w:pPr>
              <w:jc w:val="center"/>
              <w:rPr>
                <w:color w:val="000000"/>
                <w:sz w:val="20"/>
              </w:rPr>
            </w:pPr>
            <w:r w:rsidRPr="00B755AA">
              <w:rPr>
                <w:color w:val="000000"/>
                <w:sz w:val="20"/>
              </w:rPr>
              <w:t>6036,8</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6B2644D0" w14:textId="77777777" w:rsidR="00C41938" w:rsidRPr="00B755AA" w:rsidRDefault="00C41938" w:rsidP="00D960CC">
            <w:pPr>
              <w:jc w:val="center"/>
              <w:rPr>
                <w:color w:val="000000"/>
                <w:sz w:val="20"/>
              </w:rPr>
            </w:pPr>
            <w:r w:rsidRPr="00B755AA">
              <w:rPr>
                <w:color w:val="000000"/>
                <w:sz w:val="20"/>
              </w:rPr>
              <w:t>6068,6</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362ADCC5" w14:textId="77777777" w:rsidR="00C41938" w:rsidRPr="00B755AA" w:rsidRDefault="00C41938" w:rsidP="00D960CC">
            <w:pPr>
              <w:jc w:val="center"/>
              <w:rPr>
                <w:color w:val="000000"/>
                <w:sz w:val="20"/>
              </w:rPr>
            </w:pPr>
            <w:r w:rsidRPr="00B755AA">
              <w:rPr>
                <w:color w:val="000000"/>
                <w:sz w:val="20"/>
              </w:rPr>
              <w:t>6100,7</w:t>
            </w:r>
          </w:p>
        </w:tc>
        <w:tc>
          <w:tcPr>
            <w:tcW w:w="1051" w:type="dxa"/>
            <w:tcBorders>
              <w:top w:val="single" w:sz="4" w:space="0" w:color="auto"/>
              <w:left w:val="nil"/>
              <w:bottom w:val="single" w:sz="4" w:space="0" w:color="auto"/>
              <w:right w:val="single" w:sz="4" w:space="0" w:color="auto"/>
            </w:tcBorders>
            <w:shd w:val="clear" w:color="auto" w:fill="auto"/>
            <w:noWrap/>
            <w:vAlign w:val="center"/>
          </w:tcPr>
          <w:p w14:paraId="25643920" w14:textId="77777777" w:rsidR="00C41938" w:rsidRPr="00B755AA" w:rsidRDefault="00C41938" w:rsidP="00D960CC">
            <w:pPr>
              <w:jc w:val="center"/>
              <w:rPr>
                <w:sz w:val="20"/>
              </w:rPr>
            </w:pPr>
            <w:r w:rsidRPr="00B755AA">
              <w:rPr>
                <w:sz w:val="20"/>
              </w:rPr>
              <w:t>6200,0</w:t>
            </w:r>
          </w:p>
        </w:tc>
      </w:tr>
      <w:tr w:rsidR="00C41938" w:rsidRPr="00B755AA" w14:paraId="6EFD6FF7" w14:textId="77777777" w:rsidTr="00D960CC">
        <w:trPr>
          <w:trHeight w:val="525"/>
          <w:jc w:val="center"/>
        </w:trPr>
        <w:tc>
          <w:tcPr>
            <w:tcW w:w="7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BA9C35" w14:textId="77777777" w:rsidR="00C41938" w:rsidRPr="00AA23C1" w:rsidRDefault="00C41938" w:rsidP="00D960CC">
            <w:pPr>
              <w:jc w:val="center"/>
              <w:rPr>
                <w:color w:val="000000"/>
                <w:sz w:val="20"/>
              </w:rPr>
            </w:pPr>
            <w:r w:rsidRPr="00AA23C1">
              <w:rPr>
                <w:color w:val="000000"/>
                <w:sz w:val="20"/>
              </w:rPr>
              <w:t>18</w:t>
            </w:r>
          </w:p>
        </w:tc>
        <w:tc>
          <w:tcPr>
            <w:tcW w:w="2540" w:type="dxa"/>
            <w:tcBorders>
              <w:top w:val="single" w:sz="4" w:space="0" w:color="auto"/>
              <w:left w:val="nil"/>
              <w:bottom w:val="single" w:sz="4" w:space="0" w:color="auto"/>
              <w:right w:val="single" w:sz="4" w:space="0" w:color="auto"/>
            </w:tcBorders>
            <w:shd w:val="clear" w:color="auto" w:fill="auto"/>
            <w:vAlign w:val="center"/>
          </w:tcPr>
          <w:p w14:paraId="4E078328" w14:textId="77777777" w:rsidR="00C41938" w:rsidRPr="00AA23C1" w:rsidRDefault="00C41938" w:rsidP="00D960CC">
            <w:pPr>
              <w:rPr>
                <w:sz w:val="20"/>
              </w:rPr>
            </w:pPr>
            <w:r w:rsidRPr="00AA23C1">
              <w:rPr>
                <w:sz w:val="20"/>
              </w:rPr>
              <w:t>Расход воды  для  с/с, в том числе:</w:t>
            </w:r>
          </w:p>
        </w:tc>
        <w:tc>
          <w:tcPr>
            <w:tcW w:w="799" w:type="dxa"/>
            <w:tcBorders>
              <w:top w:val="single" w:sz="4" w:space="0" w:color="auto"/>
              <w:left w:val="nil"/>
              <w:bottom w:val="single" w:sz="4" w:space="0" w:color="auto"/>
              <w:right w:val="single" w:sz="4" w:space="0" w:color="auto"/>
            </w:tcBorders>
            <w:shd w:val="clear" w:color="auto" w:fill="auto"/>
            <w:vAlign w:val="center"/>
          </w:tcPr>
          <w:p w14:paraId="113F7093" w14:textId="77777777" w:rsidR="00C41938" w:rsidRPr="00AA23C1" w:rsidRDefault="00C41938" w:rsidP="00D960CC">
            <w:pPr>
              <w:jc w:val="center"/>
              <w:rPr>
                <w:color w:val="000000"/>
                <w:sz w:val="20"/>
              </w:rPr>
            </w:pPr>
            <w:r w:rsidRPr="00AA23C1">
              <w:rPr>
                <w:color w:val="000000"/>
                <w:sz w:val="20"/>
              </w:rPr>
              <w:t>м3.</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49CE5F1D" w14:textId="77777777" w:rsidR="00C41938" w:rsidRPr="00B755AA" w:rsidRDefault="00C41938" w:rsidP="00D960CC">
            <w:pPr>
              <w:jc w:val="center"/>
              <w:rPr>
                <w:color w:val="000000"/>
                <w:sz w:val="20"/>
              </w:rPr>
            </w:pPr>
            <w:r w:rsidRPr="00B755AA">
              <w:rPr>
                <w:color w:val="000000"/>
                <w:sz w:val="20"/>
              </w:rPr>
              <w:t>3534,0</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0D23BFB8" w14:textId="77777777" w:rsidR="00C41938" w:rsidRPr="00B755AA" w:rsidRDefault="00C41938" w:rsidP="00D960CC">
            <w:pPr>
              <w:jc w:val="center"/>
              <w:rPr>
                <w:color w:val="000000"/>
                <w:sz w:val="20"/>
              </w:rPr>
            </w:pPr>
            <w:r w:rsidRPr="00B755AA">
              <w:rPr>
                <w:color w:val="000000"/>
                <w:sz w:val="20"/>
              </w:rPr>
              <w:t>3534,0</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2F7EA3B4" w14:textId="77777777" w:rsidR="00C41938" w:rsidRPr="00B755AA" w:rsidRDefault="00C41938" w:rsidP="00D960CC">
            <w:pPr>
              <w:jc w:val="center"/>
              <w:rPr>
                <w:color w:val="000000"/>
                <w:sz w:val="20"/>
              </w:rPr>
            </w:pPr>
            <w:r w:rsidRPr="00B755AA">
              <w:rPr>
                <w:color w:val="000000"/>
                <w:sz w:val="20"/>
              </w:rPr>
              <w:t>3534,0</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285AEA2A" w14:textId="77777777" w:rsidR="00C41938" w:rsidRPr="00B755AA" w:rsidRDefault="00C41938" w:rsidP="00D960CC">
            <w:pPr>
              <w:jc w:val="center"/>
              <w:rPr>
                <w:color w:val="000000"/>
                <w:sz w:val="20"/>
              </w:rPr>
            </w:pPr>
            <w:r w:rsidRPr="00B755AA">
              <w:rPr>
                <w:color w:val="000000"/>
                <w:sz w:val="20"/>
              </w:rPr>
              <w:t>3534,0</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42D60275" w14:textId="77777777" w:rsidR="00C41938" w:rsidRPr="00B755AA" w:rsidRDefault="00C41938" w:rsidP="00D960CC">
            <w:pPr>
              <w:jc w:val="center"/>
              <w:rPr>
                <w:color w:val="000000"/>
                <w:sz w:val="20"/>
              </w:rPr>
            </w:pPr>
            <w:r w:rsidRPr="00B755AA">
              <w:rPr>
                <w:color w:val="000000"/>
                <w:sz w:val="20"/>
              </w:rPr>
              <w:t>3534,0</w:t>
            </w:r>
          </w:p>
        </w:tc>
        <w:tc>
          <w:tcPr>
            <w:tcW w:w="1051" w:type="dxa"/>
            <w:tcBorders>
              <w:top w:val="single" w:sz="4" w:space="0" w:color="auto"/>
              <w:left w:val="nil"/>
              <w:bottom w:val="single" w:sz="4" w:space="0" w:color="auto"/>
              <w:right w:val="single" w:sz="4" w:space="0" w:color="auto"/>
            </w:tcBorders>
            <w:shd w:val="clear" w:color="auto" w:fill="auto"/>
            <w:noWrap/>
            <w:vAlign w:val="center"/>
          </w:tcPr>
          <w:p w14:paraId="27291AFF" w14:textId="77777777" w:rsidR="00C41938" w:rsidRPr="00B755AA" w:rsidRDefault="00C41938" w:rsidP="00D960CC">
            <w:pPr>
              <w:jc w:val="center"/>
              <w:rPr>
                <w:sz w:val="20"/>
              </w:rPr>
            </w:pPr>
            <w:r w:rsidRPr="00B755AA">
              <w:rPr>
                <w:sz w:val="20"/>
              </w:rPr>
              <w:t>3534,0</w:t>
            </w:r>
          </w:p>
        </w:tc>
      </w:tr>
      <w:tr w:rsidR="00C41938" w:rsidRPr="00B755AA" w14:paraId="6FE32276" w14:textId="77777777" w:rsidTr="00D960CC">
        <w:trPr>
          <w:trHeight w:val="525"/>
          <w:jc w:val="center"/>
        </w:trPr>
        <w:tc>
          <w:tcPr>
            <w:tcW w:w="7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BD53F0" w14:textId="77777777" w:rsidR="00C41938" w:rsidRPr="00AA23C1" w:rsidRDefault="00C41938" w:rsidP="00D960CC">
            <w:pPr>
              <w:jc w:val="center"/>
              <w:rPr>
                <w:sz w:val="20"/>
              </w:rPr>
            </w:pPr>
            <w:r w:rsidRPr="00AA23C1">
              <w:rPr>
                <w:sz w:val="20"/>
              </w:rPr>
              <w:t>18.1.</w:t>
            </w:r>
          </w:p>
        </w:tc>
        <w:tc>
          <w:tcPr>
            <w:tcW w:w="2540" w:type="dxa"/>
            <w:tcBorders>
              <w:top w:val="single" w:sz="4" w:space="0" w:color="auto"/>
              <w:left w:val="nil"/>
              <w:bottom w:val="single" w:sz="4" w:space="0" w:color="auto"/>
              <w:right w:val="single" w:sz="4" w:space="0" w:color="auto"/>
            </w:tcBorders>
            <w:shd w:val="clear" w:color="auto" w:fill="auto"/>
            <w:vAlign w:val="center"/>
          </w:tcPr>
          <w:p w14:paraId="7949E5BE" w14:textId="77777777" w:rsidR="00C41938" w:rsidRPr="00AA23C1" w:rsidRDefault="00C41938" w:rsidP="00D960CC">
            <w:pPr>
              <w:rPr>
                <w:sz w:val="20"/>
              </w:rPr>
            </w:pPr>
            <w:r w:rsidRPr="00AA23C1">
              <w:rPr>
                <w:sz w:val="20"/>
              </w:rPr>
              <w:t>Полив приусадебного участка, т.м3</w:t>
            </w:r>
          </w:p>
        </w:tc>
        <w:tc>
          <w:tcPr>
            <w:tcW w:w="799" w:type="dxa"/>
            <w:tcBorders>
              <w:top w:val="single" w:sz="4" w:space="0" w:color="auto"/>
              <w:left w:val="nil"/>
              <w:bottom w:val="single" w:sz="4" w:space="0" w:color="auto"/>
              <w:right w:val="single" w:sz="4" w:space="0" w:color="auto"/>
            </w:tcBorders>
            <w:shd w:val="clear" w:color="auto" w:fill="auto"/>
            <w:vAlign w:val="center"/>
          </w:tcPr>
          <w:p w14:paraId="22FF95C6" w14:textId="77777777" w:rsidR="00C41938" w:rsidRPr="00AA23C1" w:rsidRDefault="00C41938" w:rsidP="00D960CC">
            <w:pPr>
              <w:jc w:val="center"/>
              <w:rPr>
                <w:color w:val="000000"/>
                <w:sz w:val="20"/>
              </w:rPr>
            </w:pPr>
            <w:r w:rsidRPr="00AA23C1">
              <w:rPr>
                <w:color w:val="000000"/>
                <w:sz w:val="20"/>
              </w:rPr>
              <w:t>м3.</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42218833" w14:textId="77777777" w:rsidR="00C41938" w:rsidRPr="00B755AA" w:rsidRDefault="00C41938" w:rsidP="00D960CC">
            <w:pPr>
              <w:jc w:val="center"/>
              <w:rPr>
                <w:sz w:val="20"/>
              </w:rPr>
            </w:pPr>
            <w:r w:rsidRPr="00B755AA">
              <w:rPr>
                <w:sz w:val="20"/>
              </w:rPr>
              <w:t>2539,0</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1B72DA01" w14:textId="77777777" w:rsidR="00C41938" w:rsidRPr="00B755AA" w:rsidRDefault="00C41938" w:rsidP="00D960CC">
            <w:pPr>
              <w:jc w:val="center"/>
              <w:rPr>
                <w:sz w:val="20"/>
              </w:rPr>
            </w:pPr>
            <w:r w:rsidRPr="00B755AA">
              <w:rPr>
                <w:sz w:val="20"/>
              </w:rPr>
              <w:t>2539,0</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20222B29" w14:textId="77777777" w:rsidR="00C41938" w:rsidRPr="00B755AA" w:rsidRDefault="00C41938" w:rsidP="00D960CC">
            <w:pPr>
              <w:jc w:val="center"/>
              <w:rPr>
                <w:sz w:val="20"/>
              </w:rPr>
            </w:pPr>
            <w:r w:rsidRPr="00B755AA">
              <w:rPr>
                <w:sz w:val="20"/>
              </w:rPr>
              <w:t>2539,0</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59DE92B8" w14:textId="77777777" w:rsidR="00C41938" w:rsidRPr="00B755AA" w:rsidRDefault="00C41938" w:rsidP="00D960CC">
            <w:pPr>
              <w:jc w:val="center"/>
              <w:rPr>
                <w:sz w:val="20"/>
              </w:rPr>
            </w:pPr>
            <w:r w:rsidRPr="00B755AA">
              <w:rPr>
                <w:sz w:val="20"/>
              </w:rPr>
              <w:t>2539,0</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4AAF79FB" w14:textId="77777777" w:rsidR="00C41938" w:rsidRPr="00B755AA" w:rsidRDefault="00C41938" w:rsidP="00D960CC">
            <w:pPr>
              <w:jc w:val="center"/>
              <w:rPr>
                <w:sz w:val="20"/>
              </w:rPr>
            </w:pPr>
            <w:r w:rsidRPr="00B755AA">
              <w:rPr>
                <w:sz w:val="20"/>
              </w:rPr>
              <w:t>2539,0</w:t>
            </w:r>
          </w:p>
        </w:tc>
        <w:tc>
          <w:tcPr>
            <w:tcW w:w="1051" w:type="dxa"/>
            <w:tcBorders>
              <w:top w:val="single" w:sz="4" w:space="0" w:color="auto"/>
              <w:left w:val="nil"/>
              <w:bottom w:val="single" w:sz="4" w:space="0" w:color="auto"/>
              <w:right w:val="single" w:sz="4" w:space="0" w:color="auto"/>
            </w:tcBorders>
            <w:shd w:val="clear" w:color="auto" w:fill="auto"/>
            <w:noWrap/>
            <w:vAlign w:val="center"/>
          </w:tcPr>
          <w:p w14:paraId="48E7638E" w14:textId="77777777" w:rsidR="00C41938" w:rsidRPr="00B755AA" w:rsidRDefault="00C41938" w:rsidP="00D960CC">
            <w:pPr>
              <w:jc w:val="center"/>
              <w:rPr>
                <w:sz w:val="20"/>
              </w:rPr>
            </w:pPr>
            <w:r w:rsidRPr="00B755AA">
              <w:rPr>
                <w:sz w:val="20"/>
              </w:rPr>
              <w:t>2539,0</w:t>
            </w:r>
          </w:p>
        </w:tc>
      </w:tr>
      <w:tr w:rsidR="00C41938" w:rsidRPr="00B755AA" w14:paraId="07B4CA73" w14:textId="77777777" w:rsidTr="00D960CC">
        <w:trPr>
          <w:trHeight w:val="525"/>
          <w:jc w:val="center"/>
        </w:trPr>
        <w:tc>
          <w:tcPr>
            <w:tcW w:w="755" w:type="dxa"/>
            <w:tcBorders>
              <w:top w:val="single" w:sz="4" w:space="0" w:color="auto"/>
              <w:left w:val="single" w:sz="4" w:space="0" w:color="auto"/>
              <w:bottom w:val="single" w:sz="4" w:space="0" w:color="auto"/>
              <w:right w:val="nil"/>
            </w:tcBorders>
            <w:shd w:val="clear" w:color="auto" w:fill="auto"/>
            <w:noWrap/>
            <w:vAlign w:val="center"/>
          </w:tcPr>
          <w:p w14:paraId="77AE0DF0" w14:textId="77777777" w:rsidR="00C41938" w:rsidRPr="00AA23C1" w:rsidRDefault="00C41938" w:rsidP="00D960CC">
            <w:pPr>
              <w:jc w:val="center"/>
              <w:rPr>
                <w:sz w:val="20"/>
              </w:rPr>
            </w:pPr>
            <w:r w:rsidRPr="00AA23C1">
              <w:rPr>
                <w:sz w:val="20"/>
              </w:rPr>
              <w:t>18.2</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tcPr>
          <w:p w14:paraId="6B59A0CD" w14:textId="77777777" w:rsidR="00C41938" w:rsidRPr="00AA23C1" w:rsidRDefault="00C41938" w:rsidP="00D960CC">
            <w:pPr>
              <w:rPr>
                <w:sz w:val="20"/>
              </w:rPr>
            </w:pPr>
            <w:r w:rsidRPr="00AA23C1">
              <w:rPr>
                <w:sz w:val="20"/>
              </w:rPr>
              <w:t>Расход воды  для скота и птицы, т.м3</w:t>
            </w:r>
          </w:p>
        </w:tc>
        <w:tc>
          <w:tcPr>
            <w:tcW w:w="799" w:type="dxa"/>
            <w:tcBorders>
              <w:top w:val="single" w:sz="4" w:space="0" w:color="auto"/>
              <w:left w:val="nil"/>
              <w:bottom w:val="single" w:sz="4" w:space="0" w:color="auto"/>
              <w:right w:val="single" w:sz="4" w:space="0" w:color="auto"/>
            </w:tcBorders>
            <w:shd w:val="clear" w:color="auto" w:fill="auto"/>
            <w:vAlign w:val="center"/>
          </w:tcPr>
          <w:p w14:paraId="687AD8F9" w14:textId="77777777" w:rsidR="00C41938" w:rsidRPr="00AA23C1" w:rsidRDefault="00C41938" w:rsidP="00D960CC">
            <w:pPr>
              <w:jc w:val="center"/>
              <w:rPr>
                <w:color w:val="000000"/>
                <w:sz w:val="20"/>
              </w:rPr>
            </w:pPr>
            <w:r w:rsidRPr="00AA23C1">
              <w:rPr>
                <w:color w:val="000000"/>
                <w:sz w:val="20"/>
              </w:rPr>
              <w:t>м3.</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4BE2B614" w14:textId="77777777" w:rsidR="00C41938" w:rsidRPr="00B755AA" w:rsidRDefault="00C41938" w:rsidP="00D960CC">
            <w:pPr>
              <w:jc w:val="center"/>
              <w:rPr>
                <w:color w:val="000000"/>
                <w:sz w:val="20"/>
              </w:rPr>
            </w:pPr>
            <w:r w:rsidRPr="00B755AA">
              <w:rPr>
                <w:color w:val="000000"/>
                <w:sz w:val="20"/>
              </w:rPr>
              <w:t>995,00</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536FED23" w14:textId="77777777" w:rsidR="00C41938" w:rsidRPr="00B755AA" w:rsidRDefault="00C41938" w:rsidP="00D960CC">
            <w:pPr>
              <w:jc w:val="center"/>
              <w:rPr>
                <w:color w:val="000000"/>
                <w:sz w:val="20"/>
              </w:rPr>
            </w:pPr>
            <w:r w:rsidRPr="00B755AA">
              <w:rPr>
                <w:color w:val="000000"/>
                <w:sz w:val="20"/>
              </w:rPr>
              <w:t>995,00</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07E949AF" w14:textId="77777777" w:rsidR="00C41938" w:rsidRPr="00B755AA" w:rsidRDefault="00C41938" w:rsidP="00D960CC">
            <w:pPr>
              <w:jc w:val="center"/>
              <w:rPr>
                <w:color w:val="000000"/>
                <w:sz w:val="20"/>
              </w:rPr>
            </w:pPr>
            <w:r w:rsidRPr="00B755AA">
              <w:rPr>
                <w:color w:val="000000"/>
                <w:sz w:val="20"/>
              </w:rPr>
              <w:t>995,00</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1BBC7C9E" w14:textId="77777777" w:rsidR="00C41938" w:rsidRPr="00B755AA" w:rsidRDefault="00C41938" w:rsidP="00D960CC">
            <w:pPr>
              <w:jc w:val="center"/>
              <w:rPr>
                <w:color w:val="000000"/>
                <w:sz w:val="20"/>
              </w:rPr>
            </w:pPr>
            <w:r w:rsidRPr="00B755AA">
              <w:rPr>
                <w:color w:val="000000"/>
                <w:sz w:val="20"/>
              </w:rPr>
              <w:t>995,00</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29057C29" w14:textId="77777777" w:rsidR="00C41938" w:rsidRPr="00B755AA" w:rsidRDefault="00C41938" w:rsidP="00D960CC">
            <w:pPr>
              <w:jc w:val="center"/>
              <w:rPr>
                <w:color w:val="000000"/>
                <w:sz w:val="20"/>
              </w:rPr>
            </w:pPr>
            <w:r w:rsidRPr="00B755AA">
              <w:rPr>
                <w:color w:val="000000"/>
                <w:sz w:val="20"/>
              </w:rPr>
              <w:t>995,00</w:t>
            </w:r>
          </w:p>
        </w:tc>
        <w:tc>
          <w:tcPr>
            <w:tcW w:w="1051" w:type="dxa"/>
            <w:tcBorders>
              <w:top w:val="single" w:sz="4" w:space="0" w:color="auto"/>
              <w:left w:val="nil"/>
              <w:bottom w:val="single" w:sz="4" w:space="0" w:color="auto"/>
              <w:right w:val="single" w:sz="4" w:space="0" w:color="auto"/>
            </w:tcBorders>
            <w:shd w:val="clear" w:color="auto" w:fill="auto"/>
            <w:noWrap/>
            <w:vAlign w:val="center"/>
          </w:tcPr>
          <w:p w14:paraId="527904AA" w14:textId="77777777" w:rsidR="00C41938" w:rsidRPr="00B755AA" w:rsidRDefault="00C41938" w:rsidP="00D960CC">
            <w:pPr>
              <w:jc w:val="center"/>
              <w:rPr>
                <w:sz w:val="20"/>
              </w:rPr>
            </w:pPr>
            <w:r w:rsidRPr="00B755AA">
              <w:rPr>
                <w:sz w:val="20"/>
              </w:rPr>
              <w:t>995,0</w:t>
            </w:r>
          </w:p>
        </w:tc>
      </w:tr>
      <w:tr w:rsidR="00C41938" w:rsidRPr="00B755AA" w14:paraId="52B699D3" w14:textId="77777777" w:rsidTr="00D960CC">
        <w:trPr>
          <w:trHeight w:val="525"/>
          <w:jc w:val="center"/>
        </w:trPr>
        <w:tc>
          <w:tcPr>
            <w:tcW w:w="755" w:type="dxa"/>
            <w:tcBorders>
              <w:top w:val="single" w:sz="4" w:space="0" w:color="auto"/>
              <w:left w:val="single" w:sz="4" w:space="0" w:color="auto"/>
              <w:bottom w:val="single" w:sz="4" w:space="0" w:color="auto"/>
              <w:right w:val="nil"/>
            </w:tcBorders>
            <w:shd w:val="clear" w:color="auto" w:fill="auto"/>
            <w:noWrap/>
            <w:vAlign w:val="center"/>
          </w:tcPr>
          <w:p w14:paraId="3DC74557" w14:textId="77777777" w:rsidR="00C41938" w:rsidRPr="00AA23C1" w:rsidRDefault="00C41938" w:rsidP="00D960CC">
            <w:pPr>
              <w:jc w:val="center"/>
              <w:rPr>
                <w:sz w:val="20"/>
              </w:rPr>
            </w:pPr>
            <w:r w:rsidRPr="00AA23C1">
              <w:rPr>
                <w:sz w:val="20"/>
              </w:rPr>
              <w:t>19</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tcPr>
          <w:p w14:paraId="20BBF0DA" w14:textId="77777777" w:rsidR="00C41938" w:rsidRPr="00AA23C1" w:rsidRDefault="00C41938" w:rsidP="00D960CC">
            <w:pPr>
              <w:rPr>
                <w:color w:val="000000"/>
                <w:sz w:val="20"/>
              </w:rPr>
            </w:pPr>
            <w:r w:rsidRPr="00AA23C1">
              <w:rPr>
                <w:color w:val="000000"/>
                <w:sz w:val="20"/>
              </w:rPr>
              <w:t>Итого объём реализации ХВС для МО и с/х целей</w:t>
            </w:r>
          </w:p>
        </w:tc>
        <w:tc>
          <w:tcPr>
            <w:tcW w:w="799" w:type="dxa"/>
            <w:tcBorders>
              <w:top w:val="single" w:sz="4" w:space="0" w:color="auto"/>
              <w:left w:val="nil"/>
              <w:bottom w:val="single" w:sz="4" w:space="0" w:color="auto"/>
              <w:right w:val="single" w:sz="4" w:space="0" w:color="auto"/>
            </w:tcBorders>
            <w:shd w:val="clear" w:color="auto" w:fill="auto"/>
            <w:vAlign w:val="center"/>
          </w:tcPr>
          <w:p w14:paraId="6513914B" w14:textId="77777777" w:rsidR="00C41938" w:rsidRPr="00AA23C1" w:rsidRDefault="00C41938" w:rsidP="00D960CC">
            <w:pPr>
              <w:jc w:val="center"/>
              <w:rPr>
                <w:color w:val="000000"/>
                <w:sz w:val="20"/>
              </w:rPr>
            </w:pPr>
            <w:r w:rsidRPr="00AA23C1">
              <w:rPr>
                <w:color w:val="000000"/>
                <w:sz w:val="20"/>
              </w:rPr>
              <w:t>м3.</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3AB9C9A1" w14:textId="77777777" w:rsidR="00C41938" w:rsidRPr="00B755AA" w:rsidRDefault="00C41938" w:rsidP="00D960CC">
            <w:pPr>
              <w:jc w:val="center"/>
              <w:rPr>
                <w:color w:val="000000"/>
                <w:sz w:val="20"/>
              </w:rPr>
            </w:pPr>
            <w:r w:rsidRPr="00B755AA">
              <w:rPr>
                <w:color w:val="000000"/>
                <w:sz w:val="20"/>
              </w:rPr>
              <w:t>9537,8</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04790819" w14:textId="77777777" w:rsidR="00C41938" w:rsidRPr="00B755AA" w:rsidRDefault="00C41938" w:rsidP="00D960CC">
            <w:pPr>
              <w:jc w:val="center"/>
              <w:rPr>
                <w:color w:val="000000"/>
                <w:sz w:val="20"/>
              </w:rPr>
            </w:pPr>
            <w:r w:rsidRPr="00B755AA">
              <w:rPr>
                <w:color w:val="000000"/>
                <w:sz w:val="20"/>
              </w:rPr>
              <w:t>9539,4</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32385C0F" w14:textId="77777777" w:rsidR="00C41938" w:rsidRPr="00B755AA" w:rsidRDefault="00C41938" w:rsidP="00D960CC">
            <w:pPr>
              <w:jc w:val="center"/>
              <w:rPr>
                <w:color w:val="000000"/>
                <w:sz w:val="20"/>
              </w:rPr>
            </w:pPr>
            <w:r w:rsidRPr="00B755AA">
              <w:rPr>
                <w:color w:val="000000"/>
                <w:sz w:val="20"/>
              </w:rPr>
              <w:t>9570,8</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37306F09" w14:textId="77777777" w:rsidR="00C41938" w:rsidRPr="00B755AA" w:rsidRDefault="00C41938" w:rsidP="00D960CC">
            <w:pPr>
              <w:jc w:val="center"/>
              <w:rPr>
                <w:color w:val="000000"/>
                <w:sz w:val="20"/>
              </w:rPr>
            </w:pPr>
            <w:r w:rsidRPr="00B755AA">
              <w:rPr>
                <w:color w:val="000000"/>
                <w:sz w:val="20"/>
              </w:rPr>
              <w:t>9602,6</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58207FF7" w14:textId="77777777" w:rsidR="00C41938" w:rsidRPr="00B755AA" w:rsidRDefault="00C41938" w:rsidP="00D960CC">
            <w:pPr>
              <w:jc w:val="center"/>
              <w:rPr>
                <w:color w:val="000000"/>
                <w:sz w:val="20"/>
              </w:rPr>
            </w:pPr>
            <w:r w:rsidRPr="00B755AA">
              <w:rPr>
                <w:color w:val="000000"/>
                <w:sz w:val="20"/>
              </w:rPr>
              <w:t>9634,7</w:t>
            </w:r>
          </w:p>
        </w:tc>
        <w:tc>
          <w:tcPr>
            <w:tcW w:w="1051" w:type="dxa"/>
            <w:tcBorders>
              <w:top w:val="single" w:sz="4" w:space="0" w:color="auto"/>
              <w:left w:val="nil"/>
              <w:bottom w:val="single" w:sz="4" w:space="0" w:color="auto"/>
              <w:right w:val="single" w:sz="4" w:space="0" w:color="auto"/>
            </w:tcBorders>
            <w:shd w:val="clear" w:color="auto" w:fill="auto"/>
            <w:noWrap/>
            <w:vAlign w:val="center"/>
          </w:tcPr>
          <w:p w14:paraId="71D9FC72" w14:textId="77777777" w:rsidR="00C41938" w:rsidRPr="00B755AA" w:rsidRDefault="00C41938" w:rsidP="00D960CC">
            <w:pPr>
              <w:jc w:val="center"/>
              <w:rPr>
                <w:sz w:val="20"/>
              </w:rPr>
            </w:pPr>
            <w:r w:rsidRPr="00B755AA">
              <w:rPr>
                <w:sz w:val="20"/>
              </w:rPr>
              <w:t>9734,0</w:t>
            </w:r>
          </w:p>
        </w:tc>
      </w:tr>
      <w:tr w:rsidR="00C41938" w:rsidRPr="00B755AA" w14:paraId="3ED8F2A2" w14:textId="77777777" w:rsidTr="00D960CC">
        <w:trPr>
          <w:trHeight w:val="525"/>
          <w:jc w:val="center"/>
        </w:trPr>
        <w:tc>
          <w:tcPr>
            <w:tcW w:w="755" w:type="dxa"/>
            <w:tcBorders>
              <w:top w:val="single" w:sz="4" w:space="0" w:color="auto"/>
              <w:left w:val="single" w:sz="4" w:space="0" w:color="auto"/>
              <w:bottom w:val="single" w:sz="4" w:space="0" w:color="auto"/>
              <w:right w:val="nil"/>
            </w:tcBorders>
            <w:shd w:val="clear" w:color="auto" w:fill="auto"/>
            <w:noWrap/>
            <w:vAlign w:val="center"/>
          </w:tcPr>
          <w:p w14:paraId="42380998" w14:textId="77777777" w:rsidR="00C41938" w:rsidRPr="00AA23C1" w:rsidRDefault="00C41938" w:rsidP="00D960CC">
            <w:pPr>
              <w:jc w:val="center"/>
              <w:rPr>
                <w:sz w:val="20"/>
              </w:rPr>
            </w:pPr>
            <w:r w:rsidRPr="00AA23C1">
              <w:rPr>
                <w:sz w:val="20"/>
              </w:rPr>
              <w:t>20</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tcPr>
          <w:p w14:paraId="7AD4F32B" w14:textId="77777777" w:rsidR="00C41938" w:rsidRPr="00AA23C1" w:rsidRDefault="00C41938" w:rsidP="00D960CC">
            <w:pPr>
              <w:rPr>
                <w:color w:val="000000"/>
                <w:sz w:val="20"/>
              </w:rPr>
            </w:pPr>
            <w:r w:rsidRPr="00AA23C1">
              <w:rPr>
                <w:color w:val="000000"/>
                <w:sz w:val="20"/>
              </w:rPr>
              <w:t>Итого объём добычи ХВС  с учётом  потерь</w:t>
            </w:r>
          </w:p>
        </w:tc>
        <w:tc>
          <w:tcPr>
            <w:tcW w:w="799" w:type="dxa"/>
            <w:tcBorders>
              <w:top w:val="single" w:sz="4" w:space="0" w:color="auto"/>
              <w:left w:val="nil"/>
              <w:bottom w:val="single" w:sz="4" w:space="0" w:color="auto"/>
              <w:right w:val="single" w:sz="4" w:space="0" w:color="auto"/>
            </w:tcBorders>
            <w:shd w:val="clear" w:color="auto" w:fill="auto"/>
            <w:vAlign w:val="center"/>
          </w:tcPr>
          <w:p w14:paraId="5681A87D" w14:textId="77777777" w:rsidR="00C41938" w:rsidRPr="00AA23C1" w:rsidRDefault="00C41938" w:rsidP="00D960CC">
            <w:pPr>
              <w:jc w:val="center"/>
              <w:rPr>
                <w:color w:val="000000"/>
                <w:sz w:val="20"/>
              </w:rPr>
            </w:pPr>
            <w:r>
              <w:rPr>
                <w:color w:val="000000"/>
                <w:sz w:val="20"/>
              </w:rPr>
              <w:t>м3</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4729A498" w14:textId="77777777" w:rsidR="00C41938" w:rsidRPr="00B755AA" w:rsidRDefault="00C41938" w:rsidP="00D960CC">
            <w:pPr>
              <w:jc w:val="center"/>
              <w:rPr>
                <w:color w:val="000000"/>
                <w:sz w:val="20"/>
              </w:rPr>
            </w:pPr>
            <w:r w:rsidRPr="00B755AA">
              <w:rPr>
                <w:color w:val="000000"/>
                <w:sz w:val="20"/>
              </w:rPr>
              <w:t>10125,7</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239C2540" w14:textId="77777777" w:rsidR="00C41938" w:rsidRPr="00B755AA" w:rsidRDefault="00C41938" w:rsidP="00D960CC">
            <w:pPr>
              <w:jc w:val="center"/>
              <w:rPr>
                <w:color w:val="000000"/>
                <w:sz w:val="20"/>
              </w:rPr>
            </w:pPr>
            <w:r w:rsidRPr="00B755AA">
              <w:rPr>
                <w:color w:val="000000"/>
                <w:sz w:val="20"/>
              </w:rPr>
              <w:t>10125,6</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384DCD69" w14:textId="77777777" w:rsidR="00C41938" w:rsidRPr="00B755AA" w:rsidRDefault="00C41938" w:rsidP="00D960CC">
            <w:pPr>
              <w:jc w:val="center"/>
              <w:rPr>
                <w:color w:val="000000"/>
                <w:sz w:val="20"/>
              </w:rPr>
            </w:pPr>
            <w:r w:rsidRPr="00B755AA">
              <w:rPr>
                <w:color w:val="000000"/>
                <w:sz w:val="20"/>
              </w:rPr>
              <w:t>10157,1</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1BCE01B9" w14:textId="77777777" w:rsidR="00C41938" w:rsidRPr="00B755AA" w:rsidRDefault="00C41938" w:rsidP="00D960CC">
            <w:pPr>
              <w:jc w:val="center"/>
              <w:rPr>
                <w:color w:val="000000"/>
                <w:sz w:val="20"/>
              </w:rPr>
            </w:pPr>
            <w:r w:rsidRPr="00B755AA">
              <w:rPr>
                <w:color w:val="000000"/>
                <w:sz w:val="20"/>
              </w:rPr>
              <w:t>10189,1</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4924E21C" w14:textId="77777777" w:rsidR="00C41938" w:rsidRPr="00B755AA" w:rsidRDefault="00C41938" w:rsidP="00D960CC">
            <w:pPr>
              <w:jc w:val="center"/>
              <w:rPr>
                <w:color w:val="000000"/>
                <w:sz w:val="20"/>
              </w:rPr>
            </w:pPr>
            <w:r w:rsidRPr="00B755AA">
              <w:rPr>
                <w:color w:val="000000"/>
                <w:sz w:val="20"/>
              </w:rPr>
              <w:t>10221,4</w:t>
            </w:r>
          </w:p>
        </w:tc>
        <w:tc>
          <w:tcPr>
            <w:tcW w:w="1051" w:type="dxa"/>
            <w:tcBorders>
              <w:top w:val="single" w:sz="4" w:space="0" w:color="auto"/>
              <w:left w:val="nil"/>
              <w:bottom w:val="single" w:sz="4" w:space="0" w:color="auto"/>
              <w:right w:val="single" w:sz="4" w:space="0" w:color="auto"/>
            </w:tcBorders>
            <w:shd w:val="clear" w:color="auto" w:fill="auto"/>
            <w:noWrap/>
            <w:vAlign w:val="center"/>
          </w:tcPr>
          <w:p w14:paraId="27032616" w14:textId="77777777" w:rsidR="00C41938" w:rsidRPr="00B755AA" w:rsidRDefault="00C41938" w:rsidP="00D960CC">
            <w:pPr>
              <w:jc w:val="center"/>
              <w:rPr>
                <w:sz w:val="20"/>
              </w:rPr>
            </w:pPr>
            <w:r w:rsidRPr="00B755AA">
              <w:rPr>
                <w:sz w:val="20"/>
              </w:rPr>
              <w:t>10277,0</w:t>
            </w:r>
          </w:p>
        </w:tc>
      </w:tr>
    </w:tbl>
    <w:p w14:paraId="23E1061F" w14:textId="77777777" w:rsidR="00C41938" w:rsidRDefault="00C41938" w:rsidP="00C41938">
      <w:pPr>
        <w:pStyle w:val="formattexttopleveltext"/>
        <w:spacing w:before="0" w:beforeAutospacing="0" w:after="0" w:afterAutospacing="0" w:line="276" w:lineRule="auto"/>
        <w:rPr>
          <w:b/>
          <w:sz w:val="22"/>
          <w:szCs w:val="22"/>
        </w:rPr>
      </w:pPr>
    </w:p>
    <w:p w14:paraId="0AB4A1DD" w14:textId="0E9E7CB1" w:rsidR="00C41938" w:rsidRPr="00263C96" w:rsidRDefault="00C41938" w:rsidP="00C41938">
      <w:pPr>
        <w:pStyle w:val="formattexttopleveltext"/>
        <w:spacing w:before="0" w:beforeAutospacing="0" w:after="0" w:afterAutospacing="0" w:line="276" w:lineRule="auto"/>
        <w:rPr>
          <w:b/>
          <w:sz w:val="22"/>
          <w:szCs w:val="22"/>
        </w:rPr>
      </w:pPr>
      <w:r w:rsidRPr="00263C96">
        <w:rPr>
          <w:b/>
          <w:sz w:val="22"/>
          <w:szCs w:val="22"/>
        </w:rPr>
        <w:t xml:space="preserve">Таблица </w:t>
      </w:r>
      <w:r>
        <w:rPr>
          <w:b/>
          <w:sz w:val="22"/>
          <w:szCs w:val="22"/>
        </w:rPr>
        <w:t>3.10</w:t>
      </w:r>
      <w:r w:rsidRPr="00263C96">
        <w:rPr>
          <w:b/>
          <w:sz w:val="22"/>
          <w:szCs w:val="22"/>
        </w:rPr>
        <w:t>.  Прогнозные балансы потребления  питьевой воды</w:t>
      </w:r>
    </w:p>
    <w:tbl>
      <w:tblPr>
        <w:tblW w:w="9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1"/>
        <w:gridCol w:w="1419"/>
        <w:gridCol w:w="995"/>
        <w:gridCol w:w="960"/>
        <w:gridCol w:w="1068"/>
        <w:gridCol w:w="939"/>
        <w:gridCol w:w="939"/>
        <w:gridCol w:w="1134"/>
      </w:tblGrid>
      <w:tr w:rsidR="00C41938" w:rsidRPr="00263C96" w14:paraId="39F27B0F" w14:textId="77777777" w:rsidTr="00D960CC">
        <w:trPr>
          <w:trHeight w:val="264"/>
          <w:jc w:val="center"/>
        </w:trPr>
        <w:tc>
          <w:tcPr>
            <w:tcW w:w="2351" w:type="dxa"/>
            <w:shd w:val="clear" w:color="auto" w:fill="D9D9D9"/>
            <w:vAlign w:val="center"/>
          </w:tcPr>
          <w:p w14:paraId="4EB26384" w14:textId="77777777" w:rsidR="00C41938" w:rsidRPr="00263C96" w:rsidRDefault="00C41938" w:rsidP="00D960CC">
            <w:pPr>
              <w:spacing w:line="276" w:lineRule="auto"/>
              <w:jc w:val="center"/>
              <w:rPr>
                <w:bCs/>
                <w:color w:val="000000"/>
                <w:sz w:val="22"/>
                <w:szCs w:val="22"/>
              </w:rPr>
            </w:pPr>
            <w:r w:rsidRPr="00263C96">
              <w:rPr>
                <w:bCs/>
                <w:color w:val="000000"/>
                <w:sz w:val="22"/>
                <w:szCs w:val="22"/>
              </w:rPr>
              <w:t>Показатель</w:t>
            </w:r>
          </w:p>
        </w:tc>
        <w:tc>
          <w:tcPr>
            <w:tcW w:w="1419" w:type="dxa"/>
            <w:shd w:val="clear" w:color="auto" w:fill="D9D9D9"/>
            <w:vAlign w:val="center"/>
          </w:tcPr>
          <w:p w14:paraId="2CA09CB1" w14:textId="77777777" w:rsidR="00C41938" w:rsidRPr="00263C96" w:rsidRDefault="00C41938" w:rsidP="00D960CC">
            <w:pPr>
              <w:spacing w:line="276" w:lineRule="auto"/>
              <w:jc w:val="center"/>
              <w:rPr>
                <w:bCs/>
                <w:color w:val="000000"/>
                <w:sz w:val="22"/>
                <w:szCs w:val="22"/>
              </w:rPr>
            </w:pPr>
            <w:r w:rsidRPr="00263C96">
              <w:rPr>
                <w:bCs/>
                <w:color w:val="000000"/>
                <w:sz w:val="22"/>
                <w:szCs w:val="22"/>
              </w:rPr>
              <w:t>Ед. изм</w:t>
            </w:r>
            <w:r>
              <w:rPr>
                <w:bCs/>
                <w:color w:val="000000"/>
                <w:sz w:val="22"/>
                <w:szCs w:val="22"/>
              </w:rPr>
              <w:t>.</w:t>
            </w:r>
          </w:p>
        </w:tc>
        <w:tc>
          <w:tcPr>
            <w:tcW w:w="995" w:type="dxa"/>
            <w:shd w:val="clear" w:color="auto" w:fill="D9D9D9"/>
            <w:vAlign w:val="center"/>
          </w:tcPr>
          <w:p w14:paraId="28A7EEB2" w14:textId="77777777" w:rsidR="00C41938" w:rsidRPr="00263C96" w:rsidRDefault="00C41938" w:rsidP="00D960CC">
            <w:pPr>
              <w:spacing w:line="276" w:lineRule="auto"/>
              <w:jc w:val="center"/>
              <w:rPr>
                <w:sz w:val="20"/>
              </w:rPr>
            </w:pPr>
            <w:r w:rsidRPr="00263C96">
              <w:rPr>
                <w:sz w:val="20"/>
              </w:rPr>
              <w:t>20</w:t>
            </w:r>
            <w:r>
              <w:rPr>
                <w:sz w:val="20"/>
              </w:rPr>
              <w:t>24</w:t>
            </w:r>
          </w:p>
        </w:tc>
        <w:tc>
          <w:tcPr>
            <w:tcW w:w="960" w:type="dxa"/>
            <w:shd w:val="clear" w:color="auto" w:fill="D9D9D9"/>
            <w:vAlign w:val="center"/>
          </w:tcPr>
          <w:p w14:paraId="4D7CE593" w14:textId="77777777" w:rsidR="00C41938" w:rsidRPr="00263C96" w:rsidRDefault="00C41938" w:rsidP="00D960CC">
            <w:pPr>
              <w:spacing w:line="276" w:lineRule="auto"/>
              <w:jc w:val="center"/>
              <w:rPr>
                <w:sz w:val="20"/>
              </w:rPr>
            </w:pPr>
            <w:r w:rsidRPr="00263C96">
              <w:rPr>
                <w:sz w:val="20"/>
              </w:rPr>
              <w:t>202</w:t>
            </w:r>
            <w:r>
              <w:rPr>
                <w:sz w:val="20"/>
              </w:rPr>
              <w:t>5</w:t>
            </w:r>
          </w:p>
        </w:tc>
        <w:tc>
          <w:tcPr>
            <w:tcW w:w="1068" w:type="dxa"/>
            <w:shd w:val="clear" w:color="auto" w:fill="D9D9D9"/>
            <w:vAlign w:val="center"/>
          </w:tcPr>
          <w:p w14:paraId="4B801A1C" w14:textId="77777777" w:rsidR="00C41938" w:rsidRPr="00263C96" w:rsidRDefault="00C41938" w:rsidP="00D960CC">
            <w:pPr>
              <w:spacing w:line="276" w:lineRule="auto"/>
              <w:jc w:val="center"/>
              <w:rPr>
                <w:sz w:val="20"/>
              </w:rPr>
            </w:pPr>
            <w:r w:rsidRPr="00263C96">
              <w:rPr>
                <w:sz w:val="20"/>
              </w:rPr>
              <w:t>202</w:t>
            </w:r>
            <w:r>
              <w:rPr>
                <w:sz w:val="20"/>
              </w:rPr>
              <w:t>6</w:t>
            </w:r>
          </w:p>
        </w:tc>
        <w:tc>
          <w:tcPr>
            <w:tcW w:w="939" w:type="dxa"/>
            <w:shd w:val="clear" w:color="auto" w:fill="D9D9D9"/>
            <w:vAlign w:val="center"/>
          </w:tcPr>
          <w:p w14:paraId="0C76789F" w14:textId="77777777" w:rsidR="00C41938" w:rsidRPr="00263C96" w:rsidRDefault="00C41938" w:rsidP="00D960CC">
            <w:pPr>
              <w:spacing w:line="276" w:lineRule="auto"/>
              <w:jc w:val="center"/>
              <w:rPr>
                <w:sz w:val="20"/>
              </w:rPr>
            </w:pPr>
            <w:r w:rsidRPr="00263C96">
              <w:rPr>
                <w:sz w:val="20"/>
              </w:rPr>
              <w:t>202</w:t>
            </w:r>
            <w:r>
              <w:rPr>
                <w:sz w:val="20"/>
              </w:rPr>
              <w:t>7</w:t>
            </w:r>
          </w:p>
        </w:tc>
        <w:tc>
          <w:tcPr>
            <w:tcW w:w="939" w:type="dxa"/>
            <w:shd w:val="clear" w:color="auto" w:fill="D9D9D9"/>
            <w:vAlign w:val="center"/>
          </w:tcPr>
          <w:p w14:paraId="37FE1413" w14:textId="77777777" w:rsidR="00C41938" w:rsidRPr="00263C96" w:rsidRDefault="00C41938" w:rsidP="00D960CC">
            <w:pPr>
              <w:spacing w:line="276" w:lineRule="auto"/>
              <w:jc w:val="center"/>
              <w:rPr>
                <w:sz w:val="20"/>
              </w:rPr>
            </w:pPr>
            <w:r w:rsidRPr="00263C96">
              <w:rPr>
                <w:sz w:val="20"/>
              </w:rPr>
              <w:t>202</w:t>
            </w:r>
            <w:r>
              <w:rPr>
                <w:sz w:val="20"/>
              </w:rPr>
              <w:t>8</w:t>
            </w:r>
          </w:p>
        </w:tc>
        <w:tc>
          <w:tcPr>
            <w:tcW w:w="1134" w:type="dxa"/>
            <w:shd w:val="clear" w:color="auto" w:fill="D9D9D9"/>
            <w:vAlign w:val="center"/>
          </w:tcPr>
          <w:p w14:paraId="2954EC1A" w14:textId="77777777" w:rsidR="00C41938" w:rsidRPr="00263C96" w:rsidRDefault="00C41938" w:rsidP="00D960CC">
            <w:pPr>
              <w:spacing w:line="276" w:lineRule="auto"/>
              <w:jc w:val="center"/>
              <w:rPr>
                <w:sz w:val="20"/>
              </w:rPr>
            </w:pPr>
            <w:r w:rsidRPr="00263C96">
              <w:rPr>
                <w:sz w:val="20"/>
              </w:rPr>
              <w:t>202</w:t>
            </w:r>
            <w:r>
              <w:rPr>
                <w:sz w:val="20"/>
              </w:rPr>
              <w:t>9</w:t>
            </w:r>
            <w:r w:rsidRPr="00263C96">
              <w:rPr>
                <w:sz w:val="20"/>
              </w:rPr>
              <w:t>-20</w:t>
            </w:r>
            <w:r>
              <w:rPr>
                <w:sz w:val="20"/>
              </w:rPr>
              <w:t>33</w:t>
            </w:r>
          </w:p>
        </w:tc>
      </w:tr>
      <w:tr w:rsidR="00C41938" w:rsidRPr="00263C96" w14:paraId="536DBCCD" w14:textId="77777777" w:rsidTr="00D960CC">
        <w:trPr>
          <w:trHeight w:val="300"/>
          <w:jc w:val="center"/>
        </w:trPr>
        <w:tc>
          <w:tcPr>
            <w:tcW w:w="2351" w:type="dxa"/>
            <w:shd w:val="clear" w:color="auto" w:fill="auto"/>
            <w:vAlign w:val="center"/>
          </w:tcPr>
          <w:p w14:paraId="2667D195" w14:textId="77777777" w:rsidR="00C41938" w:rsidRPr="00C304A9" w:rsidRDefault="00C41938" w:rsidP="00D960CC">
            <w:pPr>
              <w:spacing w:line="276" w:lineRule="auto"/>
              <w:jc w:val="center"/>
              <w:rPr>
                <w:color w:val="000000"/>
                <w:sz w:val="20"/>
              </w:rPr>
            </w:pPr>
            <w:r w:rsidRPr="00C304A9">
              <w:rPr>
                <w:color w:val="000000"/>
                <w:sz w:val="20"/>
              </w:rPr>
              <w:t>Объём реализации ХВС для МО</w:t>
            </w:r>
          </w:p>
        </w:tc>
        <w:tc>
          <w:tcPr>
            <w:tcW w:w="1419" w:type="dxa"/>
            <w:shd w:val="clear" w:color="auto" w:fill="auto"/>
            <w:vAlign w:val="center"/>
          </w:tcPr>
          <w:p w14:paraId="77E00084" w14:textId="77777777" w:rsidR="00C41938" w:rsidRPr="00263C96" w:rsidRDefault="00C41938" w:rsidP="00D960CC">
            <w:pPr>
              <w:spacing w:line="276" w:lineRule="auto"/>
              <w:jc w:val="center"/>
              <w:rPr>
                <w:color w:val="000000"/>
                <w:sz w:val="22"/>
                <w:szCs w:val="22"/>
              </w:rPr>
            </w:pPr>
            <w:r w:rsidRPr="00263C96">
              <w:rPr>
                <w:color w:val="000000"/>
                <w:sz w:val="22"/>
                <w:szCs w:val="22"/>
              </w:rPr>
              <w:t>м3</w:t>
            </w:r>
          </w:p>
        </w:tc>
        <w:tc>
          <w:tcPr>
            <w:tcW w:w="995" w:type="dxa"/>
            <w:shd w:val="clear" w:color="auto" w:fill="auto"/>
            <w:vAlign w:val="center"/>
          </w:tcPr>
          <w:p w14:paraId="6780BB6A" w14:textId="77777777" w:rsidR="00C41938" w:rsidRPr="00AA23C1" w:rsidRDefault="00C41938" w:rsidP="00D960CC">
            <w:pPr>
              <w:jc w:val="center"/>
              <w:rPr>
                <w:color w:val="000000"/>
                <w:sz w:val="20"/>
              </w:rPr>
            </w:pPr>
            <w:r w:rsidRPr="00AA23C1">
              <w:rPr>
                <w:color w:val="000000"/>
                <w:sz w:val="20"/>
              </w:rPr>
              <w:t>9537,8</w:t>
            </w:r>
          </w:p>
        </w:tc>
        <w:tc>
          <w:tcPr>
            <w:tcW w:w="960" w:type="dxa"/>
            <w:shd w:val="clear" w:color="auto" w:fill="auto"/>
            <w:vAlign w:val="center"/>
          </w:tcPr>
          <w:p w14:paraId="50A2CE43" w14:textId="77777777" w:rsidR="00C41938" w:rsidRPr="00AA23C1" w:rsidRDefault="00C41938" w:rsidP="00D960CC">
            <w:pPr>
              <w:jc w:val="center"/>
              <w:rPr>
                <w:color w:val="000000"/>
                <w:sz w:val="20"/>
              </w:rPr>
            </w:pPr>
            <w:r w:rsidRPr="00AA23C1">
              <w:rPr>
                <w:color w:val="000000"/>
                <w:sz w:val="20"/>
              </w:rPr>
              <w:t>9539,4</w:t>
            </w:r>
          </w:p>
        </w:tc>
        <w:tc>
          <w:tcPr>
            <w:tcW w:w="1068" w:type="dxa"/>
            <w:shd w:val="clear" w:color="auto" w:fill="auto"/>
            <w:vAlign w:val="center"/>
          </w:tcPr>
          <w:p w14:paraId="10CFCABE" w14:textId="77777777" w:rsidR="00C41938" w:rsidRPr="00AA23C1" w:rsidRDefault="00C41938" w:rsidP="00D960CC">
            <w:pPr>
              <w:jc w:val="center"/>
              <w:rPr>
                <w:color w:val="000000"/>
                <w:sz w:val="20"/>
              </w:rPr>
            </w:pPr>
            <w:r w:rsidRPr="00AA23C1">
              <w:rPr>
                <w:color w:val="000000"/>
                <w:sz w:val="20"/>
              </w:rPr>
              <w:t>9570,8</w:t>
            </w:r>
          </w:p>
        </w:tc>
        <w:tc>
          <w:tcPr>
            <w:tcW w:w="939" w:type="dxa"/>
            <w:shd w:val="clear" w:color="auto" w:fill="auto"/>
            <w:vAlign w:val="center"/>
          </w:tcPr>
          <w:p w14:paraId="0EA18BCE" w14:textId="77777777" w:rsidR="00C41938" w:rsidRPr="00AA23C1" w:rsidRDefault="00C41938" w:rsidP="00D960CC">
            <w:pPr>
              <w:jc w:val="center"/>
              <w:rPr>
                <w:color w:val="000000"/>
                <w:sz w:val="20"/>
              </w:rPr>
            </w:pPr>
            <w:r w:rsidRPr="00AA23C1">
              <w:rPr>
                <w:color w:val="000000"/>
                <w:sz w:val="20"/>
              </w:rPr>
              <w:t>9602,6</w:t>
            </w:r>
          </w:p>
        </w:tc>
        <w:tc>
          <w:tcPr>
            <w:tcW w:w="939" w:type="dxa"/>
            <w:shd w:val="clear" w:color="auto" w:fill="auto"/>
            <w:vAlign w:val="center"/>
          </w:tcPr>
          <w:p w14:paraId="667D1AD3" w14:textId="77777777" w:rsidR="00C41938" w:rsidRPr="00AA23C1" w:rsidRDefault="00C41938" w:rsidP="00D960CC">
            <w:pPr>
              <w:jc w:val="center"/>
              <w:rPr>
                <w:color w:val="000000"/>
                <w:sz w:val="20"/>
              </w:rPr>
            </w:pPr>
            <w:r w:rsidRPr="00AA23C1">
              <w:rPr>
                <w:color w:val="000000"/>
                <w:sz w:val="20"/>
              </w:rPr>
              <w:t>9634,7</w:t>
            </w:r>
          </w:p>
        </w:tc>
        <w:tc>
          <w:tcPr>
            <w:tcW w:w="1134" w:type="dxa"/>
            <w:shd w:val="clear" w:color="auto" w:fill="auto"/>
            <w:vAlign w:val="center"/>
          </w:tcPr>
          <w:p w14:paraId="687B0B4F" w14:textId="77777777" w:rsidR="00C41938" w:rsidRPr="00AA23C1" w:rsidRDefault="00C41938" w:rsidP="00D960CC">
            <w:pPr>
              <w:jc w:val="center"/>
              <w:rPr>
                <w:sz w:val="20"/>
              </w:rPr>
            </w:pPr>
            <w:r w:rsidRPr="00AA23C1">
              <w:rPr>
                <w:sz w:val="20"/>
              </w:rPr>
              <w:t>9734,0</w:t>
            </w:r>
          </w:p>
        </w:tc>
      </w:tr>
      <w:tr w:rsidR="00C41938" w:rsidRPr="00263C96" w14:paraId="424D5B35" w14:textId="77777777" w:rsidTr="00D960CC">
        <w:trPr>
          <w:trHeight w:val="510"/>
          <w:jc w:val="center"/>
        </w:trPr>
        <w:tc>
          <w:tcPr>
            <w:tcW w:w="2351" w:type="dxa"/>
            <w:shd w:val="clear" w:color="auto" w:fill="auto"/>
            <w:vAlign w:val="center"/>
          </w:tcPr>
          <w:p w14:paraId="33F0DBEA" w14:textId="77777777" w:rsidR="00C41938" w:rsidRPr="00C304A9" w:rsidRDefault="00C41938" w:rsidP="00D960CC">
            <w:pPr>
              <w:spacing w:line="276" w:lineRule="auto"/>
              <w:jc w:val="center"/>
              <w:rPr>
                <w:color w:val="000000"/>
                <w:sz w:val="20"/>
              </w:rPr>
            </w:pPr>
            <w:r w:rsidRPr="00C304A9">
              <w:rPr>
                <w:color w:val="000000"/>
                <w:sz w:val="20"/>
              </w:rPr>
              <w:t>Бюджетные и прочие организации</w:t>
            </w:r>
          </w:p>
        </w:tc>
        <w:tc>
          <w:tcPr>
            <w:tcW w:w="1419" w:type="dxa"/>
            <w:shd w:val="clear" w:color="auto" w:fill="auto"/>
            <w:vAlign w:val="center"/>
          </w:tcPr>
          <w:p w14:paraId="3A3178E0" w14:textId="77777777" w:rsidR="00C41938" w:rsidRPr="00263C96" w:rsidRDefault="00C41938" w:rsidP="00D960CC">
            <w:pPr>
              <w:spacing w:line="276" w:lineRule="auto"/>
              <w:jc w:val="center"/>
              <w:rPr>
                <w:color w:val="000000"/>
                <w:sz w:val="22"/>
                <w:szCs w:val="22"/>
              </w:rPr>
            </w:pPr>
            <w:r w:rsidRPr="00263C96">
              <w:rPr>
                <w:color w:val="000000"/>
                <w:sz w:val="22"/>
                <w:szCs w:val="22"/>
              </w:rPr>
              <w:t>м3</w:t>
            </w:r>
          </w:p>
        </w:tc>
        <w:tc>
          <w:tcPr>
            <w:tcW w:w="995" w:type="dxa"/>
            <w:shd w:val="clear" w:color="auto" w:fill="auto"/>
            <w:noWrap/>
            <w:vAlign w:val="center"/>
          </w:tcPr>
          <w:p w14:paraId="16F6ED30" w14:textId="77777777" w:rsidR="00C41938" w:rsidRPr="00E66668" w:rsidRDefault="00C41938" w:rsidP="00D960CC">
            <w:pPr>
              <w:jc w:val="center"/>
              <w:rPr>
                <w:color w:val="000000"/>
                <w:sz w:val="20"/>
              </w:rPr>
            </w:pPr>
            <w:r>
              <w:rPr>
                <w:color w:val="000000"/>
                <w:sz w:val="20"/>
              </w:rPr>
              <w:t>-</w:t>
            </w:r>
          </w:p>
        </w:tc>
        <w:tc>
          <w:tcPr>
            <w:tcW w:w="960" w:type="dxa"/>
            <w:shd w:val="clear" w:color="auto" w:fill="auto"/>
            <w:noWrap/>
            <w:vAlign w:val="center"/>
          </w:tcPr>
          <w:p w14:paraId="19F60CAD" w14:textId="77777777" w:rsidR="00C41938" w:rsidRDefault="00C41938" w:rsidP="00D960CC">
            <w:pPr>
              <w:jc w:val="center"/>
            </w:pPr>
            <w:r w:rsidRPr="00825569">
              <w:rPr>
                <w:color w:val="000000"/>
                <w:sz w:val="20"/>
              </w:rPr>
              <w:t>-</w:t>
            </w:r>
          </w:p>
        </w:tc>
        <w:tc>
          <w:tcPr>
            <w:tcW w:w="1068" w:type="dxa"/>
            <w:shd w:val="clear" w:color="auto" w:fill="auto"/>
            <w:noWrap/>
            <w:vAlign w:val="center"/>
          </w:tcPr>
          <w:p w14:paraId="0F511235" w14:textId="77777777" w:rsidR="00C41938" w:rsidRDefault="00C41938" w:rsidP="00D960CC">
            <w:pPr>
              <w:jc w:val="center"/>
            </w:pPr>
            <w:r w:rsidRPr="00825569">
              <w:rPr>
                <w:color w:val="000000"/>
                <w:sz w:val="20"/>
              </w:rPr>
              <w:t>-</w:t>
            </w:r>
          </w:p>
        </w:tc>
        <w:tc>
          <w:tcPr>
            <w:tcW w:w="939" w:type="dxa"/>
            <w:shd w:val="clear" w:color="auto" w:fill="auto"/>
            <w:noWrap/>
            <w:vAlign w:val="center"/>
          </w:tcPr>
          <w:p w14:paraId="34342810" w14:textId="77777777" w:rsidR="00C41938" w:rsidRDefault="00C41938" w:rsidP="00D960CC">
            <w:pPr>
              <w:jc w:val="center"/>
            </w:pPr>
            <w:r w:rsidRPr="00825569">
              <w:rPr>
                <w:color w:val="000000"/>
                <w:sz w:val="20"/>
              </w:rPr>
              <w:t>-</w:t>
            </w:r>
          </w:p>
        </w:tc>
        <w:tc>
          <w:tcPr>
            <w:tcW w:w="939" w:type="dxa"/>
            <w:shd w:val="clear" w:color="auto" w:fill="auto"/>
            <w:noWrap/>
            <w:vAlign w:val="center"/>
          </w:tcPr>
          <w:p w14:paraId="4FF1B91D" w14:textId="77777777" w:rsidR="00C41938" w:rsidRDefault="00C41938" w:rsidP="00D960CC">
            <w:pPr>
              <w:jc w:val="center"/>
            </w:pPr>
            <w:r w:rsidRPr="00825569">
              <w:rPr>
                <w:color w:val="000000"/>
                <w:sz w:val="20"/>
              </w:rPr>
              <w:t>-</w:t>
            </w:r>
          </w:p>
        </w:tc>
        <w:tc>
          <w:tcPr>
            <w:tcW w:w="1134" w:type="dxa"/>
            <w:shd w:val="clear" w:color="auto" w:fill="auto"/>
            <w:noWrap/>
            <w:vAlign w:val="center"/>
          </w:tcPr>
          <w:p w14:paraId="07577C6F" w14:textId="77777777" w:rsidR="00C41938" w:rsidRDefault="00C41938" w:rsidP="00D960CC">
            <w:pPr>
              <w:jc w:val="center"/>
            </w:pPr>
            <w:r w:rsidRPr="00825569">
              <w:rPr>
                <w:color w:val="000000"/>
                <w:sz w:val="20"/>
              </w:rPr>
              <w:t>-</w:t>
            </w:r>
          </w:p>
        </w:tc>
      </w:tr>
      <w:tr w:rsidR="00C41938" w:rsidRPr="00263C96" w14:paraId="65922457" w14:textId="77777777" w:rsidTr="00D960CC">
        <w:trPr>
          <w:trHeight w:val="510"/>
          <w:jc w:val="center"/>
        </w:trPr>
        <w:tc>
          <w:tcPr>
            <w:tcW w:w="2351" w:type="dxa"/>
            <w:shd w:val="clear" w:color="auto" w:fill="auto"/>
            <w:vAlign w:val="center"/>
          </w:tcPr>
          <w:p w14:paraId="2CB0D287" w14:textId="77777777" w:rsidR="00C41938" w:rsidRPr="00C304A9" w:rsidRDefault="00C41938" w:rsidP="00D960CC">
            <w:pPr>
              <w:spacing w:line="276" w:lineRule="auto"/>
              <w:rPr>
                <w:sz w:val="20"/>
              </w:rPr>
            </w:pPr>
            <w:r w:rsidRPr="00C304A9">
              <w:rPr>
                <w:color w:val="000000"/>
                <w:sz w:val="20"/>
              </w:rPr>
              <w:t>Объём добычи ХВС  для  МО  с учётом  потерь</w:t>
            </w:r>
          </w:p>
        </w:tc>
        <w:tc>
          <w:tcPr>
            <w:tcW w:w="1419" w:type="dxa"/>
            <w:shd w:val="clear" w:color="auto" w:fill="auto"/>
            <w:vAlign w:val="center"/>
          </w:tcPr>
          <w:p w14:paraId="16894975" w14:textId="77777777" w:rsidR="00C41938" w:rsidRPr="00263C96" w:rsidRDefault="00C41938" w:rsidP="00D960CC">
            <w:pPr>
              <w:spacing w:line="276" w:lineRule="auto"/>
              <w:jc w:val="center"/>
              <w:rPr>
                <w:color w:val="000000"/>
                <w:sz w:val="22"/>
                <w:szCs w:val="22"/>
              </w:rPr>
            </w:pPr>
            <w:r w:rsidRPr="00263C96">
              <w:rPr>
                <w:color w:val="000000"/>
                <w:sz w:val="22"/>
                <w:szCs w:val="22"/>
              </w:rPr>
              <w:t>м3</w:t>
            </w:r>
          </w:p>
        </w:tc>
        <w:tc>
          <w:tcPr>
            <w:tcW w:w="995" w:type="dxa"/>
            <w:shd w:val="clear" w:color="auto" w:fill="auto"/>
            <w:noWrap/>
            <w:vAlign w:val="center"/>
          </w:tcPr>
          <w:p w14:paraId="2BD3BAC3" w14:textId="77777777" w:rsidR="00C41938" w:rsidRPr="00AA23C1" w:rsidRDefault="00C41938" w:rsidP="00D960CC">
            <w:pPr>
              <w:jc w:val="center"/>
              <w:rPr>
                <w:color w:val="000000"/>
                <w:sz w:val="20"/>
              </w:rPr>
            </w:pPr>
            <w:r w:rsidRPr="00AA23C1">
              <w:rPr>
                <w:color w:val="000000"/>
                <w:sz w:val="20"/>
              </w:rPr>
              <w:t>9834,6</w:t>
            </w:r>
          </w:p>
        </w:tc>
        <w:tc>
          <w:tcPr>
            <w:tcW w:w="960" w:type="dxa"/>
            <w:shd w:val="clear" w:color="auto" w:fill="auto"/>
            <w:noWrap/>
            <w:vAlign w:val="center"/>
          </w:tcPr>
          <w:p w14:paraId="74B09996" w14:textId="77777777" w:rsidR="00C41938" w:rsidRPr="00AA23C1" w:rsidRDefault="00C41938" w:rsidP="00D960CC">
            <w:pPr>
              <w:jc w:val="center"/>
              <w:rPr>
                <w:color w:val="000000"/>
                <w:sz w:val="20"/>
              </w:rPr>
            </w:pPr>
            <w:r w:rsidRPr="00AA23C1">
              <w:rPr>
                <w:color w:val="000000"/>
                <w:sz w:val="20"/>
              </w:rPr>
              <w:t>9833,2</w:t>
            </w:r>
          </w:p>
        </w:tc>
        <w:tc>
          <w:tcPr>
            <w:tcW w:w="1068" w:type="dxa"/>
            <w:shd w:val="clear" w:color="auto" w:fill="auto"/>
            <w:noWrap/>
            <w:vAlign w:val="center"/>
          </w:tcPr>
          <w:p w14:paraId="36010C06" w14:textId="77777777" w:rsidR="00C41938" w:rsidRPr="00AA23C1" w:rsidRDefault="00C41938" w:rsidP="00D960CC">
            <w:pPr>
              <w:jc w:val="center"/>
              <w:rPr>
                <w:color w:val="000000"/>
                <w:sz w:val="20"/>
              </w:rPr>
            </w:pPr>
            <w:r w:rsidRPr="00AA23C1">
              <w:rPr>
                <w:color w:val="000000"/>
                <w:sz w:val="20"/>
              </w:rPr>
              <w:t>9861,7</w:t>
            </w:r>
          </w:p>
        </w:tc>
        <w:tc>
          <w:tcPr>
            <w:tcW w:w="939" w:type="dxa"/>
            <w:shd w:val="clear" w:color="auto" w:fill="auto"/>
            <w:noWrap/>
            <w:vAlign w:val="center"/>
          </w:tcPr>
          <w:p w14:paraId="613717D2" w14:textId="77777777" w:rsidR="00C41938" w:rsidRPr="00AA23C1" w:rsidRDefault="00C41938" w:rsidP="00D960CC">
            <w:pPr>
              <w:jc w:val="center"/>
              <w:rPr>
                <w:color w:val="000000"/>
                <w:sz w:val="20"/>
              </w:rPr>
            </w:pPr>
            <w:r w:rsidRPr="00AA23C1">
              <w:rPr>
                <w:color w:val="000000"/>
                <w:sz w:val="20"/>
              </w:rPr>
              <w:t>9890,6</w:t>
            </w:r>
          </w:p>
        </w:tc>
        <w:tc>
          <w:tcPr>
            <w:tcW w:w="939" w:type="dxa"/>
            <w:shd w:val="clear" w:color="auto" w:fill="auto"/>
            <w:noWrap/>
            <w:vAlign w:val="center"/>
          </w:tcPr>
          <w:p w14:paraId="1999C4BC" w14:textId="77777777" w:rsidR="00C41938" w:rsidRPr="00AA23C1" w:rsidRDefault="00C41938" w:rsidP="00D960CC">
            <w:pPr>
              <w:jc w:val="center"/>
              <w:rPr>
                <w:color w:val="000000"/>
                <w:sz w:val="20"/>
              </w:rPr>
            </w:pPr>
            <w:r w:rsidRPr="00AA23C1">
              <w:rPr>
                <w:color w:val="000000"/>
                <w:sz w:val="20"/>
              </w:rPr>
              <w:t>9919,9</w:t>
            </w:r>
          </w:p>
        </w:tc>
        <w:tc>
          <w:tcPr>
            <w:tcW w:w="1134" w:type="dxa"/>
            <w:shd w:val="clear" w:color="auto" w:fill="auto"/>
            <w:noWrap/>
            <w:vAlign w:val="center"/>
          </w:tcPr>
          <w:p w14:paraId="3B1D13EC" w14:textId="77777777" w:rsidR="00C41938" w:rsidRPr="00AA23C1" w:rsidRDefault="00C41938" w:rsidP="00D960CC">
            <w:pPr>
              <w:jc w:val="center"/>
              <w:rPr>
                <w:sz w:val="20"/>
              </w:rPr>
            </w:pPr>
            <w:r w:rsidRPr="00AA23C1">
              <w:rPr>
                <w:sz w:val="20"/>
              </w:rPr>
              <w:t>9970,3</w:t>
            </w:r>
          </w:p>
        </w:tc>
      </w:tr>
    </w:tbl>
    <w:p w14:paraId="3289151E" w14:textId="77777777" w:rsidR="00C41938" w:rsidRDefault="00C41938" w:rsidP="00C41938">
      <w:pPr>
        <w:pStyle w:val="formattexttopleveltext"/>
        <w:spacing w:line="276" w:lineRule="auto"/>
        <w:rPr>
          <w:b/>
          <w:sz w:val="22"/>
          <w:szCs w:val="22"/>
        </w:rPr>
      </w:pPr>
      <w:r w:rsidRPr="004F6772">
        <w:rPr>
          <w:b/>
        </w:rPr>
        <w:t>3.</w:t>
      </w:r>
      <w:r>
        <w:rPr>
          <w:b/>
        </w:rPr>
        <w:t>7.Сведения об</w:t>
      </w:r>
      <w:r w:rsidRPr="004F6772">
        <w:rPr>
          <w:b/>
        </w:rPr>
        <w:t xml:space="preserve"> ожидаемом потреблении  питьевой воды (годовое, среднесуточное, максимальное суточное)                                                                                              </w:t>
      </w:r>
    </w:p>
    <w:p w14:paraId="4FFBEEDF" w14:textId="4C9C20CA" w:rsidR="00C41938" w:rsidRPr="00263C96" w:rsidRDefault="00C41938" w:rsidP="00C41938">
      <w:pPr>
        <w:pStyle w:val="formattexttopleveltext"/>
        <w:spacing w:before="0" w:beforeAutospacing="0" w:after="0" w:afterAutospacing="0" w:line="276" w:lineRule="auto"/>
        <w:rPr>
          <w:b/>
          <w:sz w:val="22"/>
          <w:szCs w:val="22"/>
        </w:rPr>
      </w:pPr>
      <w:r w:rsidRPr="00263C96">
        <w:rPr>
          <w:b/>
          <w:sz w:val="22"/>
          <w:szCs w:val="22"/>
        </w:rPr>
        <w:t xml:space="preserve">Таблица </w:t>
      </w:r>
      <w:r>
        <w:rPr>
          <w:b/>
          <w:sz w:val="22"/>
          <w:szCs w:val="22"/>
        </w:rPr>
        <w:t>3.11</w:t>
      </w:r>
      <w:r w:rsidRPr="00263C96">
        <w:rPr>
          <w:b/>
          <w:sz w:val="22"/>
          <w:szCs w:val="22"/>
        </w:rPr>
        <w:t xml:space="preserve">. Прогноз распределения расходов воды на водоснабжение по типам абонентов </w:t>
      </w:r>
    </w:p>
    <w:tbl>
      <w:tblPr>
        <w:tblW w:w="9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3"/>
        <w:gridCol w:w="2617"/>
        <w:gridCol w:w="888"/>
        <w:gridCol w:w="939"/>
        <w:gridCol w:w="939"/>
        <w:gridCol w:w="939"/>
        <w:gridCol w:w="939"/>
        <w:gridCol w:w="939"/>
        <w:gridCol w:w="939"/>
      </w:tblGrid>
      <w:tr w:rsidR="00C41938" w:rsidRPr="00263C96" w14:paraId="082DB678" w14:textId="77777777" w:rsidTr="00D960CC">
        <w:trPr>
          <w:trHeight w:val="442"/>
          <w:jc w:val="center"/>
        </w:trPr>
        <w:tc>
          <w:tcPr>
            <w:tcW w:w="683" w:type="dxa"/>
            <w:shd w:val="clear" w:color="auto" w:fill="D9D9D9"/>
            <w:vAlign w:val="center"/>
          </w:tcPr>
          <w:p w14:paraId="0F07CC16" w14:textId="77777777" w:rsidR="00C41938" w:rsidRPr="00263C96" w:rsidRDefault="00C41938" w:rsidP="00D960CC">
            <w:pPr>
              <w:spacing w:line="276" w:lineRule="auto"/>
              <w:jc w:val="center"/>
              <w:rPr>
                <w:bCs/>
                <w:color w:val="000000"/>
                <w:sz w:val="22"/>
                <w:szCs w:val="22"/>
              </w:rPr>
            </w:pPr>
            <w:r w:rsidRPr="00263C96">
              <w:rPr>
                <w:bCs/>
                <w:color w:val="000000"/>
                <w:sz w:val="22"/>
                <w:szCs w:val="22"/>
              </w:rPr>
              <w:t>№ п/п</w:t>
            </w:r>
          </w:p>
        </w:tc>
        <w:tc>
          <w:tcPr>
            <w:tcW w:w="2617" w:type="dxa"/>
            <w:shd w:val="clear" w:color="auto" w:fill="D9D9D9"/>
            <w:vAlign w:val="center"/>
          </w:tcPr>
          <w:p w14:paraId="392D311F" w14:textId="77777777" w:rsidR="00C41938" w:rsidRPr="00263C96" w:rsidRDefault="00C41938" w:rsidP="00D960CC">
            <w:pPr>
              <w:spacing w:line="276" w:lineRule="auto"/>
              <w:jc w:val="center"/>
              <w:rPr>
                <w:bCs/>
                <w:color w:val="000000"/>
                <w:sz w:val="22"/>
                <w:szCs w:val="22"/>
              </w:rPr>
            </w:pPr>
            <w:r w:rsidRPr="00263C96">
              <w:rPr>
                <w:bCs/>
                <w:color w:val="000000"/>
                <w:sz w:val="22"/>
                <w:szCs w:val="22"/>
              </w:rPr>
              <w:t>Показатель</w:t>
            </w:r>
          </w:p>
        </w:tc>
        <w:tc>
          <w:tcPr>
            <w:tcW w:w="888" w:type="dxa"/>
            <w:shd w:val="clear" w:color="auto" w:fill="D9D9D9"/>
            <w:vAlign w:val="center"/>
          </w:tcPr>
          <w:p w14:paraId="15C256E5" w14:textId="77777777" w:rsidR="00C41938" w:rsidRPr="00642501" w:rsidRDefault="00C41938" w:rsidP="00D960CC">
            <w:pPr>
              <w:spacing w:line="276" w:lineRule="auto"/>
              <w:jc w:val="center"/>
              <w:rPr>
                <w:bCs/>
                <w:color w:val="000000"/>
                <w:sz w:val="22"/>
                <w:szCs w:val="22"/>
                <w:lang w:val="en-US"/>
              </w:rPr>
            </w:pPr>
            <w:r w:rsidRPr="00263C96">
              <w:rPr>
                <w:bCs/>
                <w:color w:val="000000"/>
                <w:sz w:val="22"/>
                <w:szCs w:val="22"/>
              </w:rPr>
              <w:t xml:space="preserve">Ед. </w:t>
            </w:r>
            <w:proofErr w:type="spellStart"/>
            <w:r w:rsidRPr="00263C96">
              <w:rPr>
                <w:bCs/>
                <w:color w:val="000000"/>
                <w:sz w:val="22"/>
                <w:szCs w:val="22"/>
              </w:rPr>
              <w:t>изм</w:t>
            </w:r>
            <w:proofErr w:type="spellEnd"/>
          </w:p>
        </w:tc>
        <w:tc>
          <w:tcPr>
            <w:tcW w:w="939" w:type="dxa"/>
            <w:shd w:val="clear" w:color="auto" w:fill="D9D9D9"/>
            <w:vAlign w:val="center"/>
          </w:tcPr>
          <w:p w14:paraId="5B8C407E" w14:textId="77777777" w:rsidR="00C41938" w:rsidRPr="00263C96" w:rsidRDefault="00C41938" w:rsidP="00D960CC">
            <w:pPr>
              <w:spacing w:line="276" w:lineRule="auto"/>
              <w:jc w:val="center"/>
              <w:rPr>
                <w:sz w:val="20"/>
              </w:rPr>
            </w:pPr>
            <w:r w:rsidRPr="00263C96">
              <w:rPr>
                <w:sz w:val="20"/>
              </w:rPr>
              <w:t>20</w:t>
            </w:r>
            <w:r>
              <w:rPr>
                <w:sz w:val="20"/>
              </w:rPr>
              <w:t>24</w:t>
            </w:r>
          </w:p>
        </w:tc>
        <w:tc>
          <w:tcPr>
            <w:tcW w:w="939" w:type="dxa"/>
            <w:shd w:val="clear" w:color="auto" w:fill="D9D9D9"/>
            <w:vAlign w:val="center"/>
          </w:tcPr>
          <w:p w14:paraId="2E930F8B" w14:textId="77777777" w:rsidR="00C41938" w:rsidRPr="00263C96" w:rsidRDefault="00C41938" w:rsidP="00D960CC">
            <w:pPr>
              <w:spacing w:line="276" w:lineRule="auto"/>
              <w:jc w:val="center"/>
              <w:rPr>
                <w:sz w:val="20"/>
              </w:rPr>
            </w:pPr>
            <w:r w:rsidRPr="00263C96">
              <w:rPr>
                <w:sz w:val="20"/>
              </w:rPr>
              <w:t>202</w:t>
            </w:r>
            <w:r>
              <w:rPr>
                <w:sz w:val="20"/>
              </w:rPr>
              <w:t>5</w:t>
            </w:r>
          </w:p>
        </w:tc>
        <w:tc>
          <w:tcPr>
            <w:tcW w:w="939" w:type="dxa"/>
            <w:shd w:val="clear" w:color="auto" w:fill="D9D9D9"/>
            <w:vAlign w:val="center"/>
          </w:tcPr>
          <w:p w14:paraId="5AC8254E" w14:textId="77777777" w:rsidR="00C41938" w:rsidRPr="00263C96" w:rsidRDefault="00C41938" w:rsidP="00D960CC">
            <w:pPr>
              <w:spacing w:line="276" w:lineRule="auto"/>
              <w:jc w:val="center"/>
              <w:rPr>
                <w:sz w:val="20"/>
              </w:rPr>
            </w:pPr>
            <w:r w:rsidRPr="00263C96">
              <w:rPr>
                <w:sz w:val="20"/>
              </w:rPr>
              <w:t>202</w:t>
            </w:r>
            <w:r>
              <w:rPr>
                <w:sz w:val="20"/>
              </w:rPr>
              <w:t>6</w:t>
            </w:r>
          </w:p>
        </w:tc>
        <w:tc>
          <w:tcPr>
            <w:tcW w:w="939" w:type="dxa"/>
            <w:shd w:val="clear" w:color="auto" w:fill="D9D9D9"/>
            <w:vAlign w:val="center"/>
          </w:tcPr>
          <w:p w14:paraId="4B4C0B0F" w14:textId="77777777" w:rsidR="00C41938" w:rsidRPr="00263C96" w:rsidRDefault="00C41938" w:rsidP="00D960CC">
            <w:pPr>
              <w:spacing w:line="276" w:lineRule="auto"/>
              <w:jc w:val="center"/>
              <w:rPr>
                <w:sz w:val="20"/>
              </w:rPr>
            </w:pPr>
            <w:r w:rsidRPr="00263C96">
              <w:rPr>
                <w:sz w:val="20"/>
              </w:rPr>
              <w:t>202</w:t>
            </w:r>
            <w:r>
              <w:rPr>
                <w:sz w:val="20"/>
              </w:rPr>
              <w:t>7</w:t>
            </w:r>
          </w:p>
        </w:tc>
        <w:tc>
          <w:tcPr>
            <w:tcW w:w="939" w:type="dxa"/>
            <w:shd w:val="clear" w:color="auto" w:fill="D9D9D9"/>
            <w:vAlign w:val="center"/>
          </w:tcPr>
          <w:p w14:paraId="3F51239A" w14:textId="77777777" w:rsidR="00C41938" w:rsidRPr="00263C96" w:rsidRDefault="00C41938" w:rsidP="00D960CC">
            <w:pPr>
              <w:spacing w:line="276" w:lineRule="auto"/>
              <w:jc w:val="center"/>
              <w:rPr>
                <w:sz w:val="20"/>
              </w:rPr>
            </w:pPr>
            <w:r w:rsidRPr="00263C96">
              <w:rPr>
                <w:sz w:val="20"/>
              </w:rPr>
              <w:t>202</w:t>
            </w:r>
            <w:r>
              <w:rPr>
                <w:sz w:val="20"/>
              </w:rPr>
              <w:t>8</w:t>
            </w:r>
          </w:p>
        </w:tc>
        <w:tc>
          <w:tcPr>
            <w:tcW w:w="939" w:type="dxa"/>
            <w:shd w:val="clear" w:color="auto" w:fill="D9D9D9"/>
            <w:vAlign w:val="center"/>
          </w:tcPr>
          <w:p w14:paraId="26CFAD07" w14:textId="77777777" w:rsidR="00C41938" w:rsidRPr="00263C96" w:rsidRDefault="00C41938" w:rsidP="00D960CC">
            <w:pPr>
              <w:spacing w:line="276" w:lineRule="auto"/>
              <w:jc w:val="center"/>
              <w:rPr>
                <w:sz w:val="20"/>
              </w:rPr>
            </w:pPr>
            <w:r w:rsidRPr="00263C96">
              <w:rPr>
                <w:sz w:val="20"/>
              </w:rPr>
              <w:t>202</w:t>
            </w:r>
            <w:r>
              <w:rPr>
                <w:sz w:val="20"/>
              </w:rPr>
              <w:t>9</w:t>
            </w:r>
            <w:r w:rsidRPr="00263C96">
              <w:rPr>
                <w:sz w:val="20"/>
              </w:rPr>
              <w:t>-20</w:t>
            </w:r>
            <w:r>
              <w:rPr>
                <w:sz w:val="20"/>
              </w:rPr>
              <w:t>33</w:t>
            </w:r>
          </w:p>
        </w:tc>
      </w:tr>
      <w:tr w:rsidR="00C41938" w:rsidRPr="00263C96" w14:paraId="16773075" w14:textId="77777777" w:rsidTr="00D960CC">
        <w:trPr>
          <w:trHeight w:val="600"/>
          <w:jc w:val="center"/>
        </w:trPr>
        <w:tc>
          <w:tcPr>
            <w:tcW w:w="683" w:type="dxa"/>
            <w:shd w:val="clear" w:color="auto" w:fill="auto"/>
            <w:vAlign w:val="center"/>
          </w:tcPr>
          <w:p w14:paraId="5CBDD3A9" w14:textId="77777777" w:rsidR="00C41938" w:rsidRPr="00263C96" w:rsidRDefault="00C41938" w:rsidP="00D960CC">
            <w:pPr>
              <w:spacing w:line="276" w:lineRule="auto"/>
              <w:jc w:val="center"/>
              <w:rPr>
                <w:color w:val="000000"/>
                <w:sz w:val="22"/>
                <w:szCs w:val="22"/>
              </w:rPr>
            </w:pPr>
            <w:r w:rsidRPr="00263C96">
              <w:rPr>
                <w:color w:val="000000"/>
                <w:sz w:val="22"/>
                <w:szCs w:val="22"/>
              </w:rPr>
              <w:t>1</w:t>
            </w:r>
          </w:p>
        </w:tc>
        <w:tc>
          <w:tcPr>
            <w:tcW w:w="2617" w:type="dxa"/>
            <w:shd w:val="clear" w:color="auto" w:fill="auto"/>
            <w:vAlign w:val="center"/>
          </w:tcPr>
          <w:p w14:paraId="796DF1D4" w14:textId="77777777" w:rsidR="00C41938" w:rsidRPr="00263C96" w:rsidRDefault="00C41938" w:rsidP="00D960CC">
            <w:pPr>
              <w:spacing w:line="276" w:lineRule="auto"/>
              <w:jc w:val="center"/>
              <w:rPr>
                <w:color w:val="000000"/>
                <w:sz w:val="22"/>
                <w:szCs w:val="22"/>
              </w:rPr>
            </w:pPr>
            <w:r w:rsidRPr="00263C96">
              <w:rPr>
                <w:color w:val="000000"/>
                <w:sz w:val="22"/>
                <w:szCs w:val="22"/>
              </w:rPr>
              <w:t>Объем реализации</w:t>
            </w:r>
            <w:r>
              <w:rPr>
                <w:color w:val="000000"/>
                <w:sz w:val="22"/>
                <w:szCs w:val="22"/>
              </w:rPr>
              <w:t xml:space="preserve"> всего</w:t>
            </w:r>
            <w:r w:rsidRPr="00263C96">
              <w:rPr>
                <w:color w:val="000000"/>
                <w:sz w:val="22"/>
                <w:szCs w:val="22"/>
              </w:rPr>
              <w:t>, в том числе:</w:t>
            </w:r>
          </w:p>
        </w:tc>
        <w:tc>
          <w:tcPr>
            <w:tcW w:w="888" w:type="dxa"/>
            <w:shd w:val="clear" w:color="auto" w:fill="auto"/>
            <w:vAlign w:val="center"/>
          </w:tcPr>
          <w:p w14:paraId="09E34063" w14:textId="77777777" w:rsidR="00C41938" w:rsidRPr="00263C96" w:rsidRDefault="00C41938" w:rsidP="00D960CC">
            <w:pPr>
              <w:spacing w:line="276" w:lineRule="auto"/>
              <w:jc w:val="center"/>
              <w:rPr>
                <w:color w:val="000000"/>
                <w:sz w:val="20"/>
              </w:rPr>
            </w:pPr>
            <w:r w:rsidRPr="00263C96">
              <w:rPr>
                <w:color w:val="000000"/>
                <w:sz w:val="20"/>
              </w:rPr>
              <w:t>м3.</w:t>
            </w:r>
          </w:p>
        </w:tc>
        <w:tc>
          <w:tcPr>
            <w:tcW w:w="939" w:type="dxa"/>
            <w:shd w:val="clear" w:color="auto" w:fill="auto"/>
            <w:vAlign w:val="center"/>
          </w:tcPr>
          <w:p w14:paraId="6E29DEDE" w14:textId="77777777" w:rsidR="00C41938" w:rsidRPr="00AA23C1" w:rsidRDefault="00C41938" w:rsidP="00D960CC">
            <w:pPr>
              <w:jc w:val="center"/>
              <w:rPr>
                <w:color w:val="000000"/>
                <w:sz w:val="20"/>
              </w:rPr>
            </w:pPr>
            <w:r w:rsidRPr="00AA23C1">
              <w:rPr>
                <w:color w:val="000000"/>
                <w:sz w:val="20"/>
              </w:rPr>
              <w:t>9537,8</w:t>
            </w:r>
          </w:p>
        </w:tc>
        <w:tc>
          <w:tcPr>
            <w:tcW w:w="939" w:type="dxa"/>
            <w:shd w:val="clear" w:color="auto" w:fill="auto"/>
            <w:vAlign w:val="center"/>
          </w:tcPr>
          <w:p w14:paraId="5757E0BC" w14:textId="77777777" w:rsidR="00C41938" w:rsidRPr="00AA23C1" w:rsidRDefault="00C41938" w:rsidP="00D960CC">
            <w:pPr>
              <w:jc w:val="center"/>
              <w:rPr>
                <w:color w:val="000000"/>
                <w:sz w:val="20"/>
              </w:rPr>
            </w:pPr>
            <w:r w:rsidRPr="00AA23C1">
              <w:rPr>
                <w:color w:val="000000"/>
                <w:sz w:val="20"/>
              </w:rPr>
              <w:t>9539,4</w:t>
            </w:r>
          </w:p>
        </w:tc>
        <w:tc>
          <w:tcPr>
            <w:tcW w:w="939" w:type="dxa"/>
            <w:shd w:val="clear" w:color="auto" w:fill="auto"/>
            <w:vAlign w:val="center"/>
          </w:tcPr>
          <w:p w14:paraId="61557053" w14:textId="77777777" w:rsidR="00C41938" w:rsidRPr="00AA23C1" w:rsidRDefault="00C41938" w:rsidP="00D960CC">
            <w:pPr>
              <w:jc w:val="center"/>
              <w:rPr>
                <w:color w:val="000000"/>
                <w:sz w:val="20"/>
              </w:rPr>
            </w:pPr>
            <w:r w:rsidRPr="00AA23C1">
              <w:rPr>
                <w:color w:val="000000"/>
                <w:sz w:val="20"/>
              </w:rPr>
              <w:t>9570,8</w:t>
            </w:r>
          </w:p>
        </w:tc>
        <w:tc>
          <w:tcPr>
            <w:tcW w:w="939" w:type="dxa"/>
            <w:shd w:val="clear" w:color="auto" w:fill="auto"/>
            <w:vAlign w:val="center"/>
          </w:tcPr>
          <w:p w14:paraId="25C30CCD" w14:textId="77777777" w:rsidR="00C41938" w:rsidRPr="00AA23C1" w:rsidRDefault="00C41938" w:rsidP="00D960CC">
            <w:pPr>
              <w:jc w:val="center"/>
              <w:rPr>
                <w:color w:val="000000"/>
                <w:sz w:val="20"/>
              </w:rPr>
            </w:pPr>
            <w:r w:rsidRPr="00AA23C1">
              <w:rPr>
                <w:color w:val="000000"/>
                <w:sz w:val="20"/>
              </w:rPr>
              <w:t>9602,6</w:t>
            </w:r>
          </w:p>
        </w:tc>
        <w:tc>
          <w:tcPr>
            <w:tcW w:w="939" w:type="dxa"/>
            <w:shd w:val="clear" w:color="auto" w:fill="auto"/>
            <w:vAlign w:val="center"/>
          </w:tcPr>
          <w:p w14:paraId="46CED67C" w14:textId="77777777" w:rsidR="00C41938" w:rsidRPr="00AA23C1" w:rsidRDefault="00C41938" w:rsidP="00D960CC">
            <w:pPr>
              <w:jc w:val="center"/>
              <w:rPr>
                <w:color w:val="000000"/>
                <w:sz w:val="20"/>
              </w:rPr>
            </w:pPr>
            <w:r w:rsidRPr="00AA23C1">
              <w:rPr>
                <w:color w:val="000000"/>
                <w:sz w:val="20"/>
              </w:rPr>
              <w:t>9634,7</w:t>
            </w:r>
          </w:p>
        </w:tc>
        <w:tc>
          <w:tcPr>
            <w:tcW w:w="939" w:type="dxa"/>
            <w:shd w:val="clear" w:color="auto" w:fill="auto"/>
            <w:vAlign w:val="center"/>
          </w:tcPr>
          <w:p w14:paraId="08072DDD" w14:textId="77777777" w:rsidR="00C41938" w:rsidRPr="00AA23C1" w:rsidRDefault="00C41938" w:rsidP="00D960CC">
            <w:pPr>
              <w:jc w:val="center"/>
              <w:rPr>
                <w:sz w:val="20"/>
              </w:rPr>
            </w:pPr>
            <w:r w:rsidRPr="00AA23C1">
              <w:rPr>
                <w:sz w:val="20"/>
              </w:rPr>
              <w:t>9734,0</w:t>
            </w:r>
          </w:p>
        </w:tc>
      </w:tr>
      <w:tr w:rsidR="00C41938" w:rsidRPr="00263C96" w14:paraId="68310734" w14:textId="77777777" w:rsidTr="00D960CC">
        <w:trPr>
          <w:trHeight w:val="315"/>
          <w:jc w:val="center"/>
        </w:trPr>
        <w:tc>
          <w:tcPr>
            <w:tcW w:w="683" w:type="dxa"/>
            <w:shd w:val="clear" w:color="auto" w:fill="auto"/>
            <w:vAlign w:val="center"/>
          </w:tcPr>
          <w:p w14:paraId="758AC2AE" w14:textId="77777777" w:rsidR="00C41938" w:rsidRPr="00263C96" w:rsidRDefault="00C41938" w:rsidP="00D960CC">
            <w:pPr>
              <w:spacing w:line="276" w:lineRule="auto"/>
              <w:jc w:val="center"/>
              <w:rPr>
                <w:color w:val="000000"/>
                <w:sz w:val="22"/>
                <w:szCs w:val="22"/>
              </w:rPr>
            </w:pPr>
            <w:r w:rsidRPr="00263C96">
              <w:rPr>
                <w:color w:val="000000"/>
                <w:sz w:val="22"/>
                <w:szCs w:val="22"/>
              </w:rPr>
              <w:t>1.1.</w:t>
            </w:r>
          </w:p>
        </w:tc>
        <w:tc>
          <w:tcPr>
            <w:tcW w:w="2617" w:type="dxa"/>
            <w:shd w:val="clear" w:color="auto" w:fill="auto"/>
            <w:vAlign w:val="center"/>
          </w:tcPr>
          <w:p w14:paraId="675B86AB" w14:textId="77777777" w:rsidR="00C41938" w:rsidRPr="00263C96" w:rsidRDefault="00C41938" w:rsidP="00D960CC">
            <w:pPr>
              <w:spacing w:line="276" w:lineRule="auto"/>
              <w:jc w:val="center"/>
              <w:rPr>
                <w:color w:val="000000"/>
                <w:sz w:val="22"/>
                <w:szCs w:val="22"/>
              </w:rPr>
            </w:pPr>
            <w:r w:rsidRPr="00263C96">
              <w:rPr>
                <w:color w:val="000000"/>
                <w:sz w:val="22"/>
                <w:szCs w:val="22"/>
              </w:rPr>
              <w:t>Бюджетные и прочие организации</w:t>
            </w:r>
          </w:p>
        </w:tc>
        <w:tc>
          <w:tcPr>
            <w:tcW w:w="888" w:type="dxa"/>
            <w:shd w:val="clear" w:color="auto" w:fill="auto"/>
            <w:vAlign w:val="center"/>
          </w:tcPr>
          <w:p w14:paraId="3D4A38E5" w14:textId="77777777" w:rsidR="00C41938" w:rsidRPr="00263C96" w:rsidRDefault="00C41938" w:rsidP="00D960CC">
            <w:pPr>
              <w:spacing w:line="276" w:lineRule="auto"/>
              <w:jc w:val="center"/>
              <w:rPr>
                <w:color w:val="000000"/>
                <w:sz w:val="20"/>
              </w:rPr>
            </w:pPr>
            <w:r w:rsidRPr="00263C96">
              <w:rPr>
                <w:color w:val="000000"/>
                <w:sz w:val="20"/>
              </w:rPr>
              <w:t>м3.</w:t>
            </w:r>
          </w:p>
        </w:tc>
        <w:tc>
          <w:tcPr>
            <w:tcW w:w="939" w:type="dxa"/>
            <w:shd w:val="clear" w:color="auto" w:fill="auto"/>
            <w:vAlign w:val="center"/>
          </w:tcPr>
          <w:p w14:paraId="63757CCF" w14:textId="77777777" w:rsidR="00C41938" w:rsidRDefault="00C41938" w:rsidP="00D960CC">
            <w:pPr>
              <w:jc w:val="center"/>
            </w:pPr>
            <w:r w:rsidRPr="0005146B">
              <w:rPr>
                <w:color w:val="000000"/>
                <w:sz w:val="20"/>
              </w:rPr>
              <w:t>-</w:t>
            </w:r>
          </w:p>
        </w:tc>
        <w:tc>
          <w:tcPr>
            <w:tcW w:w="939" w:type="dxa"/>
            <w:shd w:val="clear" w:color="auto" w:fill="auto"/>
            <w:vAlign w:val="center"/>
          </w:tcPr>
          <w:p w14:paraId="2D420650" w14:textId="77777777" w:rsidR="00C41938" w:rsidRDefault="00C41938" w:rsidP="00D960CC">
            <w:pPr>
              <w:jc w:val="center"/>
            </w:pPr>
            <w:r w:rsidRPr="0005146B">
              <w:rPr>
                <w:color w:val="000000"/>
                <w:sz w:val="20"/>
              </w:rPr>
              <w:t>-</w:t>
            </w:r>
          </w:p>
        </w:tc>
        <w:tc>
          <w:tcPr>
            <w:tcW w:w="939" w:type="dxa"/>
            <w:shd w:val="clear" w:color="auto" w:fill="auto"/>
            <w:vAlign w:val="center"/>
          </w:tcPr>
          <w:p w14:paraId="58F9013B" w14:textId="77777777" w:rsidR="00C41938" w:rsidRDefault="00C41938" w:rsidP="00D960CC">
            <w:pPr>
              <w:jc w:val="center"/>
            </w:pPr>
            <w:r w:rsidRPr="0005146B">
              <w:rPr>
                <w:color w:val="000000"/>
                <w:sz w:val="20"/>
              </w:rPr>
              <w:t>-</w:t>
            </w:r>
          </w:p>
        </w:tc>
        <w:tc>
          <w:tcPr>
            <w:tcW w:w="939" w:type="dxa"/>
            <w:shd w:val="clear" w:color="auto" w:fill="auto"/>
            <w:vAlign w:val="center"/>
          </w:tcPr>
          <w:p w14:paraId="63B109ED" w14:textId="77777777" w:rsidR="00C41938" w:rsidRDefault="00C41938" w:rsidP="00D960CC">
            <w:pPr>
              <w:jc w:val="center"/>
            </w:pPr>
            <w:r w:rsidRPr="0005146B">
              <w:rPr>
                <w:color w:val="000000"/>
                <w:sz w:val="20"/>
              </w:rPr>
              <w:t>-</w:t>
            </w:r>
          </w:p>
        </w:tc>
        <w:tc>
          <w:tcPr>
            <w:tcW w:w="939" w:type="dxa"/>
            <w:shd w:val="clear" w:color="auto" w:fill="auto"/>
            <w:vAlign w:val="center"/>
          </w:tcPr>
          <w:p w14:paraId="19D6AC9B" w14:textId="77777777" w:rsidR="00C41938" w:rsidRDefault="00C41938" w:rsidP="00D960CC">
            <w:pPr>
              <w:jc w:val="center"/>
            </w:pPr>
            <w:r w:rsidRPr="0005146B">
              <w:rPr>
                <w:color w:val="000000"/>
                <w:sz w:val="20"/>
              </w:rPr>
              <w:t>-</w:t>
            </w:r>
          </w:p>
        </w:tc>
        <w:tc>
          <w:tcPr>
            <w:tcW w:w="939" w:type="dxa"/>
            <w:shd w:val="clear" w:color="auto" w:fill="auto"/>
            <w:vAlign w:val="center"/>
          </w:tcPr>
          <w:p w14:paraId="5BA8722D" w14:textId="77777777" w:rsidR="00C41938" w:rsidRDefault="00C41938" w:rsidP="00D960CC">
            <w:pPr>
              <w:jc w:val="center"/>
            </w:pPr>
            <w:r w:rsidRPr="0005146B">
              <w:rPr>
                <w:color w:val="000000"/>
                <w:sz w:val="20"/>
              </w:rPr>
              <w:t>-</w:t>
            </w:r>
          </w:p>
        </w:tc>
      </w:tr>
      <w:tr w:rsidR="00C41938" w:rsidRPr="00263C96" w14:paraId="74974A20" w14:textId="77777777" w:rsidTr="00D960CC">
        <w:trPr>
          <w:trHeight w:val="300"/>
          <w:jc w:val="center"/>
        </w:trPr>
        <w:tc>
          <w:tcPr>
            <w:tcW w:w="683" w:type="dxa"/>
            <w:shd w:val="clear" w:color="auto" w:fill="auto"/>
            <w:vAlign w:val="center"/>
          </w:tcPr>
          <w:p w14:paraId="3BEE5472" w14:textId="77777777" w:rsidR="00C41938" w:rsidRPr="00263C96" w:rsidRDefault="00C41938" w:rsidP="00D960CC">
            <w:pPr>
              <w:spacing w:line="276" w:lineRule="auto"/>
              <w:jc w:val="center"/>
              <w:rPr>
                <w:color w:val="000000"/>
                <w:sz w:val="22"/>
                <w:szCs w:val="22"/>
              </w:rPr>
            </w:pPr>
            <w:r>
              <w:rPr>
                <w:color w:val="000000"/>
                <w:sz w:val="22"/>
                <w:szCs w:val="22"/>
              </w:rPr>
              <w:t>1</w:t>
            </w:r>
            <w:r w:rsidRPr="00263C96">
              <w:rPr>
                <w:color w:val="000000"/>
                <w:sz w:val="22"/>
                <w:szCs w:val="22"/>
              </w:rPr>
              <w:t>.2.</w:t>
            </w:r>
          </w:p>
        </w:tc>
        <w:tc>
          <w:tcPr>
            <w:tcW w:w="2617" w:type="dxa"/>
            <w:shd w:val="clear" w:color="auto" w:fill="auto"/>
            <w:vAlign w:val="center"/>
          </w:tcPr>
          <w:p w14:paraId="412A6B3C" w14:textId="77777777" w:rsidR="00C41938" w:rsidRPr="00263C96" w:rsidRDefault="00C41938" w:rsidP="00D960CC">
            <w:pPr>
              <w:spacing w:line="276" w:lineRule="auto"/>
              <w:jc w:val="center"/>
              <w:rPr>
                <w:sz w:val="22"/>
                <w:szCs w:val="22"/>
              </w:rPr>
            </w:pPr>
            <w:r w:rsidRPr="00263C96">
              <w:rPr>
                <w:sz w:val="22"/>
                <w:szCs w:val="22"/>
              </w:rPr>
              <w:t xml:space="preserve">Население с учётом полива и скота </w:t>
            </w:r>
          </w:p>
        </w:tc>
        <w:tc>
          <w:tcPr>
            <w:tcW w:w="888" w:type="dxa"/>
            <w:shd w:val="clear" w:color="auto" w:fill="auto"/>
            <w:vAlign w:val="center"/>
          </w:tcPr>
          <w:p w14:paraId="1360C420" w14:textId="77777777" w:rsidR="00C41938" w:rsidRPr="00263C96" w:rsidRDefault="00C41938" w:rsidP="00D960CC">
            <w:pPr>
              <w:spacing w:line="276" w:lineRule="auto"/>
              <w:jc w:val="center"/>
              <w:rPr>
                <w:color w:val="000000"/>
                <w:sz w:val="20"/>
              </w:rPr>
            </w:pPr>
            <w:r w:rsidRPr="00263C96">
              <w:rPr>
                <w:color w:val="000000"/>
                <w:sz w:val="20"/>
              </w:rPr>
              <w:t>м3.</w:t>
            </w:r>
          </w:p>
        </w:tc>
        <w:tc>
          <w:tcPr>
            <w:tcW w:w="939" w:type="dxa"/>
            <w:shd w:val="clear" w:color="auto" w:fill="auto"/>
            <w:vAlign w:val="center"/>
          </w:tcPr>
          <w:p w14:paraId="0250C59D" w14:textId="77777777" w:rsidR="00C41938" w:rsidRPr="00AA23C1" w:rsidRDefault="00C41938" w:rsidP="00D960CC">
            <w:pPr>
              <w:jc w:val="center"/>
              <w:rPr>
                <w:color w:val="000000"/>
                <w:sz w:val="20"/>
              </w:rPr>
            </w:pPr>
            <w:r w:rsidRPr="00AA23C1">
              <w:rPr>
                <w:color w:val="000000"/>
                <w:sz w:val="20"/>
              </w:rPr>
              <w:t>9537,8</w:t>
            </w:r>
          </w:p>
        </w:tc>
        <w:tc>
          <w:tcPr>
            <w:tcW w:w="939" w:type="dxa"/>
            <w:shd w:val="clear" w:color="auto" w:fill="auto"/>
            <w:vAlign w:val="center"/>
          </w:tcPr>
          <w:p w14:paraId="6FB9BE2C" w14:textId="77777777" w:rsidR="00C41938" w:rsidRPr="00AA23C1" w:rsidRDefault="00C41938" w:rsidP="00D960CC">
            <w:pPr>
              <w:jc w:val="center"/>
              <w:rPr>
                <w:color w:val="000000"/>
                <w:sz w:val="20"/>
              </w:rPr>
            </w:pPr>
            <w:r w:rsidRPr="00AA23C1">
              <w:rPr>
                <w:color w:val="000000"/>
                <w:sz w:val="20"/>
              </w:rPr>
              <w:t>9539,4</w:t>
            </w:r>
          </w:p>
        </w:tc>
        <w:tc>
          <w:tcPr>
            <w:tcW w:w="939" w:type="dxa"/>
            <w:shd w:val="clear" w:color="auto" w:fill="auto"/>
            <w:vAlign w:val="center"/>
          </w:tcPr>
          <w:p w14:paraId="43C18949" w14:textId="77777777" w:rsidR="00C41938" w:rsidRPr="00AA23C1" w:rsidRDefault="00C41938" w:rsidP="00D960CC">
            <w:pPr>
              <w:jc w:val="center"/>
              <w:rPr>
                <w:color w:val="000000"/>
                <w:sz w:val="20"/>
              </w:rPr>
            </w:pPr>
            <w:r w:rsidRPr="00AA23C1">
              <w:rPr>
                <w:color w:val="000000"/>
                <w:sz w:val="20"/>
              </w:rPr>
              <w:t>9570,8</w:t>
            </w:r>
          </w:p>
        </w:tc>
        <w:tc>
          <w:tcPr>
            <w:tcW w:w="939" w:type="dxa"/>
            <w:shd w:val="clear" w:color="auto" w:fill="auto"/>
            <w:vAlign w:val="center"/>
          </w:tcPr>
          <w:p w14:paraId="72BC8444" w14:textId="77777777" w:rsidR="00C41938" w:rsidRPr="00AA23C1" w:rsidRDefault="00C41938" w:rsidP="00D960CC">
            <w:pPr>
              <w:jc w:val="center"/>
              <w:rPr>
                <w:color w:val="000000"/>
                <w:sz w:val="20"/>
              </w:rPr>
            </w:pPr>
            <w:r w:rsidRPr="00AA23C1">
              <w:rPr>
                <w:color w:val="000000"/>
                <w:sz w:val="20"/>
              </w:rPr>
              <w:t>9602,6</w:t>
            </w:r>
          </w:p>
        </w:tc>
        <w:tc>
          <w:tcPr>
            <w:tcW w:w="939" w:type="dxa"/>
            <w:shd w:val="clear" w:color="auto" w:fill="auto"/>
            <w:vAlign w:val="center"/>
          </w:tcPr>
          <w:p w14:paraId="452B213C" w14:textId="77777777" w:rsidR="00C41938" w:rsidRPr="00AA23C1" w:rsidRDefault="00C41938" w:rsidP="00D960CC">
            <w:pPr>
              <w:jc w:val="center"/>
              <w:rPr>
                <w:color w:val="000000"/>
                <w:sz w:val="20"/>
              </w:rPr>
            </w:pPr>
            <w:r w:rsidRPr="00AA23C1">
              <w:rPr>
                <w:color w:val="000000"/>
                <w:sz w:val="20"/>
              </w:rPr>
              <w:t>9634,7</w:t>
            </w:r>
          </w:p>
        </w:tc>
        <w:tc>
          <w:tcPr>
            <w:tcW w:w="939" w:type="dxa"/>
            <w:shd w:val="clear" w:color="auto" w:fill="auto"/>
            <w:vAlign w:val="center"/>
          </w:tcPr>
          <w:p w14:paraId="22A6D071" w14:textId="77777777" w:rsidR="00C41938" w:rsidRPr="00AA23C1" w:rsidRDefault="00C41938" w:rsidP="00D960CC">
            <w:pPr>
              <w:jc w:val="center"/>
              <w:rPr>
                <w:sz w:val="20"/>
              </w:rPr>
            </w:pPr>
            <w:r w:rsidRPr="00AA23C1">
              <w:rPr>
                <w:sz w:val="20"/>
              </w:rPr>
              <w:t>9734,0</w:t>
            </w:r>
          </w:p>
        </w:tc>
      </w:tr>
    </w:tbl>
    <w:p w14:paraId="6B03ADFA" w14:textId="77777777" w:rsidR="00C41938" w:rsidRDefault="00C41938" w:rsidP="00C41938">
      <w:pPr>
        <w:pStyle w:val="formattexttopleveltext"/>
        <w:spacing w:before="0" w:beforeAutospacing="0" w:after="0" w:afterAutospacing="0" w:line="276" w:lineRule="auto"/>
        <w:rPr>
          <w:b/>
          <w:bCs/>
          <w:sz w:val="22"/>
          <w:szCs w:val="22"/>
        </w:rPr>
      </w:pPr>
    </w:p>
    <w:p w14:paraId="07362F82" w14:textId="77777777" w:rsidR="00C41938" w:rsidRDefault="00C41938" w:rsidP="00C41938">
      <w:pPr>
        <w:pStyle w:val="formattexttopleveltext"/>
        <w:spacing w:before="0" w:beforeAutospacing="0" w:after="0" w:afterAutospacing="0" w:line="276" w:lineRule="auto"/>
        <w:rPr>
          <w:b/>
          <w:bCs/>
          <w:sz w:val="22"/>
          <w:szCs w:val="22"/>
        </w:rPr>
      </w:pPr>
    </w:p>
    <w:p w14:paraId="44C9400E" w14:textId="2BE7AFDC" w:rsidR="00C41938" w:rsidRPr="00263C96" w:rsidRDefault="00C41938" w:rsidP="00C41938">
      <w:pPr>
        <w:pStyle w:val="formattexttopleveltext"/>
        <w:spacing w:before="0" w:beforeAutospacing="0" w:after="0" w:afterAutospacing="0" w:line="276" w:lineRule="auto"/>
        <w:rPr>
          <w:b/>
          <w:sz w:val="22"/>
          <w:szCs w:val="22"/>
        </w:rPr>
      </w:pPr>
      <w:r w:rsidRPr="00263C96">
        <w:rPr>
          <w:b/>
          <w:bCs/>
          <w:sz w:val="22"/>
          <w:szCs w:val="22"/>
        </w:rPr>
        <w:t xml:space="preserve">Таблица  </w:t>
      </w:r>
      <w:r>
        <w:rPr>
          <w:b/>
          <w:bCs/>
          <w:sz w:val="22"/>
          <w:szCs w:val="22"/>
        </w:rPr>
        <w:t>3.12</w:t>
      </w:r>
      <w:r w:rsidRPr="00263C96">
        <w:rPr>
          <w:b/>
          <w:bCs/>
          <w:sz w:val="22"/>
          <w:szCs w:val="22"/>
        </w:rPr>
        <w:t xml:space="preserve">. Ожидаемое потребление  питьевой  воды                                              </w:t>
      </w:r>
    </w:p>
    <w:tbl>
      <w:tblPr>
        <w:tblW w:w="9935" w:type="dxa"/>
        <w:jc w:val="center"/>
        <w:tblLayout w:type="fixed"/>
        <w:tblLook w:val="04A0" w:firstRow="1" w:lastRow="0" w:firstColumn="1" w:lastColumn="0" w:noHBand="0" w:noVBand="1"/>
      </w:tblPr>
      <w:tblGrid>
        <w:gridCol w:w="2068"/>
        <w:gridCol w:w="830"/>
        <w:gridCol w:w="1013"/>
        <w:gridCol w:w="1204"/>
        <w:gridCol w:w="1064"/>
        <w:gridCol w:w="1204"/>
        <w:gridCol w:w="1276"/>
        <w:gridCol w:w="1276"/>
      </w:tblGrid>
      <w:tr w:rsidR="00C41938" w:rsidRPr="00263C96" w14:paraId="69C58276" w14:textId="77777777" w:rsidTr="00D960CC">
        <w:trPr>
          <w:trHeight w:val="315"/>
          <w:jc w:val="center"/>
        </w:trPr>
        <w:tc>
          <w:tcPr>
            <w:tcW w:w="2068" w:type="dxa"/>
            <w:vMerge w:val="restart"/>
            <w:tcBorders>
              <w:top w:val="single" w:sz="8" w:space="0" w:color="auto"/>
              <w:left w:val="single" w:sz="8" w:space="0" w:color="auto"/>
              <w:bottom w:val="single" w:sz="8" w:space="0" w:color="000000"/>
              <w:right w:val="single" w:sz="8" w:space="0" w:color="auto"/>
            </w:tcBorders>
            <w:shd w:val="clear" w:color="auto" w:fill="D9D9D9"/>
            <w:vAlign w:val="center"/>
          </w:tcPr>
          <w:p w14:paraId="77AB2AE8" w14:textId="77777777" w:rsidR="00C41938" w:rsidRPr="00263C96" w:rsidRDefault="00C41938" w:rsidP="00D960CC">
            <w:pPr>
              <w:spacing w:line="276" w:lineRule="auto"/>
              <w:jc w:val="center"/>
              <w:rPr>
                <w:color w:val="000000"/>
                <w:sz w:val="20"/>
              </w:rPr>
            </w:pPr>
            <w:r w:rsidRPr="00263C96">
              <w:rPr>
                <w:color w:val="000000"/>
                <w:sz w:val="20"/>
              </w:rPr>
              <w:t>Показатель</w:t>
            </w:r>
          </w:p>
        </w:tc>
        <w:tc>
          <w:tcPr>
            <w:tcW w:w="830" w:type="dxa"/>
            <w:vMerge w:val="restart"/>
            <w:tcBorders>
              <w:top w:val="single" w:sz="8" w:space="0" w:color="auto"/>
              <w:left w:val="single" w:sz="8" w:space="0" w:color="auto"/>
              <w:bottom w:val="single" w:sz="8" w:space="0" w:color="000000"/>
              <w:right w:val="single" w:sz="8" w:space="0" w:color="auto"/>
            </w:tcBorders>
            <w:shd w:val="clear" w:color="auto" w:fill="D9D9D9"/>
            <w:vAlign w:val="center"/>
          </w:tcPr>
          <w:p w14:paraId="7C99ED9B" w14:textId="77777777" w:rsidR="00C41938" w:rsidRPr="00263C96" w:rsidRDefault="00C41938" w:rsidP="00D960CC">
            <w:pPr>
              <w:spacing w:line="276" w:lineRule="auto"/>
              <w:jc w:val="center"/>
              <w:rPr>
                <w:color w:val="000000"/>
                <w:sz w:val="20"/>
              </w:rPr>
            </w:pPr>
            <w:r w:rsidRPr="00263C96">
              <w:rPr>
                <w:color w:val="000000"/>
                <w:sz w:val="20"/>
              </w:rPr>
              <w:t>Ед. измерения</w:t>
            </w:r>
          </w:p>
        </w:tc>
        <w:tc>
          <w:tcPr>
            <w:tcW w:w="3281" w:type="dxa"/>
            <w:gridSpan w:val="3"/>
            <w:tcBorders>
              <w:top w:val="single" w:sz="8" w:space="0" w:color="auto"/>
              <w:left w:val="nil"/>
              <w:bottom w:val="single" w:sz="8" w:space="0" w:color="auto"/>
              <w:right w:val="single" w:sz="8" w:space="0" w:color="000000"/>
            </w:tcBorders>
            <w:shd w:val="clear" w:color="auto" w:fill="D9D9D9"/>
            <w:vAlign w:val="center"/>
          </w:tcPr>
          <w:p w14:paraId="383D3FBB" w14:textId="77777777" w:rsidR="00C41938" w:rsidRPr="00263C96" w:rsidRDefault="00C41938" w:rsidP="00D960CC">
            <w:pPr>
              <w:spacing w:line="276" w:lineRule="auto"/>
              <w:jc w:val="center"/>
              <w:rPr>
                <w:color w:val="000000"/>
                <w:sz w:val="20"/>
              </w:rPr>
            </w:pPr>
            <w:r w:rsidRPr="00263C96">
              <w:rPr>
                <w:color w:val="000000"/>
                <w:sz w:val="20"/>
              </w:rPr>
              <w:t>202</w:t>
            </w:r>
            <w:r>
              <w:rPr>
                <w:color w:val="000000"/>
                <w:sz w:val="20"/>
              </w:rPr>
              <w:t>8</w:t>
            </w:r>
          </w:p>
        </w:tc>
        <w:tc>
          <w:tcPr>
            <w:tcW w:w="3756" w:type="dxa"/>
            <w:gridSpan w:val="3"/>
            <w:tcBorders>
              <w:top w:val="single" w:sz="8" w:space="0" w:color="auto"/>
              <w:left w:val="nil"/>
              <w:bottom w:val="single" w:sz="8" w:space="0" w:color="auto"/>
              <w:right w:val="single" w:sz="8" w:space="0" w:color="000000"/>
            </w:tcBorders>
            <w:shd w:val="clear" w:color="auto" w:fill="D9D9D9"/>
            <w:vAlign w:val="center"/>
          </w:tcPr>
          <w:p w14:paraId="20C2BC7B" w14:textId="77777777" w:rsidR="00C41938" w:rsidRPr="00263C96" w:rsidRDefault="00C41938" w:rsidP="00D960CC">
            <w:pPr>
              <w:spacing w:line="276" w:lineRule="auto"/>
              <w:jc w:val="center"/>
              <w:rPr>
                <w:color w:val="000000"/>
                <w:sz w:val="20"/>
              </w:rPr>
            </w:pPr>
            <w:r w:rsidRPr="00263C96">
              <w:rPr>
                <w:color w:val="000000"/>
                <w:sz w:val="20"/>
              </w:rPr>
              <w:t>2</w:t>
            </w:r>
            <w:r>
              <w:rPr>
                <w:color w:val="000000"/>
                <w:sz w:val="20"/>
              </w:rPr>
              <w:t>033</w:t>
            </w:r>
          </w:p>
        </w:tc>
      </w:tr>
      <w:tr w:rsidR="00C41938" w:rsidRPr="00263C96" w14:paraId="7E1DEB87" w14:textId="77777777" w:rsidTr="00D960CC">
        <w:trPr>
          <w:trHeight w:val="944"/>
          <w:jc w:val="center"/>
        </w:trPr>
        <w:tc>
          <w:tcPr>
            <w:tcW w:w="2068" w:type="dxa"/>
            <w:vMerge/>
            <w:tcBorders>
              <w:top w:val="single" w:sz="8" w:space="0" w:color="auto"/>
              <w:left w:val="single" w:sz="8" w:space="0" w:color="auto"/>
              <w:bottom w:val="single" w:sz="8" w:space="0" w:color="000000"/>
              <w:right w:val="single" w:sz="8" w:space="0" w:color="auto"/>
            </w:tcBorders>
            <w:shd w:val="clear" w:color="auto" w:fill="D9D9D9"/>
            <w:vAlign w:val="center"/>
          </w:tcPr>
          <w:p w14:paraId="592AE985" w14:textId="77777777" w:rsidR="00C41938" w:rsidRPr="00263C96" w:rsidRDefault="00C41938" w:rsidP="00D960CC">
            <w:pPr>
              <w:spacing w:line="276" w:lineRule="auto"/>
              <w:jc w:val="center"/>
              <w:rPr>
                <w:color w:val="000000"/>
                <w:sz w:val="20"/>
              </w:rPr>
            </w:pPr>
          </w:p>
        </w:tc>
        <w:tc>
          <w:tcPr>
            <w:tcW w:w="830" w:type="dxa"/>
            <w:vMerge/>
            <w:tcBorders>
              <w:top w:val="single" w:sz="8" w:space="0" w:color="auto"/>
              <w:left w:val="single" w:sz="8" w:space="0" w:color="auto"/>
              <w:bottom w:val="single" w:sz="8" w:space="0" w:color="000000"/>
              <w:right w:val="single" w:sz="8" w:space="0" w:color="auto"/>
            </w:tcBorders>
            <w:shd w:val="clear" w:color="auto" w:fill="D9D9D9"/>
            <w:vAlign w:val="center"/>
          </w:tcPr>
          <w:p w14:paraId="5E4D686F" w14:textId="77777777" w:rsidR="00C41938" w:rsidRPr="00263C96" w:rsidRDefault="00C41938" w:rsidP="00D960CC">
            <w:pPr>
              <w:spacing w:line="276" w:lineRule="auto"/>
              <w:jc w:val="center"/>
              <w:rPr>
                <w:color w:val="000000"/>
                <w:sz w:val="20"/>
              </w:rPr>
            </w:pPr>
          </w:p>
        </w:tc>
        <w:tc>
          <w:tcPr>
            <w:tcW w:w="1013" w:type="dxa"/>
            <w:tcBorders>
              <w:top w:val="nil"/>
              <w:left w:val="nil"/>
              <w:bottom w:val="single" w:sz="8" w:space="0" w:color="auto"/>
              <w:right w:val="single" w:sz="8" w:space="0" w:color="auto"/>
            </w:tcBorders>
            <w:shd w:val="clear" w:color="auto" w:fill="D9D9D9"/>
            <w:vAlign w:val="center"/>
          </w:tcPr>
          <w:p w14:paraId="5AAC5159" w14:textId="77777777" w:rsidR="00C41938" w:rsidRPr="00263C96" w:rsidRDefault="00C41938" w:rsidP="00D960CC">
            <w:pPr>
              <w:spacing w:line="276" w:lineRule="auto"/>
              <w:jc w:val="center"/>
              <w:rPr>
                <w:color w:val="000000"/>
                <w:sz w:val="20"/>
              </w:rPr>
            </w:pPr>
            <w:r w:rsidRPr="00263C96">
              <w:rPr>
                <w:color w:val="000000"/>
                <w:sz w:val="20"/>
              </w:rPr>
              <w:t>годовое, т.м3</w:t>
            </w:r>
          </w:p>
        </w:tc>
        <w:tc>
          <w:tcPr>
            <w:tcW w:w="1204" w:type="dxa"/>
            <w:tcBorders>
              <w:top w:val="nil"/>
              <w:left w:val="nil"/>
              <w:bottom w:val="single" w:sz="8" w:space="0" w:color="auto"/>
              <w:right w:val="single" w:sz="8" w:space="0" w:color="auto"/>
            </w:tcBorders>
            <w:shd w:val="clear" w:color="auto" w:fill="D9D9D9"/>
            <w:vAlign w:val="center"/>
          </w:tcPr>
          <w:p w14:paraId="1FB9BA2C" w14:textId="77777777" w:rsidR="00C41938" w:rsidRPr="00263C96" w:rsidRDefault="00C41938" w:rsidP="00D960CC">
            <w:pPr>
              <w:spacing w:line="276" w:lineRule="auto"/>
              <w:jc w:val="center"/>
              <w:rPr>
                <w:color w:val="000000"/>
                <w:sz w:val="20"/>
              </w:rPr>
            </w:pPr>
            <w:r w:rsidRPr="00263C96">
              <w:rPr>
                <w:color w:val="000000"/>
                <w:sz w:val="20"/>
              </w:rPr>
              <w:t>среднесуточное, м3</w:t>
            </w:r>
          </w:p>
        </w:tc>
        <w:tc>
          <w:tcPr>
            <w:tcW w:w="1064" w:type="dxa"/>
            <w:tcBorders>
              <w:top w:val="nil"/>
              <w:left w:val="nil"/>
              <w:bottom w:val="single" w:sz="8" w:space="0" w:color="auto"/>
              <w:right w:val="single" w:sz="8" w:space="0" w:color="auto"/>
            </w:tcBorders>
            <w:shd w:val="clear" w:color="auto" w:fill="D9D9D9"/>
            <w:vAlign w:val="center"/>
          </w:tcPr>
          <w:p w14:paraId="3327E09C" w14:textId="77777777" w:rsidR="00C41938" w:rsidRPr="00263C96" w:rsidRDefault="00C41938" w:rsidP="00D960CC">
            <w:pPr>
              <w:spacing w:line="276" w:lineRule="auto"/>
              <w:jc w:val="center"/>
              <w:rPr>
                <w:color w:val="000000"/>
                <w:sz w:val="20"/>
              </w:rPr>
            </w:pPr>
            <w:r w:rsidRPr="00263C96">
              <w:rPr>
                <w:color w:val="000000"/>
                <w:sz w:val="20"/>
              </w:rPr>
              <w:t>максимальное суточное, м3</w:t>
            </w:r>
          </w:p>
        </w:tc>
        <w:tc>
          <w:tcPr>
            <w:tcW w:w="1204" w:type="dxa"/>
            <w:tcBorders>
              <w:top w:val="nil"/>
              <w:left w:val="nil"/>
              <w:bottom w:val="single" w:sz="8" w:space="0" w:color="auto"/>
              <w:right w:val="single" w:sz="8" w:space="0" w:color="auto"/>
            </w:tcBorders>
            <w:shd w:val="clear" w:color="auto" w:fill="D9D9D9"/>
            <w:vAlign w:val="center"/>
          </w:tcPr>
          <w:p w14:paraId="1BE0841C" w14:textId="77777777" w:rsidR="00C41938" w:rsidRPr="00263C96" w:rsidRDefault="00C41938" w:rsidP="00D960CC">
            <w:pPr>
              <w:spacing w:line="276" w:lineRule="auto"/>
              <w:jc w:val="center"/>
              <w:rPr>
                <w:color w:val="000000"/>
                <w:sz w:val="20"/>
              </w:rPr>
            </w:pPr>
            <w:r w:rsidRPr="00263C96">
              <w:rPr>
                <w:color w:val="000000"/>
                <w:sz w:val="20"/>
              </w:rPr>
              <w:t>годовое, т.м3</w:t>
            </w:r>
          </w:p>
        </w:tc>
        <w:tc>
          <w:tcPr>
            <w:tcW w:w="1276" w:type="dxa"/>
            <w:tcBorders>
              <w:top w:val="nil"/>
              <w:left w:val="nil"/>
              <w:bottom w:val="single" w:sz="8" w:space="0" w:color="auto"/>
              <w:right w:val="single" w:sz="8" w:space="0" w:color="auto"/>
            </w:tcBorders>
            <w:shd w:val="clear" w:color="auto" w:fill="D9D9D9"/>
            <w:vAlign w:val="center"/>
          </w:tcPr>
          <w:p w14:paraId="0F38EBEF" w14:textId="77777777" w:rsidR="00C41938" w:rsidRPr="00263C96" w:rsidRDefault="00C41938" w:rsidP="00D960CC">
            <w:pPr>
              <w:spacing w:line="276" w:lineRule="auto"/>
              <w:jc w:val="center"/>
              <w:rPr>
                <w:color w:val="000000"/>
                <w:sz w:val="20"/>
              </w:rPr>
            </w:pPr>
            <w:r w:rsidRPr="00263C96">
              <w:rPr>
                <w:color w:val="000000"/>
                <w:sz w:val="20"/>
              </w:rPr>
              <w:t>среднесуточное, м3</w:t>
            </w:r>
          </w:p>
        </w:tc>
        <w:tc>
          <w:tcPr>
            <w:tcW w:w="1276" w:type="dxa"/>
            <w:tcBorders>
              <w:top w:val="nil"/>
              <w:left w:val="nil"/>
              <w:bottom w:val="single" w:sz="8" w:space="0" w:color="auto"/>
              <w:right w:val="single" w:sz="8" w:space="0" w:color="auto"/>
            </w:tcBorders>
            <w:shd w:val="clear" w:color="auto" w:fill="D9D9D9"/>
            <w:vAlign w:val="center"/>
          </w:tcPr>
          <w:p w14:paraId="15BFE76D" w14:textId="77777777" w:rsidR="00C41938" w:rsidRPr="00263C96" w:rsidRDefault="00C41938" w:rsidP="00D960CC">
            <w:pPr>
              <w:spacing w:line="276" w:lineRule="auto"/>
              <w:jc w:val="center"/>
              <w:rPr>
                <w:color w:val="000000"/>
                <w:sz w:val="20"/>
              </w:rPr>
            </w:pPr>
            <w:r w:rsidRPr="00263C96">
              <w:rPr>
                <w:color w:val="000000"/>
                <w:sz w:val="20"/>
              </w:rPr>
              <w:t>максимальное суточное, м3</w:t>
            </w:r>
          </w:p>
        </w:tc>
      </w:tr>
      <w:tr w:rsidR="00C41938" w:rsidRPr="00263C96" w14:paraId="59DF7B7F" w14:textId="77777777" w:rsidTr="00D960CC">
        <w:trPr>
          <w:trHeight w:val="795"/>
          <w:jc w:val="center"/>
        </w:trPr>
        <w:tc>
          <w:tcPr>
            <w:tcW w:w="2068" w:type="dxa"/>
            <w:tcBorders>
              <w:top w:val="nil"/>
              <w:left w:val="single" w:sz="8" w:space="0" w:color="auto"/>
              <w:bottom w:val="single" w:sz="8" w:space="0" w:color="auto"/>
              <w:right w:val="single" w:sz="8" w:space="0" w:color="auto"/>
            </w:tcBorders>
            <w:shd w:val="clear" w:color="auto" w:fill="auto"/>
            <w:vAlign w:val="center"/>
          </w:tcPr>
          <w:p w14:paraId="5CE19D51" w14:textId="77777777" w:rsidR="00C41938" w:rsidRPr="00263C96" w:rsidRDefault="00C41938" w:rsidP="00D960CC">
            <w:pPr>
              <w:spacing w:line="276" w:lineRule="auto"/>
              <w:jc w:val="center"/>
              <w:rPr>
                <w:color w:val="000000"/>
                <w:sz w:val="22"/>
                <w:szCs w:val="22"/>
              </w:rPr>
            </w:pPr>
            <w:r w:rsidRPr="00263C96">
              <w:rPr>
                <w:color w:val="000000"/>
                <w:sz w:val="22"/>
                <w:szCs w:val="22"/>
              </w:rPr>
              <w:t>Объем реализации</w:t>
            </w:r>
            <w:r>
              <w:rPr>
                <w:color w:val="000000"/>
                <w:sz w:val="22"/>
                <w:szCs w:val="22"/>
              </w:rPr>
              <w:t xml:space="preserve"> всего</w:t>
            </w:r>
            <w:r w:rsidRPr="00263C96">
              <w:rPr>
                <w:color w:val="000000"/>
                <w:sz w:val="22"/>
                <w:szCs w:val="22"/>
              </w:rPr>
              <w:t>, в том числе:</w:t>
            </w:r>
          </w:p>
        </w:tc>
        <w:tc>
          <w:tcPr>
            <w:tcW w:w="830" w:type="dxa"/>
            <w:tcBorders>
              <w:top w:val="nil"/>
              <w:left w:val="nil"/>
              <w:bottom w:val="single" w:sz="8" w:space="0" w:color="auto"/>
              <w:right w:val="single" w:sz="8" w:space="0" w:color="auto"/>
            </w:tcBorders>
            <w:shd w:val="clear" w:color="auto" w:fill="auto"/>
            <w:vAlign w:val="center"/>
          </w:tcPr>
          <w:p w14:paraId="565D0F41" w14:textId="77777777" w:rsidR="00C41938" w:rsidRPr="00263C96" w:rsidRDefault="00C41938" w:rsidP="00D960CC">
            <w:pPr>
              <w:spacing w:line="276" w:lineRule="auto"/>
              <w:jc w:val="center"/>
              <w:rPr>
                <w:color w:val="000000"/>
                <w:sz w:val="20"/>
              </w:rPr>
            </w:pPr>
            <w:r w:rsidRPr="00263C96">
              <w:rPr>
                <w:color w:val="000000"/>
                <w:sz w:val="20"/>
              </w:rPr>
              <w:t>м3.</w:t>
            </w:r>
          </w:p>
        </w:tc>
        <w:tc>
          <w:tcPr>
            <w:tcW w:w="1013" w:type="dxa"/>
            <w:tcBorders>
              <w:top w:val="nil"/>
              <w:left w:val="nil"/>
              <w:bottom w:val="single" w:sz="8" w:space="0" w:color="auto"/>
              <w:right w:val="single" w:sz="8" w:space="0" w:color="auto"/>
            </w:tcBorders>
            <w:shd w:val="clear" w:color="auto" w:fill="auto"/>
            <w:vAlign w:val="center"/>
          </w:tcPr>
          <w:p w14:paraId="4B1F20DB" w14:textId="77777777" w:rsidR="00C41938" w:rsidRDefault="00C41938" w:rsidP="00D960CC">
            <w:pPr>
              <w:jc w:val="center"/>
              <w:rPr>
                <w:color w:val="000000"/>
                <w:sz w:val="22"/>
                <w:szCs w:val="22"/>
              </w:rPr>
            </w:pPr>
            <w:r>
              <w:rPr>
                <w:color w:val="000000"/>
                <w:sz w:val="22"/>
                <w:szCs w:val="22"/>
              </w:rPr>
              <w:t>9635</w:t>
            </w:r>
          </w:p>
        </w:tc>
        <w:tc>
          <w:tcPr>
            <w:tcW w:w="1204" w:type="dxa"/>
            <w:tcBorders>
              <w:top w:val="nil"/>
              <w:left w:val="nil"/>
              <w:bottom w:val="single" w:sz="8" w:space="0" w:color="auto"/>
              <w:right w:val="single" w:sz="8" w:space="0" w:color="auto"/>
            </w:tcBorders>
            <w:shd w:val="clear" w:color="auto" w:fill="auto"/>
            <w:vAlign w:val="center"/>
          </w:tcPr>
          <w:p w14:paraId="043C4F26" w14:textId="77777777" w:rsidR="00C41938" w:rsidRDefault="00C41938" w:rsidP="00D960CC">
            <w:pPr>
              <w:jc w:val="center"/>
              <w:rPr>
                <w:color w:val="000000"/>
                <w:sz w:val="22"/>
                <w:szCs w:val="22"/>
              </w:rPr>
            </w:pPr>
            <w:r>
              <w:rPr>
                <w:color w:val="000000"/>
                <w:sz w:val="22"/>
                <w:szCs w:val="22"/>
              </w:rPr>
              <w:t>26,40</w:t>
            </w:r>
          </w:p>
        </w:tc>
        <w:tc>
          <w:tcPr>
            <w:tcW w:w="1064" w:type="dxa"/>
            <w:tcBorders>
              <w:top w:val="nil"/>
              <w:left w:val="nil"/>
              <w:bottom w:val="single" w:sz="8" w:space="0" w:color="auto"/>
              <w:right w:val="single" w:sz="8" w:space="0" w:color="auto"/>
            </w:tcBorders>
            <w:shd w:val="clear" w:color="auto" w:fill="auto"/>
            <w:vAlign w:val="center"/>
          </w:tcPr>
          <w:p w14:paraId="18B51343" w14:textId="77777777" w:rsidR="00C41938" w:rsidRDefault="00C41938" w:rsidP="00D960CC">
            <w:pPr>
              <w:jc w:val="center"/>
              <w:rPr>
                <w:color w:val="000000"/>
                <w:sz w:val="22"/>
                <w:szCs w:val="22"/>
              </w:rPr>
            </w:pPr>
            <w:r>
              <w:rPr>
                <w:color w:val="000000"/>
                <w:sz w:val="22"/>
                <w:szCs w:val="22"/>
              </w:rPr>
              <w:t>31,68</w:t>
            </w:r>
          </w:p>
        </w:tc>
        <w:tc>
          <w:tcPr>
            <w:tcW w:w="1204" w:type="dxa"/>
            <w:tcBorders>
              <w:top w:val="nil"/>
              <w:left w:val="nil"/>
              <w:bottom w:val="single" w:sz="8" w:space="0" w:color="auto"/>
              <w:right w:val="single" w:sz="8" w:space="0" w:color="auto"/>
            </w:tcBorders>
            <w:shd w:val="clear" w:color="auto" w:fill="auto"/>
            <w:vAlign w:val="center"/>
          </w:tcPr>
          <w:p w14:paraId="75B0BC7D" w14:textId="77777777" w:rsidR="00C41938" w:rsidRDefault="00C41938" w:rsidP="00D960CC">
            <w:pPr>
              <w:jc w:val="center"/>
              <w:rPr>
                <w:color w:val="000000"/>
                <w:sz w:val="20"/>
              </w:rPr>
            </w:pPr>
            <w:r>
              <w:rPr>
                <w:color w:val="000000"/>
                <w:sz w:val="20"/>
                <w:lang w:val="en-US"/>
              </w:rPr>
              <w:t>9802</w:t>
            </w:r>
          </w:p>
        </w:tc>
        <w:tc>
          <w:tcPr>
            <w:tcW w:w="1276" w:type="dxa"/>
            <w:tcBorders>
              <w:top w:val="nil"/>
              <w:left w:val="nil"/>
              <w:bottom w:val="single" w:sz="8" w:space="0" w:color="auto"/>
              <w:right w:val="single" w:sz="8" w:space="0" w:color="auto"/>
            </w:tcBorders>
            <w:shd w:val="clear" w:color="auto" w:fill="auto"/>
            <w:vAlign w:val="center"/>
          </w:tcPr>
          <w:p w14:paraId="183C0EBC" w14:textId="77777777" w:rsidR="00C41938" w:rsidRDefault="00C41938" w:rsidP="00D960CC">
            <w:pPr>
              <w:jc w:val="center"/>
              <w:rPr>
                <w:color w:val="000000"/>
                <w:sz w:val="22"/>
                <w:szCs w:val="22"/>
              </w:rPr>
            </w:pPr>
            <w:r>
              <w:rPr>
                <w:color w:val="000000"/>
                <w:sz w:val="22"/>
                <w:szCs w:val="22"/>
              </w:rPr>
              <w:t>26,85</w:t>
            </w:r>
          </w:p>
        </w:tc>
        <w:tc>
          <w:tcPr>
            <w:tcW w:w="1276" w:type="dxa"/>
            <w:tcBorders>
              <w:top w:val="nil"/>
              <w:left w:val="nil"/>
              <w:bottom w:val="single" w:sz="8" w:space="0" w:color="auto"/>
              <w:right w:val="single" w:sz="8" w:space="0" w:color="auto"/>
            </w:tcBorders>
            <w:shd w:val="clear" w:color="auto" w:fill="auto"/>
            <w:vAlign w:val="center"/>
          </w:tcPr>
          <w:p w14:paraId="530DF792" w14:textId="77777777" w:rsidR="00C41938" w:rsidRDefault="00C41938" w:rsidP="00D960CC">
            <w:pPr>
              <w:jc w:val="center"/>
              <w:rPr>
                <w:color w:val="000000"/>
                <w:sz w:val="22"/>
                <w:szCs w:val="22"/>
              </w:rPr>
            </w:pPr>
            <w:r>
              <w:rPr>
                <w:color w:val="000000"/>
                <w:sz w:val="22"/>
                <w:szCs w:val="22"/>
              </w:rPr>
              <w:t>32,23</w:t>
            </w:r>
          </w:p>
        </w:tc>
      </w:tr>
      <w:tr w:rsidR="00C41938" w:rsidRPr="00263C96" w14:paraId="52086332" w14:textId="77777777" w:rsidTr="00D960CC">
        <w:trPr>
          <w:trHeight w:val="795"/>
          <w:jc w:val="center"/>
        </w:trPr>
        <w:tc>
          <w:tcPr>
            <w:tcW w:w="2068" w:type="dxa"/>
            <w:tcBorders>
              <w:top w:val="nil"/>
              <w:left w:val="single" w:sz="8" w:space="0" w:color="auto"/>
              <w:bottom w:val="single" w:sz="8" w:space="0" w:color="auto"/>
              <w:right w:val="single" w:sz="8" w:space="0" w:color="auto"/>
            </w:tcBorders>
            <w:shd w:val="clear" w:color="auto" w:fill="auto"/>
            <w:vAlign w:val="center"/>
          </w:tcPr>
          <w:p w14:paraId="6D91A0B5" w14:textId="77777777" w:rsidR="00C41938" w:rsidRPr="00263C96" w:rsidRDefault="00C41938" w:rsidP="00D960CC">
            <w:pPr>
              <w:spacing w:line="276" w:lineRule="auto"/>
              <w:jc w:val="center"/>
              <w:rPr>
                <w:color w:val="000000"/>
                <w:sz w:val="22"/>
                <w:szCs w:val="22"/>
              </w:rPr>
            </w:pPr>
            <w:r w:rsidRPr="00263C96">
              <w:rPr>
                <w:color w:val="000000"/>
                <w:sz w:val="22"/>
                <w:szCs w:val="22"/>
              </w:rPr>
              <w:t>Бюджетные и прочие организации</w:t>
            </w:r>
          </w:p>
        </w:tc>
        <w:tc>
          <w:tcPr>
            <w:tcW w:w="830" w:type="dxa"/>
            <w:tcBorders>
              <w:top w:val="nil"/>
              <w:left w:val="nil"/>
              <w:bottom w:val="single" w:sz="8" w:space="0" w:color="auto"/>
              <w:right w:val="single" w:sz="8" w:space="0" w:color="auto"/>
            </w:tcBorders>
            <w:shd w:val="clear" w:color="auto" w:fill="auto"/>
            <w:vAlign w:val="center"/>
          </w:tcPr>
          <w:p w14:paraId="06CF3D56" w14:textId="77777777" w:rsidR="00C41938" w:rsidRPr="00263C96" w:rsidRDefault="00C41938" w:rsidP="00D960CC">
            <w:pPr>
              <w:spacing w:line="276" w:lineRule="auto"/>
              <w:jc w:val="center"/>
              <w:rPr>
                <w:color w:val="000000"/>
                <w:sz w:val="20"/>
              </w:rPr>
            </w:pPr>
            <w:r w:rsidRPr="00263C96">
              <w:rPr>
                <w:color w:val="000000"/>
                <w:sz w:val="20"/>
              </w:rPr>
              <w:t>м3.</w:t>
            </w:r>
          </w:p>
        </w:tc>
        <w:tc>
          <w:tcPr>
            <w:tcW w:w="1013" w:type="dxa"/>
            <w:tcBorders>
              <w:top w:val="nil"/>
              <w:left w:val="nil"/>
              <w:bottom w:val="single" w:sz="8" w:space="0" w:color="auto"/>
              <w:right w:val="single" w:sz="8" w:space="0" w:color="auto"/>
            </w:tcBorders>
            <w:shd w:val="clear" w:color="auto" w:fill="auto"/>
            <w:noWrap/>
            <w:vAlign w:val="center"/>
          </w:tcPr>
          <w:p w14:paraId="5770D033" w14:textId="77777777" w:rsidR="00C41938" w:rsidRDefault="00C41938" w:rsidP="00D960CC">
            <w:pPr>
              <w:jc w:val="center"/>
            </w:pPr>
            <w:r w:rsidRPr="00727EAB">
              <w:rPr>
                <w:color w:val="000000"/>
                <w:sz w:val="20"/>
              </w:rPr>
              <w:t>-</w:t>
            </w:r>
          </w:p>
        </w:tc>
        <w:tc>
          <w:tcPr>
            <w:tcW w:w="1204" w:type="dxa"/>
            <w:tcBorders>
              <w:top w:val="nil"/>
              <w:left w:val="nil"/>
              <w:bottom w:val="single" w:sz="8" w:space="0" w:color="auto"/>
              <w:right w:val="single" w:sz="8" w:space="0" w:color="auto"/>
            </w:tcBorders>
            <w:shd w:val="clear" w:color="auto" w:fill="auto"/>
            <w:vAlign w:val="center"/>
          </w:tcPr>
          <w:p w14:paraId="1DF02B11" w14:textId="77777777" w:rsidR="00C41938" w:rsidRDefault="00C41938" w:rsidP="00D960CC">
            <w:pPr>
              <w:jc w:val="center"/>
            </w:pPr>
            <w:r w:rsidRPr="00727EAB">
              <w:rPr>
                <w:color w:val="000000"/>
                <w:sz w:val="20"/>
              </w:rPr>
              <w:t>-</w:t>
            </w:r>
          </w:p>
        </w:tc>
        <w:tc>
          <w:tcPr>
            <w:tcW w:w="1064" w:type="dxa"/>
            <w:tcBorders>
              <w:top w:val="nil"/>
              <w:left w:val="nil"/>
              <w:bottom w:val="single" w:sz="8" w:space="0" w:color="auto"/>
              <w:right w:val="single" w:sz="8" w:space="0" w:color="auto"/>
            </w:tcBorders>
            <w:shd w:val="clear" w:color="auto" w:fill="auto"/>
            <w:noWrap/>
            <w:vAlign w:val="center"/>
          </w:tcPr>
          <w:p w14:paraId="21B0EC4A" w14:textId="77777777" w:rsidR="00C41938" w:rsidRDefault="00C41938" w:rsidP="00D960CC">
            <w:pPr>
              <w:jc w:val="center"/>
            </w:pPr>
            <w:r w:rsidRPr="00727EAB">
              <w:rPr>
                <w:color w:val="000000"/>
                <w:sz w:val="20"/>
              </w:rPr>
              <w:t>-</w:t>
            </w:r>
          </w:p>
        </w:tc>
        <w:tc>
          <w:tcPr>
            <w:tcW w:w="1204" w:type="dxa"/>
            <w:tcBorders>
              <w:top w:val="nil"/>
              <w:left w:val="nil"/>
              <w:bottom w:val="single" w:sz="8" w:space="0" w:color="auto"/>
              <w:right w:val="single" w:sz="8" w:space="0" w:color="auto"/>
            </w:tcBorders>
            <w:shd w:val="clear" w:color="auto" w:fill="auto"/>
            <w:noWrap/>
            <w:vAlign w:val="center"/>
          </w:tcPr>
          <w:p w14:paraId="1B65A6CE" w14:textId="77777777" w:rsidR="00C41938" w:rsidRDefault="00C41938" w:rsidP="00D960CC">
            <w:pPr>
              <w:jc w:val="center"/>
            </w:pPr>
            <w:r w:rsidRPr="00727EAB">
              <w:rPr>
                <w:color w:val="000000"/>
                <w:sz w:val="20"/>
              </w:rPr>
              <w:t>-</w:t>
            </w:r>
          </w:p>
        </w:tc>
        <w:tc>
          <w:tcPr>
            <w:tcW w:w="1276" w:type="dxa"/>
            <w:tcBorders>
              <w:top w:val="nil"/>
              <w:left w:val="nil"/>
              <w:bottom w:val="single" w:sz="8" w:space="0" w:color="auto"/>
              <w:right w:val="single" w:sz="8" w:space="0" w:color="auto"/>
            </w:tcBorders>
            <w:shd w:val="clear" w:color="auto" w:fill="auto"/>
            <w:vAlign w:val="center"/>
          </w:tcPr>
          <w:p w14:paraId="25BCF119" w14:textId="77777777" w:rsidR="00C41938" w:rsidRDefault="00C41938" w:rsidP="00D960CC">
            <w:pPr>
              <w:jc w:val="center"/>
            </w:pPr>
            <w:r w:rsidRPr="00727EAB">
              <w:rPr>
                <w:color w:val="000000"/>
                <w:sz w:val="20"/>
              </w:rPr>
              <w:t>-</w:t>
            </w:r>
          </w:p>
        </w:tc>
        <w:tc>
          <w:tcPr>
            <w:tcW w:w="1276" w:type="dxa"/>
            <w:tcBorders>
              <w:top w:val="nil"/>
              <w:left w:val="nil"/>
              <w:bottom w:val="single" w:sz="8" w:space="0" w:color="auto"/>
              <w:right w:val="single" w:sz="8" w:space="0" w:color="auto"/>
            </w:tcBorders>
            <w:shd w:val="clear" w:color="auto" w:fill="auto"/>
            <w:noWrap/>
            <w:vAlign w:val="center"/>
          </w:tcPr>
          <w:p w14:paraId="5C7A11C4" w14:textId="77777777" w:rsidR="00C41938" w:rsidRDefault="00C41938" w:rsidP="00D960CC">
            <w:pPr>
              <w:jc w:val="center"/>
            </w:pPr>
            <w:r w:rsidRPr="00727EAB">
              <w:rPr>
                <w:color w:val="000000"/>
                <w:sz w:val="20"/>
              </w:rPr>
              <w:t>-</w:t>
            </w:r>
          </w:p>
        </w:tc>
      </w:tr>
      <w:tr w:rsidR="00C41938" w:rsidRPr="00263C96" w14:paraId="54B3DBCB" w14:textId="77777777" w:rsidTr="00D960CC">
        <w:trPr>
          <w:trHeight w:val="795"/>
          <w:jc w:val="center"/>
        </w:trPr>
        <w:tc>
          <w:tcPr>
            <w:tcW w:w="2068" w:type="dxa"/>
            <w:tcBorders>
              <w:top w:val="nil"/>
              <w:left w:val="single" w:sz="8" w:space="0" w:color="auto"/>
              <w:bottom w:val="single" w:sz="8" w:space="0" w:color="auto"/>
              <w:right w:val="single" w:sz="8" w:space="0" w:color="auto"/>
            </w:tcBorders>
            <w:shd w:val="clear" w:color="auto" w:fill="auto"/>
            <w:vAlign w:val="center"/>
          </w:tcPr>
          <w:p w14:paraId="26D24A96" w14:textId="77777777" w:rsidR="00C41938" w:rsidRPr="00263C96" w:rsidRDefault="00C41938" w:rsidP="00D960CC">
            <w:pPr>
              <w:spacing w:line="276" w:lineRule="auto"/>
              <w:jc w:val="center"/>
              <w:rPr>
                <w:sz w:val="22"/>
                <w:szCs w:val="22"/>
              </w:rPr>
            </w:pPr>
            <w:r w:rsidRPr="00263C96">
              <w:rPr>
                <w:sz w:val="22"/>
                <w:szCs w:val="22"/>
              </w:rPr>
              <w:t>Население с учётом полива и скота</w:t>
            </w:r>
          </w:p>
        </w:tc>
        <w:tc>
          <w:tcPr>
            <w:tcW w:w="830" w:type="dxa"/>
            <w:tcBorders>
              <w:top w:val="nil"/>
              <w:left w:val="nil"/>
              <w:bottom w:val="single" w:sz="8" w:space="0" w:color="auto"/>
              <w:right w:val="single" w:sz="8" w:space="0" w:color="auto"/>
            </w:tcBorders>
            <w:shd w:val="clear" w:color="auto" w:fill="auto"/>
            <w:vAlign w:val="center"/>
          </w:tcPr>
          <w:p w14:paraId="6C8412AA" w14:textId="77777777" w:rsidR="00C41938" w:rsidRPr="00263C96" w:rsidRDefault="00C41938" w:rsidP="00D960CC">
            <w:pPr>
              <w:spacing w:line="276" w:lineRule="auto"/>
              <w:jc w:val="center"/>
              <w:rPr>
                <w:color w:val="000000"/>
                <w:sz w:val="20"/>
              </w:rPr>
            </w:pPr>
            <w:r w:rsidRPr="00263C96">
              <w:rPr>
                <w:color w:val="000000"/>
                <w:sz w:val="20"/>
              </w:rPr>
              <w:t>м3.</w:t>
            </w:r>
          </w:p>
        </w:tc>
        <w:tc>
          <w:tcPr>
            <w:tcW w:w="1013" w:type="dxa"/>
            <w:tcBorders>
              <w:top w:val="nil"/>
              <w:left w:val="nil"/>
              <w:bottom w:val="single" w:sz="8" w:space="0" w:color="auto"/>
              <w:right w:val="single" w:sz="8" w:space="0" w:color="auto"/>
            </w:tcBorders>
            <w:shd w:val="clear" w:color="auto" w:fill="auto"/>
            <w:noWrap/>
            <w:vAlign w:val="center"/>
          </w:tcPr>
          <w:p w14:paraId="21CCEA1D" w14:textId="77777777" w:rsidR="00C41938" w:rsidRDefault="00C41938" w:rsidP="00D960CC">
            <w:pPr>
              <w:jc w:val="center"/>
              <w:rPr>
                <w:color w:val="000000"/>
                <w:sz w:val="20"/>
              </w:rPr>
            </w:pPr>
            <w:r>
              <w:rPr>
                <w:color w:val="000000"/>
                <w:sz w:val="20"/>
              </w:rPr>
              <w:t>9635</w:t>
            </w:r>
          </w:p>
        </w:tc>
        <w:tc>
          <w:tcPr>
            <w:tcW w:w="1204" w:type="dxa"/>
            <w:tcBorders>
              <w:top w:val="nil"/>
              <w:left w:val="nil"/>
              <w:bottom w:val="single" w:sz="8" w:space="0" w:color="auto"/>
              <w:right w:val="single" w:sz="8" w:space="0" w:color="auto"/>
            </w:tcBorders>
            <w:shd w:val="clear" w:color="auto" w:fill="auto"/>
            <w:vAlign w:val="center"/>
          </w:tcPr>
          <w:p w14:paraId="4D3E12CE" w14:textId="77777777" w:rsidR="00C41938" w:rsidRDefault="00C41938" w:rsidP="00D960CC">
            <w:pPr>
              <w:jc w:val="center"/>
              <w:rPr>
                <w:color w:val="000000"/>
                <w:sz w:val="22"/>
                <w:szCs w:val="22"/>
              </w:rPr>
            </w:pPr>
            <w:r>
              <w:rPr>
                <w:color w:val="000000"/>
                <w:sz w:val="22"/>
                <w:szCs w:val="22"/>
              </w:rPr>
              <w:t>26,40</w:t>
            </w:r>
          </w:p>
        </w:tc>
        <w:tc>
          <w:tcPr>
            <w:tcW w:w="1064" w:type="dxa"/>
            <w:tcBorders>
              <w:top w:val="nil"/>
              <w:left w:val="nil"/>
              <w:bottom w:val="single" w:sz="8" w:space="0" w:color="auto"/>
              <w:right w:val="single" w:sz="8" w:space="0" w:color="auto"/>
            </w:tcBorders>
            <w:shd w:val="clear" w:color="auto" w:fill="auto"/>
            <w:noWrap/>
            <w:vAlign w:val="center"/>
          </w:tcPr>
          <w:p w14:paraId="6164527C" w14:textId="77777777" w:rsidR="00C41938" w:rsidRDefault="00C41938" w:rsidP="00D960CC">
            <w:pPr>
              <w:jc w:val="center"/>
              <w:rPr>
                <w:color w:val="000000"/>
                <w:sz w:val="22"/>
                <w:szCs w:val="22"/>
              </w:rPr>
            </w:pPr>
            <w:r>
              <w:rPr>
                <w:color w:val="000000"/>
                <w:sz w:val="22"/>
                <w:szCs w:val="22"/>
              </w:rPr>
              <w:t>31,68</w:t>
            </w:r>
          </w:p>
        </w:tc>
        <w:tc>
          <w:tcPr>
            <w:tcW w:w="1204" w:type="dxa"/>
            <w:tcBorders>
              <w:top w:val="nil"/>
              <w:left w:val="nil"/>
              <w:bottom w:val="single" w:sz="8" w:space="0" w:color="auto"/>
              <w:right w:val="single" w:sz="8" w:space="0" w:color="auto"/>
            </w:tcBorders>
            <w:shd w:val="clear" w:color="auto" w:fill="auto"/>
            <w:noWrap/>
            <w:vAlign w:val="center"/>
          </w:tcPr>
          <w:p w14:paraId="60BD3D3B" w14:textId="77777777" w:rsidR="00C41938" w:rsidRDefault="00C41938" w:rsidP="00D960CC">
            <w:pPr>
              <w:jc w:val="center"/>
              <w:rPr>
                <w:color w:val="000000"/>
                <w:sz w:val="22"/>
                <w:szCs w:val="22"/>
              </w:rPr>
            </w:pPr>
            <w:r>
              <w:rPr>
                <w:color w:val="000000"/>
                <w:sz w:val="22"/>
                <w:szCs w:val="22"/>
                <w:lang w:val="en-US"/>
              </w:rPr>
              <w:t>9802</w:t>
            </w:r>
          </w:p>
        </w:tc>
        <w:tc>
          <w:tcPr>
            <w:tcW w:w="1276" w:type="dxa"/>
            <w:tcBorders>
              <w:top w:val="nil"/>
              <w:left w:val="nil"/>
              <w:bottom w:val="single" w:sz="8" w:space="0" w:color="auto"/>
              <w:right w:val="single" w:sz="8" w:space="0" w:color="auto"/>
            </w:tcBorders>
            <w:shd w:val="clear" w:color="auto" w:fill="auto"/>
            <w:vAlign w:val="center"/>
          </w:tcPr>
          <w:p w14:paraId="56E2E6A2" w14:textId="77777777" w:rsidR="00C41938" w:rsidRDefault="00C41938" w:rsidP="00D960CC">
            <w:pPr>
              <w:jc w:val="center"/>
              <w:rPr>
                <w:color w:val="000000"/>
                <w:sz w:val="22"/>
                <w:szCs w:val="22"/>
              </w:rPr>
            </w:pPr>
            <w:r>
              <w:rPr>
                <w:color w:val="000000"/>
                <w:sz w:val="22"/>
                <w:szCs w:val="22"/>
              </w:rPr>
              <w:t>26,85</w:t>
            </w:r>
          </w:p>
        </w:tc>
        <w:tc>
          <w:tcPr>
            <w:tcW w:w="1276" w:type="dxa"/>
            <w:tcBorders>
              <w:top w:val="nil"/>
              <w:left w:val="nil"/>
              <w:bottom w:val="single" w:sz="8" w:space="0" w:color="auto"/>
              <w:right w:val="single" w:sz="8" w:space="0" w:color="auto"/>
            </w:tcBorders>
            <w:shd w:val="clear" w:color="auto" w:fill="auto"/>
            <w:noWrap/>
            <w:vAlign w:val="center"/>
          </w:tcPr>
          <w:p w14:paraId="59B6CBC3" w14:textId="77777777" w:rsidR="00C41938" w:rsidRDefault="00C41938" w:rsidP="00D960CC">
            <w:pPr>
              <w:jc w:val="center"/>
              <w:rPr>
                <w:color w:val="000000"/>
                <w:sz w:val="22"/>
                <w:szCs w:val="22"/>
              </w:rPr>
            </w:pPr>
            <w:r>
              <w:rPr>
                <w:color w:val="000000"/>
                <w:sz w:val="22"/>
                <w:szCs w:val="22"/>
              </w:rPr>
              <w:t>32,23</w:t>
            </w:r>
          </w:p>
        </w:tc>
      </w:tr>
    </w:tbl>
    <w:p w14:paraId="1303E06D" w14:textId="5E80180B" w:rsidR="00C41938" w:rsidRPr="003E5ABA" w:rsidRDefault="00C41938" w:rsidP="00C41938">
      <w:pPr>
        <w:pStyle w:val="formattexttopleveltext"/>
        <w:spacing w:line="276" w:lineRule="auto"/>
        <w:jc w:val="both"/>
        <w:rPr>
          <w:b/>
          <w:color w:val="000000"/>
        </w:rPr>
      </w:pPr>
      <w:r>
        <w:rPr>
          <w:b/>
          <w:color w:val="000000"/>
        </w:rPr>
        <w:t>3.1</w:t>
      </w:r>
      <w:r w:rsidRPr="003E5ABA">
        <w:rPr>
          <w:b/>
          <w:color w:val="000000"/>
        </w:rPr>
        <w:t>.8.Прогноз распределения расходов воды на водоснабжение по типам абонентов исходя из фактических расходов питьевой  воды с учетом данных о перспективном потреблении  питьевой воды абонентами</w:t>
      </w:r>
    </w:p>
    <w:p w14:paraId="16C57BBC" w14:textId="4622358C" w:rsidR="00C41938" w:rsidRPr="00263C96" w:rsidRDefault="00C41938" w:rsidP="00C41938">
      <w:pPr>
        <w:pStyle w:val="formattexttopleveltext"/>
        <w:spacing w:after="0" w:afterAutospacing="0" w:line="276" w:lineRule="auto"/>
        <w:rPr>
          <w:b/>
          <w:sz w:val="22"/>
          <w:szCs w:val="22"/>
        </w:rPr>
      </w:pPr>
      <w:r w:rsidRPr="00263C96">
        <w:rPr>
          <w:b/>
          <w:sz w:val="22"/>
          <w:szCs w:val="22"/>
        </w:rPr>
        <w:t xml:space="preserve">Таблица </w:t>
      </w:r>
      <w:r>
        <w:rPr>
          <w:b/>
          <w:sz w:val="22"/>
          <w:szCs w:val="22"/>
        </w:rPr>
        <w:t>3.13</w:t>
      </w:r>
      <w:r w:rsidRPr="00263C96">
        <w:rPr>
          <w:b/>
          <w:sz w:val="22"/>
          <w:szCs w:val="22"/>
        </w:rPr>
        <w:t xml:space="preserve">. Прогноз распределения расходов воды на водоснабжение по типам абонентов </w:t>
      </w:r>
    </w:p>
    <w:tbl>
      <w:tblPr>
        <w:tblW w:w="9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
        <w:gridCol w:w="2296"/>
        <w:gridCol w:w="1202"/>
        <w:gridCol w:w="939"/>
        <w:gridCol w:w="939"/>
        <w:gridCol w:w="939"/>
        <w:gridCol w:w="939"/>
        <w:gridCol w:w="939"/>
        <w:gridCol w:w="939"/>
      </w:tblGrid>
      <w:tr w:rsidR="00C41938" w:rsidRPr="00263C96" w14:paraId="2AA6BF51" w14:textId="77777777" w:rsidTr="00D960CC">
        <w:trPr>
          <w:trHeight w:val="442"/>
          <w:jc w:val="center"/>
        </w:trPr>
        <w:tc>
          <w:tcPr>
            <w:tcW w:w="595" w:type="dxa"/>
            <w:shd w:val="clear" w:color="auto" w:fill="D9D9D9"/>
            <w:vAlign w:val="center"/>
          </w:tcPr>
          <w:p w14:paraId="31288F60" w14:textId="77777777" w:rsidR="00C41938" w:rsidRPr="00263C96" w:rsidRDefault="00C41938" w:rsidP="00D960CC">
            <w:pPr>
              <w:spacing w:line="276" w:lineRule="auto"/>
              <w:jc w:val="center"/>
              <w:rPr>
                <w:bCs/>
                <w:color w:val="000000"/>
                <w:sz w:val="22"/>
                <w:szCs w:val="22"/>
              </w:rPr>
            </w:pPr>
            <w:r w:rsidRPr="00263C96">
              <w:rPr>
                <w:bCs/>
                <w:color w:val="000000"/>
                <w:sz w:val="22"/>
                <w:szCs w:val="22"/>
              </w:rPr>
              <w:t>№ п/п</w:t>
            </w:r>
          </w:p>
        </w:tc>
        <w:tc>
          <w:tcPr>
            <w:tcW w:w="2296" w:type="dxa"/>
            <w:shd w:val="clear" w:color="auto" w:fill="D9D9D9"/>
            <w:vAlign w:val="center"/>
          </w:tcPr>
          <w:p w14:paraId="7C111290" w14:textId="77777777" w:rsidR="00C41938" w:rsidRPr="00263C96" w:rsidRDefault="00C41938" w:rsidP="00D960CC">
            <w:pPr>
              <w:spacing w:line="276" w:lineRule="auto"/>
              <w:jc w:val="center"/>
              <w:rPr>
                <w:bCs/>
                <w:color w:val="000000"/>
                <w:sz w:val="22"/>
                <w:szCs w:val="22"/>
              </w:rPr>
            </w:pPr>
            <w:r w:rsidRPr="00263C96">
              <w:rPr>
                <w:bCs/>
                <w:color w:val="000000"/>
                <w:sz w:val="22"/>
                <w:szCs w:val="22"/>
              </w:rPr>
              <w:t>Показатель</w:t>
            </w:r>
          </w:p>
        </w:tc>
        <w:tc>
          <w:tcPr>
            <w:tcW w:w="1202" w:type="dxa"/>
            <w:shd w:val="clear" w:color="auto" w:fill="D9D9D9"/>
            <w:vAlign w:val="center"/>
          </w:tcPr>
          <w:p w14:paraId="36022376" w14:textId="77777777" w:rsidR="00C41938" w:rsidRPr="00263C96" w:rsidRDefault="00C41938" w:rsidP="00D960CC">
            <w:pPr>
              <w:spacing w:line="276" w:lineRule="auto"/>
              <w:jc w:val="center"/>
              <w:rPr>
                <w:bCs/>
                <w:color w:val="000000"/>
                <w:sz w:val="22"/>
                <w:szCs w:val="22"/>
              </w:rPr>
            </w:pPr>
            <w:r w:rsidRPr="00263C96">
              <w:rPr>
                <w:bCs/>
                <w:color w:val="000000"/>
                <w:sz w:val="22"/>
                <w:szCs w:val="22"/>
              </w:rPr>
              <w:t>Ед. измерения</w:t>
            </w:r>
          </w:p>
        </w:tc>
        <w:tc>
          <w:tcPr>
            <w:tcW w:w="939" w:type="dxa"/>
            <w:shd w:val="clear" w:color="auto" w:fill="D9D9D9"/>
            <w:vAlign w:val="center"/>
          </w:tcPr>
          <w:p w14:paraId="0B17372B" w14:textId="77777777" w:rsidR="00C41938" w:rsidRPr="00263C96" w:rsidRDefault="00C41938" w:rsidP="00D960CC">
            <w:pPr>
              <w:spacing w:line="276" w:lineRule="auto"/>
              <w:jc w:val="center"/>
              <w:rPr>
                <w:sz w:val="20"/>
              </w:rPr>
            </w:pPr>
            <w:r w:rsidRPr="00263C96">
              <w:rPr>
                <w:sz w:val="20"/>
              </w:rPr>
              <w:t>20</w:t>
            </w:r>
            <w:r>
              <w:rPr>
                <w:sz w:val="20"/>
              </w:rPr>
              <w:t>24</w:t>
            </w:r>
          </w:p>
        </w:tc>
        <w:tc>
          <w:tcPr>
            <w:tcW w:w="939" w:type="dxa"/>
            <w:shd w:val="clear" w:color="auto" w:fill="D9D9D9"/>
            <w:vAlign w:val="center"/>
          </w:tcPr>
          <w:p w14:paraId="14AC232C" w14:textId="77777777" w:rsidR="00C41938" w:rsidRPr="00263C96" w:rsidRDefault="00C41938" w:rsidP="00D960CC">
            <w:pPr>
              <w:spacing w:line="276" w:lineRule="auto"/>
              <w:jc w:val="center"/>
              <w:rPr>
                <w:sz w:val="20"/>
              </w:rPr>
            </w:pPr>
            <w:r w:rsidRPr="00263C96">
              <w:rPr>
                <w:sz w:val="20"/>
              </w:rPr>
              <w:t>202</w:t>
            </w:r>
            <w:r>
              <w:rPr>
                <w:sz w:val="20"/>
              </w:rPr>
              <w:t>5</w:t>
            </w:r>
          </w:p>
        </w:tc>
        <w:tc>
          <w:tcPr>
            <w:tcW w:w="939" w:type="dxa"/>
            <w:shd w:val="clear" w:color="auto" w:fill="D9D9D9"/>
            <w:vAlign w:val="center"/>
          </w:tcPr>
          <w:p w14:paraId="2ACE0B74" w14:textId="77777777" w:rsidR="00C41938" w:rsidRPr="00263C96" w:rsidRDefault="00C41938" w:rsidP="00D960CC">
            <w:pPr>
              <w:spacing w:line="276" w:lineRule="auto"/>
              <w:jc w:val="center"/>
              <w:rPr>
                <w:sz w:val="20"/>
              </w:rPr>
            </w:pPr>
            <w:r w:rsidRPr="00263C96">
              <w:rPr>
                <w:sz w:val="20"/>
              </w:rPr>
              <w:t>202</w:t>
            </w:r>
            <w:r>
              <w:rPr>
                <w:sz w:val="20"/>
              </w:rPr>
              <w:t>6</w:t>
            </w:r>
          </w:p>
        </w:tc>
        <w:tc>
          <w:tcPr>
            <w:tcW w:w="939" w:type="dxa"/>
            <w:shd w:val="clear" w:color="auto" w:fill="D9D9D9"/>
            <w:vAlign w:val="center"/>
          </w:tcPr>
          <w:p w14:paraId="3D9A2B05" w14:textId="77777777" w:rsidR="00C41938" w:rsidRPr="00263C96" w:rsidRDefault="00C41938" w:rsidP="00D960CC">
            <w:pPr>
              <w:spacing w:line="276" w:lineRule="auto"/>
              <w:jc w:val="center"/>
              <w:rPr>
                <w:sz w:val="20"/>
              </w:rPr>
            </w:pPr>
            <w:r w:rsidRPr="00263C96">
              <w:rPr>
                <w:sz w:val="20"/>
              </w:rPr>
              <w:t>202</w:t>
            </w:r>
            <w:r>
              <w:rPr>
                <w:sz w:val="20"/>
              </w:rPr>
              <w:t>7</w:t>
            </w:r>
          </w:p>
        </w:tc>
        <w:tc>
          <w:tcPr>
            <w:tcW w:w="939" w:type="dxa"/>
            <w:shd w:val="clear" w:color="auto" w:fill="D9D9D9"/>
            <w:vAlign w:val="center"/>
          </w:tcPr>
          <w:p w14:paraId="5E713C66" w14:textId="77777777" w:rsidR="00C41938" w:rsidRPr="00263C96" w:rsidRDefault="00C41938" w:rsidP="00D960CC">
            <w:pPr>
              <w:spacing w:line="276" w:lineRule="auto"/>
              <w:jc w:val="center"/>
              <w:rPr>
                <w:sz w:val="20"/>
              </w:rPr>
            </w:pPr>
            <w:r w:rsidRPr="00263C96">
              <w:rPr>
                <w:sz w:val="20"/>
              </w:rPr>
              <w:t>202</w:t>
            </w:r>
            <w:r>
              <w:rPr>
                <w:sz w:val="20"/>
              </w:rPr>
              <w:t>8</w:t>
            </w:r>
          </w:p>
        </w:tc>
        <w:tc>
          <w:tcPr>
            <w:tcW w:w="939" w:type="dxa"/>
            <w:shd w:val="clear" w:color="auto" w:fill="D9D9D9"/>
            <w:vAlign w:val="center"/>
          </w:tcPr>
          <w:p w14:paraId="3927103D" w14:textId="77777777" w:rsidR="00C41938" w:rsidRPr="00263C96" w:rsidRDefault="00C41938" w:rsidP="00D960CC">
            <w:pPr>
              <w:spacing w:line="276" w:lineRule="auto"/>
              <w:jc w:val="center"/>
              <w:rPr>
                <w:sz w:val="20"/>
              </w:rPr>
            </w:pPr>
            <w:r w:rsidRPr="00263C96">
              <w:rPr>
                <w:sz w:val="20"/>
              </w:rPr>
              <w:t>202</w:t>
            </w:r>
            <w:r>
              <w:rPr>
                <w:sz w:val="20"/>
              </w:rPr>
              <w:t>9</w:t>
            </w:r>
            <w:r w:rsidRPr="00263C96">
              <w:rPr>
                <w:sz w:val="20"/>
              </w:rPr>
              <w:t>-20</w:t>
            </w:r>
            <w:r>
              <w:rPr>
                <w:sz w:val="20"/>
              </w:rPr>
              <w:t>33</w:t>
            </w:r>
          </w:p>
        </w:tc>
      </w:tr>
      <w:tr w:rsidR="00C41938" w:rsidRPr="00263C96" w14:paraId="0093F3EA" w14:textId="77777777" w:rsidTr="00D960CC">
        <w:trPr>
          <w:trHeight w:val="300"/>
          <w:jc w:val="center"/>
        </w:trPr>
        <w:tc>
          <w:tcPr>
            <w:tcW w:w="595" w:type="dxa"/>
            <w:shd w:val="clear" w:color="auto" w:fill="auto"/>
            <w:vAlign w:val="center"/>
          </w:tcPr>
          <w:p w14:paraId="5A064105" w14:textId="77777777" w:rsidR="00C41938" w:rsidRPr="00263C96" w:rsidRDefault="00C41938" w:rsidP="00D960CC">
            <w:pPr>
              <w:spacing w:line="276" w:lineRule="auto"/>
              <w:jc w:val="center"/>
              <w:rPr>
                <w:color w:val="000000"/>
                <w:sz w:val="22"/>
                <w:szCs w:val="22"/>
              </w:rPr>
            </w:pPr>
            <w:r w:rsidRPr="00263C96">
              <w:rPr>
                <w:color w:val="000000"/>
                <w:sz w:val="22"/>
                <w:szCs w:val="22"/>
              </w:rPr>
              <w:t>1.</w:t>
            </w:r>
          </w:p>
        </w:tc>
        <w:tc>
          <w:tcPr>
            <w:tcW w:w="2296" w:type="dxa"/>
            <w:shd w:val="clear" w:color="auto" w:fill="auto"/>
            <w:vAlign w:val="center"/>
          </w:tcPr>
          <w:p w14:paraId="3CF9384E" w14:textId="77777777" w:rsidR="00C41938" w:rsidRPr="00263C96" w:rsidRDefault="00C41938" w:rsidP="00D960CC">
            <w:pPr>
              <w:spacing w:line="276" w:lineRule="auto"/>
              <w:rPr>
                <w:color w:val="000000"/>
                <w:sz w:val="22"/>
                <w:szCs w:val="22"/>
              </w:rPr>
            </w:pPr>
            <w:r w:rsidRPr="00263C96">
              <w:rPr>
                <w:color w:val="000000"/>
                <w:sz w:val="22"/>
                <w:szCs w:val="22"/>
              </w:rPr>
              <w:t>Объем реализации, в том числе:</w:t>
            </w:r>
          </w:p>
        </w:tc>
        <w:tc>
          <w:tcPr>
            <w:tcW w:w="1202" w:type="dxa"/>
            <w:shd w:val="clear" w:color="auto" w:fill="auto"/>
            <w:vAlign w:val="center"/>
          </w:tcPr>
          <w:p w14:paraId="3FF1D9DC" w14:textId="77777777" w:rsidR="00C41938" w:rsidRPr="00263C96" w:rsidRDefault="00C41938" w:rsidP="00D960CC">
            <w:pPr>
              <w:spacing w:line="276" w:lineRule="auto"/>
              <w:jc w:val="center"/>
              <w:rPr>
                <w:color w:val="000000"/>
                <w:sz w:val="20"/>
              </w:rPr>
            </w:pPr>
            <w:r w:rsidRPr="00263C96">
              <w:rPr>
                <w:color w:val="000000"/>
                <w:sz w:val="20"/>
              </w:rPr>
              <w:t>т. м3.</w:t>
            </w:r>
          </w:p>
        </w:tc>
        <w:tc>
          <w:tcPr>
            <w:tcW w:w="939" w:type="dxa"/>
            <w:shd w:val="clear" w:color="auto" w:fill="auto"/>
            <w:vAlign w:val="center"/>
          </w:tcPr>
          <w:p w14:paraId="3C3F9860" w14:textId="77777777" w:rsidR="00C41938" w:rsidRDefault="00C41938" w:rsidP="00D960CC">
            <w:pPr>
              <w:jc w:val="center"/>
              <w:rPr>
                <w:color w:val="000000"/>
                <w:sz w:val="20"/>
              </w:rPr>
            </w:pPr>
            <w:r>
              <w:rPr>
                <w:color w:val="000000"/>
                <w:sz w:val="20"/>
              </w:rPr>
              <w:t>9537,8</w:t>
            </w:r>
          </w:p>
        </w:tc>
        <w:tc>
          <w:tcPr>
            <w:tcW w:w="939" w:type="dxa"/>
            <w:shd w:val="clear" w:color="auto" w:fill="auto"/>
            <w:vAlign w:val="center"/>
          </w:tcPr>
          <w:p w14:paraId="6EC57157" w14:textId="77777777" w:rsidR="00C41938" w:rsidRDefault="00C41938" w:rsidP="00D960CC">
            <w:pPr>
              <w:jc w:val="center"/>
              <w:rPr>
                <w:color w:val="000000"/>
                <w:sz w:val="20"/>
              </w:rPr>
            </w:pPr>
            <w:r>
              <w:rPr>
                <w:color w:val="000000"/>
                <w:sz w:val="20"/>
              </w:rPr>
              <w:t>9539,4</w:t>
            </w:r>
          </w:p>
        </w:tc>
        <w:tc>
          <w:tcPr>
            <w:tcW w:w="939" w:type="dxa"/>
            <w:shd w:val="clear" w:color="auto" w:fill="auto"/>
            <w:vAlign w:val="center"/>
          </w:tcPr>
          <w:p w14:paraId="279A07F9" w14:textId="77777777" w:rsidR="00C41938" w:rsidRDefault="00C41938" w:rsidP="00D960CC">
            <w:pPr>
              <w:jc w:val="center"/>
              <w:rPr>
                <w:color w:val="000000"/>
                <w:sz w:val="20"/>
              </w:rPr>
            </w:pPr>
            <w:r>
              <w:rPr>
                <w:color w:val="000000"/>
                <w:sz w:val="20"/>
              </w:rPr>
              <w:t>9570,8</w:t>
            </w:r>
          </w:p>
        </w:tc>
        <w:tc>
          <w:tcPr>
            <w:tcW w:w="939" w:type="dxa"/>
            <w:shd w:val="clear" w:color="auto" w:fill="auto"/>
            <w:vAlign w:val="center"/>
          </w:tcPr>
          <w:p w14:paraId="5B30AE8D" w14:textId="77777777" w:rsidR="00C41938" w:rsidRDefault="00C41938" w:rsidP="00D960CC">
            <w:pPr>
              <w:jc w:val="center"/>
              <w:rPr>
                <w:color w:val="000000"/>
                <w:sz w:val="20"/>
              </w:rPr>
            </w:pPr>
            <w:r>
              <w:rPr>
                <w:color w:val="000000"/>
                <w:sz w:val="20"/>
              </w:rPr>
              <w:t>9602,6</w:t>
            </w:r>
          </w:p>
        </w:tc>
        <w:tc>
          <w:tcPr>
            <w:tcW w:w="939" w:type="dxa"/>
            <w:shd w:val="clear" w:color="auto" w:fill="auto"/>
            <w:vAlign w:val="center"/>
          </w:tcPr>
          <w:p w14:paraId="75A541EB" w14:textId="77777777" w:rsidR="00C41938" w:rsidRDefault="00C41938" w:rsidP="00D960CC">
            <w:pPr>
              <w:jc w:val="center"/>
              <w:rPr>
                <w:color w:val="000000"/>
                <w:sz w:val="20"/>
              </w:rPr>
            </w:pPr>
            <w:r>
              <w:rPr>
                <w:color w:val="000000"/>
                <w:sz w:val="20"/>
              </w:rPr>
              <w:t>9634,7</w:t>
            </w:r>
          </w:p>
        </w:tc>
        <w:tc>
          <w:tcPr>
            <w:tcW w:w="939" w:type="dxa"/>
            <w:shd w:val="clear" w:color="auto" w:fill="auto"/>
            <w:vAlign w:val="center"/>
          </w:tcPr>
          <w:p w14:paraId="5FDEC762" w14:textId="77777777" w:rsidR="00C41938" w:rsidRDefault="00C41938" w:rsidP="00D960CC">
            <w:pPr>
              <w:jc w:val="right"/>
              <w:rPr>
                <w:rFonts w:ascii="Arial" w:hAnsi="Arial" w:cs="Arial"/>
                <w:sz w:val="20"/>
              </w:rPr>
            </w:pPr>
            <w:r>
              <w:rPr>
                <w:rFonts w:ascii="Arial" w:hAnsi="Arial" w:cs="Arial"/>
                <w:sz w:val="20"/>
              </w:rPr>
              <w:t>9734,0</w:t>
            </w:r>
          </w:p>
        </w:tc>
      </w:tr>
      <w:tr w:rsidR="00C41938" w:rsidRPr="00263C96" w14:paraId="02A11001" w14:textId="77777777" w:rsidTr="00D960CC">
        <w:trPr>
          <w:trHeight w:val="521"/>
          <w:jc w:val="center"/>
        </w:trPr>
        <w:tc>
          <w:tcPr>
            <w:tcW w:w="595" w:type="dxa"/>
            <w:shd w:val="clear" w:color="auto" w:fill="auto"/>
            <w:vAlign w:val="center"/>
          </w:tcPr>
          <w:p w14:paraId="47010E68" w14:textId="77777777" w:rsidR="00C41938" w:rsidRPr="00263C96" w:rsidRDefault="00C41938" w:rsidP="00D960CC">
            <w:pPr>
              <w:spacing w:line="276" w:lineRule="auto"/>
              <w:jc w:val="center"/>
              <w:rPr>
                <w:color w:val="000000"/>
                <w:sz w:val="22"/>
                <w:szCs w:val="22"/>
              </w:rPr>
            </w:pPr>
            <w:r w:rsidRPr="00263C96">
              <w:rPr>
                <w:color w:val="000000"/>
                <w:sz w:val="22"/>
                <w:szCs w:val="22"/>
              </w:rPr>
              <w:lastRenderedPageBreak/>
              <w:t>1.1.</w:t>
            </w:r>
          </w:p>
        </w:tc>
        <w:tc>
          <w:tcPr>
            <w:tcW w:w="2296" w:type="dxa"/>
            <w:shd w:val="clear" w:color="auto" w:fill="auto"/>
            <w:vAlign w:val="center"/>
          </w:tcPr>
          <w:p w14:paraId="0E9280AE" w14:textId="77777777" w:rsidR="00C41938" w:rsidRPr="00263C96" w:rsidRDefault="00C41938" w:rsidP="00D960CC">
            <w:pPr>
              <w:spacing w:line="276" w:lineRule="auto"/>
              <w:rPr>
                <w:color w:val="000000"/>
                <w:sz w:val="22"/>
                <w:szCs w:val="22"/>
              </w:rPr>
            </w:pPr>
            <w:r w:rsidRPr="00263C96">
              <w:rPr>
                <w:color w:val="000000"/>
                <w:sz w:val="22"/>
                <w:szCs w:val="22"/>
              </w:rPr>
              <w:t>Бюджетные и прочие организации</w:t>
            </w:r>
          </w:p>
        </w:tc>
        <w:tc>
          <w:tcPr>
            <w:tcW w:w="1202" w:type="dxa"/>
            <w:shd w:val="clear" w:color="auto" w:fill="auto"/>
            <w:vAlign w:val="center"/>
          </w:tcPr>
          <w:p w14:paraId="255F4A6F" w14:textId="77777777" w:rsidR="00C41938" w:rsidRPr="00263C96" w:rsidRDefault="00C41938" w:rsidP="00D960CC">
            <w:pPr>
              <w:spacing w:line="276" w:lineRule="auto"/>
              <w:jc w:val="center"/>
              <w:rPr>
                <w:color w:val="000000"/>
                <w:sz w:val="20"/>
              </w:rPr>
            </w:pPr>
            <w:r w:rsidRPr="00263C96">
              <w:rPr>
                <w:color w:val="000000"/>
                <w:sz w:val="20"/>
              </w:rPr>
              <w:t>т. м3.</w:t>
            </w:r>
          </w:p>
        </w:tc>
        <w:tc>
          <w:tcPr>
            <w:tcW w:w="939" w:type="dxa"/>
            <w:shd w:val="clear" w:color="auto" w:fill="auto"/>
            <w:noWrap/>
            <w:vAlign w:val="center"/>
          </w:tcPr>
          <w:p w14:paraId="53B75924" w14:textId="77777777" w:rsidR="00C41938" w:rsidRDefault="00C41938" w:rsidP="00D960CC">
            <w:pPr>
              <w:jc w:val="center"/>
            </w:pPr>
            <w:r w:rsidRPr="00727EAB">
              <w:rPr>
                <w:color w:val="000000"/>
                <w:sz w:val="20"/>
              </w:rPr>
              <w:t>-</w:t>
            </w:r>
          </w:p>
        </w:tc>
        <w:tc>
          <w:tcPr>
            <w:tcW w:w="939" w:type="dxa"/>
            <w:shd w:val="clear" w:color="auto" w:fill="auto"/>
            <w:noWrap/>
            <w:vAlign w:val="center"/>
          </w:tcPr>
          <w:p w14:paraId="3BE3AB98" w14:textId="77777777" w:rsidR="00C41938" w:rsidRDefault="00C41938" w:rsidP="00D960CC">
            <w:pPr>
              <w:jc w:val="center"/>
            </w:pPr>
            <w:r w:rsidRPr="00727EAB">
              <w:rPr>
                <w:color w:val="000000"/>
                <w:sz w:val="20"/>
              </w:rPr>
              <w:t>-</w:t>
            </w:r>
          </w:p>
        </w:tc>
        <w:tc>
          <w:tcPr>
            <w:tcW w:w="939" w:type="dxa"/>
            <w:shd w:val="clear" w:color="auto" w:fill="auto"/>
            <w:noWrap/>
            <w:vAlign w:val="center"/>
          </w:tcPr>
          <w:p w14:paraId="283AC72E" w14:textId="77777777" w:rsidR="00C41938" w:rsidRDefault="00C41938" w:rsidP="00D960CC">
            <w:pPr>
              <w:jc w:val="center"/>
            </w:pPr>
            <w:r w:rsidRPr="00727EAB">
              <w:rPr>
                <w:color w:val="000000"/>
                <w:sz w:val="20"/>
              </w:rPr>
              <w:t>-</w:t>
            </w:r>
          </w:p>
        </w:tc>
        <w:tc>
          <w:tcPr>
            <w:tcW w:w="939" w:type="dxa"/>
            <w:shd w:val="clear" w:color="auto" w:fill="auto"/>
            <w:noWrap/>
            <w:vAlign w:val="center"/>
          </w:tcPr>
          <w:p w14:paraId="71F7E4D5" w14:textId="77777777" w:rsidR="00C41938" w:rsidRDefault="00C41938" w:rsidP="00D960CC">
            <w:pPr>
              <w:jc w:val="center"/>
            </w:pPr>
            <w:r w:rsidRPr="00727EAB">
              <w:rPr>
                <w:color w:val="000000"/>
                <w:sz w:val="20"/>
              </w:rPr>
              <w:t>-</w:t>
            </w:r>
          </w:p>
        </w:tc>
        <w:tc>
          <w:tcPr>
            <w:tcW w:w="939" w:type="dxa"/>
            <w:shd w:val="clear" w:color="auto" w:fill="auto"/>
            <w:noWrap/>
            <w:vAlign w:val="center"/>
          </w:tcPr>
          <w:p w14:paraId="4E12B743" w14:textId="77777777" w:rsidR="00C41938" w:rsidRDefault="00C41938" w:rsidP="00D960CC">
            <w:pPr>
              <w:jc w:val="center"/>
            </w:pPr>
            <w:r w:rsidRPr="00727EAB">
              <w:rPr>
                <w:color w:val="000000"/>
                <w:sz w:val="20"/>
              </w:rPr>
              <w:t>-</w:t>
            </w:r>
          </w:p>
        </w:tc>
        <w:tc>
          <w:tcPr>
            <w:tcW w:w="939" w:type="dxa"/>
            <w:shd w:val="clear" w:color="auto" w:fill="auto"/>
            <w:noWrap/>
            <w:vAlign w:val="center"/>
          </w:tcPr>
          <w:p w14:paraId="3F0D7728" w14:textId="77777777" w:rsidR="00C41938" w:rsidRDefault="00C41938" w:rsidP="00D960CC">
            <w:pPr>
              <w:jc w:val="center"/>
            </w:pPr>
            <w:r w:rsidRPr="00727EAB">
              <w:rPr>
                <w:color w:val="000000"/>
                <w:sz w:val="20"/>
              </w:rPr>
              <w:t>-</w:t>
            </w:r>
          </w:p>
        </w:tc>
      </w:tr>
      <w:tr w:rsidR="00C41938" w:rsidRPr="00263C96" w14:paraId="30F88828" w14:textId="77777777" w:rsidTr="00D960CC">
        <w:trPr>
          <w:trHeight w:val="500"/>
          <w:jc w:val="center"/>
        </w:trPr>
        <w:tc>
          <w:tcPr>
            <w:tcW w:w="595" w:type="dxa"/>
            <w:shd w:val="clear" w:color="auto" w:fill="auto"/>
            <w:vAlign w:val="center"/>
          </w:tcPr>
          <w:p w14:paraId="77EF9B00" w14:textId="77777777" w:rsidR="00C41938" w:rsidRPr="00263C96" w:rsidRDefault="00C41938" w:rsidP="00D960CC">
            <w:pPr>
              <w:spacing w:line="276" w:lineRule="auto"/>
              <w:jc w:val="center"/>
              <w:rPr>
                <w:color w:val="000000"/>
                <w:sz w:val="22"/>
                <w:szCs w:val="22"/>
              </w:rPr>
            </w:pPr>
            <w:r w:rsidRPr="00263C96">
              <w:rPr>
                <w:color w:val="000000"/>
                <w:sz w:val="22"/>
                <w:szCs w:val="22"/>
              </w:rPr>
              <w:t>1.2.</w:t>
            </w:r>
          </w:p>
        </w:tc>
        <w:tc>
          <w:tcPr>
            <w:tcW w:w="2296" w:type="dxa"/>
            <w:shd w:val="clear" w:color="auto" w:fill="auto"/>
            <w:vAlign w:val="center"/>
          </w:tcPr>
          <w:p w14:paraId="3E1A4863" w14:textId="77777777" w:rsidR="00C41938" w:rsidRPr="00263C96" w:rsidRDefault="00C41938" w:rsidP="00D960CC">
            <w:pPr>
              <w:spacing w:line="276" w:lineRule="auto"/>
              <w:rPr>
                <w:sz w:val="22"/>
                <w:szCs w:val="22"/>
              </w:rPr>
            </w:pPr>
            <w:r w:rsidRPr="00263C96">
              <w:rPr>
                <w:sz w:val="22"/>
                <w:szCs w:val="22"/>
              </w:rPr>
              <w:t>Население с учётом полива и скота</w:t>
            </w:r>
          </w:p>
        </w:tc>
        <w:tc>
          <w:tcPr>
            <w:tcW w:w="1202" w:type="dxa"/>
            <w:shd w:val="clear" w:color="auto" w:fill="auto"/>
            <w:vAlign w:val="center"/>
          </w:tcPr>
          <w:p w14:paraId="1157D26A" w14:textId="77777777" w:rsidR="00C41938" w:rsidRPr="00263C96" w:rsidRDefault="00C41938" w:rsidP="00D960CC">
            <w:pPr>
              <w:spacing w:line="276" w:lineRule="auto"/>
              <w:jc w:val="center"/>
              <w:rPr>
                <w:color w:val="000000"/>
                <w:sz w:val="20"/>
              </w:rPr>
            </w:pPr>
            <w:r w:rsidRPr="00263C96">
              <w:rPr>
                <w:color w:val="000000"/>
                <w:sz w:val="20"/>
              </w:rPr>
              <w:t>т. м3.</w:t>
            </w:r>
          </w:p>
        </w:tc>
        <w:tc>
          <w:tcPr>
            <w:tcW w:w="939" w:type="dxa"/>
            <w:shd w:val="clear" w:color="auto" w:fill="auto"/>
            <w:noWrap/>
            <w:vAlign w:val="center"/>
          </w:tcPr>
          <w:p w14:paraId="712FD4D1" w14:textId="77777777" w:rsidR="00C41938" w:rsidRDefault="00C41938" w:rsidP="00D960CC">
            <w:pPr>
              <w:jc w:val="center"/>
              <w:rPr>
                <w:color w:val="000000"/>
                <w:sz w:val="20"/>
              </w:rPr>
            </w:pPr>
            <w:r>
              <w:rPr>
                <w:color w:val="000000"/>
                <w:sz w:val="20"/>
              </w:rPr>
              <w:t>9537,8</w:t>
            </w:r>
          </w:p>
        </w:tc>
        <w:tc>
          <w:tcPr>
            <w:tcW w:w="939" w:type="dxa"/>
            <w:shd w:val="clear" w:color="auto" w:fill="auto"/>
            <w:noWrap/>
            <w:vAlign w:val="center"/>
          </w:tcPr>
          <w:p w14:paraId="53044B7D" w14:textId="77777777" w:rsidR="00C41938" w:rsidRDefault="00C41938" w:rsidP="00D960CC">
            <w:pPr>
              <w:jc w:val="center"/>
              <w:rPr>
                <w:color w:val="000000"/>
                <w:sz w:val="20"/>
              </w:rPr>
            </w:pPr>
            <w:r>
              <w:rPr>
                <w:color w:val="000000"/>
                <w:sz w:val="20"/>
              </w:rPr>
              <w:t>9539,4</w:t>
            </w:r>
          </w:p>
        </w:tc>
        <w:tc>
          <w:tcPr>
            <w:tcW w:w="939" w:type="dxa"/>
            <w:shd w:val="clear" w:color="auto" w:fill="auto"/>
            <w:noWrap/>
            <w:vAlign w:val="center"/>
          </w:tcPr>
          <w:p w14:paraId="66D0D419" w14:textId="77777777" w:rsidR="00C41938" w:rsidRDefault="00C41938" w:rsidP="00D960CC">
            <w:pPr>
              <w:jc w:val="center"/>
              <w:rPr>
                <w:color w:val="000000"/>
                <w:sz w:val="20"/>
              </w:rPr>
            </w:pPr>
            <w:r>
              <w:rPr>
                <w:color w:val="000000"/>
                <w:sz w:val="20"/>
              </w:rPr>
              <w:t>9570,8</w:t>
            </w:r>
          </w:p>
        </w:tc>
        <w:tc>
          <w:tcPr>
            <w:tcW w:w="939" w:type="dxa"/>
            <w:shd w:val="clear" w:color="auto" w:fill="auto"/>
            <w:noWrap/>
            <w:vAlign w:val="center"/>
          </w:tcPr>
          <w:p w14:paraId="7465AD2D" w14:textId="77777777" w:rsidR="00C41938" w:rsidRDefault="00C41938" w:rsidP="00D960CC">
            <w:pPr>
              <w:jc w:val="center"/>
              <w:rPr>
                <w:color w:val="000000"/>
                <w:sz w:val="20"/>
              </w:rPr>
            </w:pPr>
            <w:r>
              <w:rPr>
                <w:color w:val="000000"/>
                <w:sz w:val="20"/>
              </w:rPr>
              <w:t>9602,6</w:t>
            </w:r>
          </w:p>
        </w:tc>
        <w:tc>
          <w:tcPr>
            <w:tcW w:w="939" w:type="dxa"/>
            <w:shd w:val="clear" w:color="auto" w:fill="auto"/>
            <w:noWrap/>
            <w:vAlign w:val="center"/>
          </w:tcPr>
          <w:p w14:paraId="7BB19F57" w14:textId="77777777" w:rsidR="00C41938" w:rsidRDefault="00C41938" w:rsidP="00D960CC">
            <w:pPr>
              <w:jc w:val="center"/>
              <w:rPr>
                <w:color w:val="000000"/>
                <w:sz w:val="20"/>
              </w:rPr>
            </w:pPr>
            <w:r>
              <w:rPr>
                <w:color w:val="000000"/>
                <w:sz w:val="20"/>
              </w:rPr>
              <w:t>9634,7</w:t>
            </w:r>
          </w:p>
        </w:tc>
        <w:tc>
          <w:tcPr>
            <w:tcW w:w="939" w:type="dxa"/>
            <w:shd w:val="clear" w:color="auto" w:fill="auto"/>
            <w:noWrap/>
            <w:vAlign w:val="center"/>
          </w:tcPr>
          <w:p w14:paraId="683AC084" w14:textId="77777777" w:rsidR="00C41938" w:rsidRDefault="00C41938" w:rsidP="00D960CC">
            <w:pPr>
              <w:jc w:val="right"/>
              <w:rPr>
                <w:rFonts w:ascii="Arial" w:hAnsi="Arial" w:cs="Arial"/>
                <w:sz w:val="20"/>
              </w:rPr>
            </w:pPr>
            <w:r>
              <w:rPr>
                <w:rFonts w:ascii="Arial" w:hAnsi="Arial" w:cs="Arial"/>
                <w:sz w:val="20"/>
              </w:rPr>
              <w:t>9734,0</w:t>
            </w:r>
          </w:p>
        </w:tc>
      </w:tr>
    </w:tbl>
    <w:p w14:paraId="498C3834" w14:textId="592B4298" w:rsidR="00C41938" w:rsidRPr="00A27BD7" w:rsidRDefault="00C41938" w:rsidP="00C41938">
      <w:pPr>
        <w:pStyle w:val="formattexttopleveltext"/>
        <w:spacing w:line="276" w:lineRule="auto"/>
        <w:rPr>
          <w:b/>
        </w:rPr>
      </w:pPr>
      <w:r>
        <w:rPr>
          <w:b/>
          <w:sz w:val="22"/>
          <w:szCs w:val="22"/>
        </w:rPr>
        <w:t>3.1.9</w:t>
      </w:r>
      <w:r w:rsidRPr="00A27BD7">
        <w:rPr>
          <w:b/>
        </w:rPr>
        <w:t xml:space="preserve">.Сведения о планируемых потерях  питьевой воды при ее транспортировке                                                                                                                                             </w:t>
      </w:r>
      <w:r>
        <w:rPr>
          <w:b/>
        </w:rPr>
        <w:t xml:space="preserve">     </w:t>
      </w:r>
      <w:r w:rsidRPr="00A27BD7">
        <w:rPr>
          <w:b/>
        </w:rPr>
        <w:t xml:space="preserve">    </w:t>
      </w:r>
    </w:p>
    <w:p w14:paraId="2354FC48" w14:textId="73F304F6" w:rsidR="00C41938" w:rsidRPr="00263C96" w:rsidRDefault="00C41938" w:rsidP="00C41938">
      <w:pPr>
        <w:pStyle w:val="formattexttopleveltext"/>
        <w:spacing w:after="0" w:afterAutospacing="0" w:line="276" w:lineRule="auto"/>
        <w:rPr>
          <w:b/>
          <w:sz w:val="22"/>
          <w:szCs w:val="22"/>
        </w:rPr>
      </w:pPr>
      <w:r w:rsidRPr="00263C96">
        <w:rPr>
          <w:b/>
          <w:sz w:val="22"/>
          <w:szCs w:val="22"/>
        </w:rPr>
        <w:t xml:space="preserve">Таблица  </w:t>
      </w:r>
      <w:r>
        <w:rPr>
          <w:b/>
          <w:sz w:val="22"/>
          <w:szCs w:val="22"/>
        </w:rPr>
        <w:t>3.14</w:t>
      </w:r>
      <w:r w:rsidRPr="00263C96">
        <w:rPr>
          <w:b/>
          <w:sz w:val="22"/>
          <w:szCs w:val="22"/>
        </w:rPr>
        <w:t>. Планируемые потери  питьевой воды при ее транспортировке</w:t>
      </w:r>
    </w:p>
    <w:tbl>
      <w:tblPr>
        <w:tblW w:w="9798" w:type="dxa"/>
        <w:jc w:val="center"/>
        <w:tblLook w:val="0000" w:firstRow="0" w:lastRow="0" w:firstColumn="0" w:lastColumn="0" w:noHBand="0" w:noVBand="0"/>
      </w:tblPr>
      <w:tblGrid>
        <w:gridCol w:w="569"/>
        <w:gridCol w:w="2293"/>
        <w:gridCol w:w="1202"/>
        <w:gridCol w:w="931"/>
        <w:gridCol w:w="931"/>
        <w:gridCol w:w="931"/>
        <w:gridCol w:w="931"/>
        <w:gridCol w:w="931"/>
        <w:gridCol w:w="1079"/>
      </w:tblGrid>
      <w:tr w:rsidR="00C41938" w:rsidRPr="00263C96" w14:paraId="37306154" w14:textId="77777777" w:rsidTr="00D960CC">
        <w:trPr>
          <w:trHeight w:val="630"/>
          <w:jc w:val="center"/>
        </w:trPr>
        <w:tc>
          <w:tcPr>
            <w:tcW w:w="569" w:type="dxa"/>
            <w:tcBorders>
              <w:top w:val="single" w:sz="4" w:space="0" w:color="auto"/>
              <w:left w:val="single" w:sz="4" w:space="0" w:color="auto"/>
              <w:bottom w:val="single" w:sz="4" w:space="0" w:color="auto"/>
              <w:right w:val="single" w:sz="4" w:space="0" w:color="auto"/>
            </w:tcBorders>
            <w:shd w:val="clear" w:color="auto" w:fill="D9D9D9"/>
            <w:vAlign w:val="center"/>
          </w:tcPr>
          <w:p w14:paraId="0E5F2462" w14:textId="77777777" w:rsidR="00C41938" w:rsidRPr="00263C96" w:rsidRDefault="00C41938" w:rsidP="00D960CC">
            <w:pPr>
              <w:spacing w:line="276" w:lineRule="auto"/>
              <w:jc w:val="center"/>
              <w:rPr>
                <w:bCs/>
                <w:color w:val="000000"/>
                <w:sz w:val="22"/>
                <w:szCs w:val="22"/>
              </w:rPr>
            </w:pPr>
            <w:r w:rsidRPr="00263C96">
              <w:rPr>
                <w:bCs/>
                <w:color w:val="000000"/>
                <w:sz w:val="22"/>
                <w:szCs w:val="22"/>
              </w:rPr>
              <w:t>№ п/п</w:t>
            </w:r>
          </w:p>
        </w:tc>
        <w:tc>
          <w:tcPr>
            <w:tcW w:w="2293" w:type="dxa"/>
            <w:tcBorders>
              <w:top w:val="single" w:sz="4" w:space="0" w:color="auto"/>
              <w:left w:val="nil"/>
              <w:bottom w:val="single" w:sz="4" w:space="0" w:color="auto"/>
              <w:right w:val="single" w:sz="4" w:space="0" w:color="auto"/>
            </w:tcBorders>
            <w:shd w:val="clear" w:color="auto" w:fill="D9D9D9"/>
            <w:vAlign w:val="center"/>
          </w:tcPr>
          <w:p w14:paraId="73038F5A" w14:textId="77777777" w:rsidR="00C41938" w:rsidRPr="00263C96" w:rsidRDefault="00C41938" w:rsidP="00D960CC">
            <w:pPr>
              <w:spacing w:line="276" w:lineRule="auto"/>
              <w:jc w:val="center"/>
              <w:rPr>
                <w:bCs/>
                <w:color w:val="000000"/>
                <w:sz w:val="22"/>
                <w:szCs w:val="22"/>
              </w:rPr>
            </w:pPr>
            <w:r w:rsidRPr="00263C96">
              <w:rPr>
                <w:bCs/>
                <w:color w:val="000000"/>
                <w:sz w:val="22"/>
                <w:szCs w:val="22"/>
              </w:rPr>
              <w:t>Показатель</w:t>
            </w:r>
          </w:p>
        </w:tc>
        <w:tc>
          <w:tcPr>
            <w:tcW w:w="1202" w:type="dxa"/>
            <w:tcBorders>
              <w:top w:val="single" w:sz="4" w:space="0" w:color="auto"/>
              <w:left w:val="nil"/>
              <w:bottom w:val="single" w:sz="4" w:space="0" w:color="auto"/>
              <w:right w:val="single" w:sz="4" w:space="0" w:color="auto"/>
            </w:tcBorders>
            <w:shd w:val="clear" w:color="auto" w:fill="D9D9D9"/>
            <w:vAlign w:val="center"/>
          </w:tcPr>
          <w:p w14:paraId="6A9F6209" w14:textId="77777777" w:rsidR="00C41938" w:rsidRPr="00263C96" w:rsidRDefault="00C41938" w:rsidP="00D960CC">
            <w:pPr>
              <w:spacing w:line="276" w:lineRule="auto"/>
              <w:jc w:val="center"/>
              <w:rPr>
                <w:bCs/>
                <w:color w:val="000000"/>
                <w:sz w:val="22"/>
                <w:szCs w:val="22"/>
              </w:rPr>
            </w:pPr>
            <w:r w:rsidRPr="00263C96">
              <w:rPr>
                <w:bCs/>
                <w:color w:val="000000"/>
                <w:sz w:val="22"/>
                <w:szCs w:val="22"/>
              </w:rPr>
              <w:t>Ед. измерения</w:t>
            </w:r>
          </w:p>
        </w:tc>
        <w:tc>
          <w:tcPr>
            <w:tcW w:w="931" w:type="dxa"/>
            <w:tcBorders>
              <w:top w:val="single" w:sz="4" w:space="0" w:color="auto"/>
              <w:left w:val="nil"/>
              <w:bottom w:val="single" w:sz="4" w:space="0" w:color="auto"/>
              <w:right w:val="single" w:sz="4" w:space="0" w:color="auto"/>
            </w:tcBorders>
            <w:shd w:val="clear" w:color="auto" w:fill="D9D9D9"/>
            <w:vAlign w:val="center"/>
          </w:tcPr>
          <w:p w14:paraId="7F80D44C" w14:textId="77777777" w:rsidR="00C41938" w:rsidRPr="00263C96" w:rsidRDefault="00C41938" w:rsidP="00D960CC">
            <w:pPr>
              <w:spacing w:line="276" w:lineRule="auto"/>
              <w:jc w:val="center"/>
              <w:rPr>
                <w:sz w:val="20"/>
              </w:rPr>
            </w:pPr>
            <w:r w:rsidRPr="00263C96">
              <w:rPr>
                <w:sz w:val="20"/>
              </w:rPr>
              <w:t>20</w:t>
            </w:r>
            <w:r>
              <w:rPr>
                <w:sz w:val="20"/>
              </w:rPr>
              <w:t>24</w:t>
            </w:r>
          </w:p>
        </w:tc>
        <w:tc>
          <w:tcPr>
            <w:tcW w:w="931" w:type="dxa"/>
            <w:tcBorders>
              <w:top w:val="single" w:sz="4" w:space="0" w:color="auto"/>
              <w:left w:val="nil"/>
              <w:bottom w:val="single" w:sz="4" w:space="0" w:color="auto"/>
              <w:right w:val="single" w:sz="4" w:space="0" w:color="auto"/>
            </w:tcBorders>
            <w:shd w:val="clear" w:color="auto" w:fill="D9D9D9"/>
            <w:vAlign w:val="center"/>
          </w:tcPr>
          <w:p w14:paraId="0C5D706F" w14:textId="77777777" w:rsidR="00C41938" w:rsidRPr="00263C96" w:rsidRDefault="00C41938" w:rsidP="00D960CC">
            <w:pPr>
              <w:spacing w:line="276" w:lineRule="auto"/>
              <w:jc w:val="center"/>
              <w:rPr>
                <w:sz w:val="20"/>
              </w:rPr>
            </w:pPr>
            <w:r w:rsidRPr="00263C96">
              <w:rPr>
                <w:sz w:val="20"/>
              </w:rPr>
              <w:t>202</w:t>
            </w:r>
            <w:r>
              <w:rPr>
                <w:sz w:val="20"/>
              </w:rPr>
              <w:t>5</w:t>
            </w:r>
          </w:p>
        </w:tc>
        <w:tc>
          <w:tcPr>
            <w:tcW w:w="931" w:type="dxa"/>
            <w:tcBorders>
              <w:top w:val="single" w:sz="4" w:space="0" w:color="auto"/>
              <w:left w:val="nil"/>
              <w:bottom w:val="single" w:sz="4" w:space="0" w:color="auto"/>
              <w:right w:val="single" w:sz="4" w:space="0" w:color="auto"/>
            </w:tcBorders>
            <w:shd w:val="clear" w:color="auto" w:fill="D9D9D9"/>
            <w:vAlign w:val="center"/>
          </w:tcPr>
          <w:p w14:paraId="77AEF982" w14:textId="77777777" w:rsidR="00C41938" w:rsidRPr="00263C96" w:rsidRDefault="00C41938" w:rsidP="00D960CC">
            <w:pPr>
              <w:spacing w:line="276" w:lineRule="auto"/>
              <w:jc w:val="center"/>
              <w:rPr>
                <w:sz w:val="20"/>
              </w:rPr>
            </w:pPr>
            <w:r w:rsidRPr="00263C96">
              <w:rPr>
                <w:sz w:val="20"/>
              </w:rPr>
              <w:t>202</w:t>
            </w:r>
            <w:r>
              <w:rPr>
                <w:sz w:val="20"/>
              </w:rPr>
              <w:t>6</w:t>
            </w:r>
          </w:p>
        </w:tc>
        <w:tc>
          <w:tcPr>
            <w:tcW w:w="931" w:type="dxa"/>
            <w:tcBorders>
              <w:top w:val="single" w:sz="4" w:space="0" w:color="auto"/>
              <w:left w:val="nil"/>
              <w:bottom w:val="single" w:sz="4" w:space="0" w:color="auto"/>
              <w:right w:val="single" w:sz="4" w:space="0" w:color="auto"/>
            </w:tcBorders>
            <w:shd w:val="clear" w:color="auto" w:fill="D9D9D9"/>
            <w:vAlign w:val="center"/>
          </w:tcPr>
          <w:p w14:paraId="0EA6F05B" w14:textId="77777777" w:rsidR="00C41938" w:rsidRPr="00263C96" w:rsidRDefault="00C41938" w:rsidP="00D960CC">
            <w:pPr>
              <w:spacing w:line="276" w:lineRule="auto"/>
              <w:jc w:val="center"/>
              <w:rPr>
                <w:sz w:val="20"/>
              </w:rPr>
            </w:pPr>
            <w:r w:rsidRPr="00263C96">
              <w:rPr>
                <w:sz w:val="20"/>
              </w:rPr>
              <w:t>202</w:t>
            </w:r>
            <w:r>
              <w:rPr>
                <w:sz w:val="20"/>
              </w:rPr>
              <w:t>7</w:t>
            </w:r>
          </w:p>
        </w:tc>
        <w:tc>
          <w:tcPr>
            <w:tcW w:w="931" w:type="dxa"/>
            <w:tcBorders>
              <w:top w:val="single" w:sz="4" w:space="0" w:color="auto"/>
              <w:left w:val="nil"/>
              <w:bottom w:val="single" w:sz="4" w:space="0" w:color="auto"/>
              <w:right w:val="single" w:sz="4" w:space="0" w:color="auto"/>
            </w:tcBorders>
            <w:shd w:val="clear" w:color="auto" w:fill="D9D9D9"/>
            <w:vAlign w:val="center"/>
          </w:tcPr>
          <w:p w14:paraId="355F9DEA" w14:textId="77777777" w:rsidR="00C41938" w:rsidRPr="00263C96" w:rsidRDefault="00C41938" w:rsidP="00D960CC">
            <w:pPr>
              <w:spacing w:line="276" w:lineRule="auto"/>
              <w:jc w:val="center"/>
              <w:rPr>
                <w:sz w:val="20"/>
              </w:rPr>
            </w:pPr>
            <w:r w:rsidRPr="00263C96">
              <w:rPr>
                <w:sz w:val="20"/>
              </w:rPr>
              <w:t>202</w:t>
            </w:r>
            <w:r>
              <w:rPr>
                <w:sz w:val="20"/>
              </w:rPr>
              <w:t>8</w:t>
            </w:r>
          </w:p>
        </w:tc>
        <w:tc>
          <w:tcPr>
            <w:tcW w:w="1079" w:type="dxa"/>
            <w:tcBorders>
              <w:top w:val="single" w:sz="4" w:space="0" w:color="auto"/>
              <w:left w:val="nil"/>
              <w:bottom w:val="single" w:sz="4" w:space="0" w:color="auto"/>
              <w:right w:val="single" w:sz="4" w:space="0" w:color="auto"/>
            </w:tcBorders>
            <w:shd w:val="clear" w:color="auto" w:fill="D9D9D9"/>
            <w:vAlign w:val="center"/>
          </w:tcPr>
          <w:p w14:paraId="3039DF18" w14:textId="77777777" w:rsidR="00C41938" w:rsidRPr="00263C96" w:rsidRDefault="00C41938" w:rsidP="00D960CC">
            <w:pPr>
              <w:spacing w:line="276" w:lineRule="auto"/>
              <w:jc w:val="center"/>
              <w:rPr>
                <w:sz w:val="20"/>
              </w:rPr>
            </w:pPr>
            <w:r w:rsidRPr="00263C96">
              <w:rPr>
                <w:sz w:val="20"/>
              </w:rPr>
              <w:t>202</w:t>
            </w:r>
            <w:r>
              <w:rPr>
                <w:sz w:val="20"/>
              </w:rPr>
              <w:t>9</w:t>
            </w:r>
            <w:r w:rsidRPr="00263C96">
              <w:rPr>
                <w:sz w:val="20"/>
              </w:rPr>
              <w:t>-20</w:t>
            </w:r>
            <w:r>
              <w:rPr>
                <w:sz w:val="20"/>
              </w:rPr>
              <w:t>33</w:t>
            </w:r>
          </w:p>
        </w:tc>
      </w:tr>
      <w:tr w:rsidR="00C41938" w:rsidRPr="00263C96" w14:paraId="2CDA5FD5" w14:textId="77777777" w:rsidTr="00D960CC">
        <w:trPr>
          <w:trHeight w:val="630"/>
          <w:jc w:val="center"/>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tcPr>
          <w:p w14:paraId="5612A38A" w14:textId="77777777" w:rsidR="00C41938" w:rsidRPr="00263C96" w:rsidRDefault="00C41938" w:rsidP="00D960CC">
            <w:pPr>
              <w:spacing w:line="276" w:lineRule="auto"/>
              <w:jc w:val="center"/>
              <w:rPr>
                <w:color w:val="000000"/>
                <w:sz w:val="22"/>
                <w:szCs w:val="22"/>
              </w:rPr>
            </w:pPr>
            <w:r w:rsidRPr="00263C96">
              <w:rPr>
                <w:color w:val="000000"/>
                <w:sz w:val="22"/>
                <w:szCs w:val="22"/>
              </w:rPr>
              <w:t>1</w:t>
            </w:r>
          </w:p>
        </w:tc>
        <w:tc>
          <w:tcPr>
            <w:tcW w:w="2293" w:type="dxa"/>
            <w:tcBorders>
              <w:top w:val="single" w:sz="4" w:space="0" w:color="auto"/>
              <w:left w:val="nil"/>
              <w:bottom w:val="single" w:sz="4" w:space="0" w:color="auto"/>
              <w:right w:val="single" w:sz="4" w:space="0" w:color="auto"/>
            </w:tcBorders>
            <w:shd w:val="clear" w:color="auto" w:fill="auto"/>
            <w:vAlign w:val="center"/>
          </w:tcPr>
          <w:p w14:paraId="2418BEAD" w14:textId="77777777" w:rsidR="00C41938" w:rsidRPr="00263C96" w:rsidRDefault="00C41938" w:rsidP="00D960CC">
            <w:pPr>
              <w:spacing w:line="276" w:lineRule="auto"/>
              <w:rPr>
                <w:color w:val="000000"/>
                <w:sz w:val="22"/>
                <w:szCs w:val="22"/>
              </w:rPr>
            </w:pPr>
            <w:r w:rsidRPr="00263C96">
              <w:rPr>
                <w:color w:val="000000"/>
                <w:sz w:val="22"/>
                <w:szCs w:val="22"/>
              </w:rPr>
              <w:t xml:space="preserve">Годовой объем </w:t>
            </w:r>
            <w:proofErr w:type="spellStart"/>
            <w:r w:rsidRPr="00263C96">
              <w:rPr>
                <w:color w:val="000000"/>
                <w:sz w:val="22"/>
                <w:szCs w:val="22"/>
              </w:rPr>
              <w:t>подьема</w:t>
            </w:r>
            <w:proofErr w:type="spellEnd"/>
            <w:r w:rsidRPr="00263C96">
              <w:rPr>
                <w:color w:val="000000"/>
                <w:sz w:val="22"/>
                <w:szCs w:val="22"/>
              </w:rPr>
              <w:t xml:space="preserve"> воды, т.м3</w:t>
            </w:r>
          </w:p>
        </w:tc>
        <w:tc>
          <w:tcPr>
            <w:tcW w:w="1202" w:type="dxa"/>
            <w:tcBorders>
              <w:top w:val="single" w:sz="4" w:space="0" w:color="auto"/>
              <w:left w:val="nil"/>
              <w:bottom w:val="single" w:sz="4" w:space="0" w:color="auto"/>
              <w:right w:val="single" w:sz="4" w:space="0" w:color="auto"/>
            </w:tcBorders>
            <w:shd w:val="clear" w:color="auto" w:fill="auto"/>
            <w:vAlign w:val="center"/>
          </w:tcPr>
          <w:p w14:paraId="6457A8A5" w14:textId="77777777" w:rsidR="00C41938" w:rsidRPr="00263C96" w:rsidRDefault="00C41938" w:rsidP="00D960CC">
            <w:pPr>
              <w:spacing w:line="276" w:lineRule="auto"/>
              <w:jc w:val="center"/>
              <w:rPr>
                <w:color w:val="000000"/>
                <w:sz w:val="22"/>
                <w:szCs w:val="22"/>
              </w:rPr>
            </w:pPr>
            <w:r w:rsidRPr="00263C96">
              <w:rPr>
                <w:color w:val="000000"/>
                <w:sz w:val="22"/>
                <w:szCs w:val="22"/>
              </w:rPr>
              <w:t>т. м3.</w:t>
            </w:r>
          </w:p>
        </w:tc>
        <w:tc>
          <w:tcPr>
            <w:tcW w:w="931" w:type="dxa"/>
            <w:tcBorders>
              <w:top w:val="single" w:sz="4" w:space="0" w:color="auto"/>
              <w:left w:val="nil"/>
              <w:bottom w:val="single" w:sz="4" w:space="0" w:color="auto"/>
              <w:right w:val="single" w:sz="4" w:space="0" w:color="auto"/>
            </w:tcBorders>
            <w:shd w:val="clear" w:color="auto" w:fill="auto"/>
            <w:vAlign w:val="center"/>
          </w:tcPr>
          <w:p w14:paraId="11EDABD1" w14:textId="77777777" w:rsidR="00C41938" w:rsidRDefault="00C41938" w:rsidP="00D960CC">
            <w:pPr>
              <w:jc w:val="center"/>
              <w:rPr>
                <w:color w:val="000000"/>
                <w:sz w:val="20"/>
              </w:rPr>
            </w:pPr>
            <w:r>
              <w:rPr>
                <w:color w:val="000000"/>
                <w:sz w:val="20"/>
              </w:rPr>
              <w:t>10125,7</w:t>
            </w:r>
          </w:p>
        </w:tc>
        <w:tc>
          <w:tcPr>
            <w:tcW w:w="931" w:type="dxa"/>
            <w:tcBorders>
              <w:top w:val="single" w:sz="4" w:space="0" w:color="auto"/>
              <w:left w:val="nil"/>
              <w:bottom w:val="single" w:sz="4" w:space="0" w:color="auto"/>
              <w:right w:val="single" w:sz="4" w:space="0" w:color="auto"/>
            </w:tcBorders>
            <w:shd w:val="clear" w:color="auto" w:fill="auto"/>
            <w:vAlign w:val="center"/>
          </w:tcPr>
          <w:p w14:paraId="65E53DA6" w14:textId="77777777" w:rsidR="00C41938" w:rsidRDefault="00C41938" w:rsidP="00D960CC">
            <w:pPr>
              <w:jc w:val="center"/>
              <w:rPr>
                <w:color w:val="000000"/>
                <w:sz w:val="20"/>
              </w:rPr>
            </w:pPr>
            <w:r>
              <w:rPr>
                <w:color w:val="000000"/>
                <w:sz w:val="20"/>
              </w:rPr>
              <w:t>10125,6</w:t>
            </w:r>
          </w:p>
        </w:tc>
        <w:tc>
          <w:tcPr>
            <w:tcW w:w="931" w:type="dxa"/>
            <w:tcBorders>
              <w:top w:val="single" w:sz="4" w:space="0" w:color="auto"/>
              <w:left w:val="nil"/>
              <w:bottom w:val="single" w:sz="4" w:space="0" w:color="auto"/>
              <w:right w:val="single" w:sz="4" w:space="0" w:color="auto"/>
            </w:tcBorders>
            <w:shd w:val="clear" w:color="auto" w:fill="auto"/>
            <w:vAlign w:val="center"/>
          </w:tcPr>
          <w:p w14:paraId="267B0982" w14:textId="77777777" w:rsidR="00C41938" w:rsidRDefault="00C41938" w:rsidP="00D960CC">
            <w:pPr>
              <w:jc w:val="center"/>
              <w:rPr>
                <w:color w:val="000000"/>
                <w:sz w:val="20"/>
              </w:rPr>
            </w:pPr>
            <w:r>
              <w:rPr>
                <w:color w:val="000000"/>
                <w:sz w:val="20"/>
              </w:rPr>
              <w:t>10157,1</w:t>
            </w:r>
          </w:p>
        </w:tc>
        <w:tc>
          <w:tcPr>
            <w:tcW w:w="931" w:type="dxa"/>
            <w:tcBorders>
              <w:top w:val="single" w:sz="4" w:space="0" w:color="auto"/>
              <w:left w:val="nil"/>
              <w:bottom w:val="single" w:sz="4" w:space="0" w:color="auto"/>
              <w:right w:val="single" w:sz="4" w:space="0" w:color="auto"/>
            </w:tcBorders>
            <w:shd w:val="clear" w:color="auto" w:fill="auto"/>
            <w:vAlign w:val="center"/>
          </w:tcPr>
          <w:p w14:paraId="592891E6" w14:textId="77777777" w:rsidR="00C41938" w:rsidRDefault="00C41938" w:rsidP="00D960CC">
            <w:pPr>
              <w:jc w:val="center"/>
              <w:rPr>
                <w:color w:val="000000"/>
                <w:sz w:val="20"/>
              </w:rPr>
            </w:pPr>
            <w:r>
              <w:rPr>
                <w:color w:val="000000"/>
                <w:sz w:val="20"/>
              </w:rPr>
              <w:t>10189,1</w:t>
            </w:r>
          </w:p>
        </w:tc>
        <w:tc>
          <w:tcPr>
            <w:tcW w:w="931" w:type="dxa"/>
            <w:tcBorders>
              <w:top w:val="single" w:sz="4" w:space="0" w:color="auto"/>
              <w:left w:val="nil"/>
              <w:bottom w:val="single" w:sz="4" w:space="0" w:color="auto"/>
              <w:right w:val="single" w:sz="4" w:space="0" w:color="auto"/>
            </w:tcBorders>
            <w:shd w:val="clear" w:color="auto" w:fill="auto"/>
            <w:vAlign w:val="center"/>
          </w:tcPr>
          <w:p w14:paraId="0471FDF3" w14:textId="77777777" w:rsidR="00C41938" w:rsidRDefault="00C41938" w:rsidP="00D960CC">
            <w:pPr>
              <w:jc w:val="center"/>
              <w:rPr>
                <w:color w:val="000000"/>
                <w:sz w:val="20"/>
              </w:rPr>
            </w:pPr>
            <w:r>
              <w:rPr>
                <w:color w:val="000000"/>
                <w:sz w:val="20"/>
              </w:rPr>
              <w:t>10221,4</w:t>
            </w:r>
          </w:p>
        </w:tc>
        <w:tc>
          <w:tcPr>
            <w:tcW w:w="1079" w:type="dxa"/>
            <w:tcBorders>
              <w:top w:val="single" w:sz="4" w:space="0" w:color="auto"/>
              <w:left w:val="nil"/>
              <w:bottom w:val="single" w:sz="4" w:space="0" w:color="auto"/>
              <w:right w:val="single" w:sz="4" w:space="0" w:color="auto"/>
            </w:tcBorders>
            <w:shd w:val="clear" w:color="auto" w:fill="auto"/>
            <w:vAlign w:val="center"/>
          </w:tcPr>
          <w:p w14:paraId="2427FB24" w14:textId="77777777" w:rsidR="00C41938" w:rsidRDefault="00C41938" w:rsidP="00D960CC">
            <w:pPr>
              <w:jc w:val="center"/>
              <w:rPr>
                <w:color w:val="000000"/>
                <w:sz w:val="20"/>
              </w:rPr>
            </w:pPr>
            <w:r>
              <w:rPr>
                <w:color w:val="000000"/>
                <w:sz w:val="20"/>
              </w:rPr>
              <w:t>10277,0</w:t>
            </w:r>
          </w:p>
        </w:tc>
      </w:tr>
      <w:tr w:rsidR="00C41938" w:rsidRPr="00263C96" w14:paraId="5430CEA5" w14:textId="77777777" w:rsidTr="00D960CC">
        <w:trPr>
          <w:trHeight w:val="630"/>
          <w:jc w:val="center"/>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tcPr>
          <w:p w14:paraId="509B3A5B" w14:textId="77777777" w:rsidR="00C41938" w:rsidRPr="00263C96" w:rsidRDefault="00C41938" w:rsidP="00D960CC">
            <w:pPr>
              <w:spacing w:line="276" w:lineRule="auto"/>
              <w:jc w:val="center"/>
              <w:rPr>
                <w:color w:val="000000"/>
                <w:sz w:val="22"/>
                <w:szCs w:val="22"/>
              </w:rPr>
            </w:pPr>
            <w:r w:rsidRPr="00263C96">
              <w:rPr>
                <w:color w:val="000000"/>
                <w:sz w:val="22"/>
                <w:szCs w:val="22"/>
              </w:rPr>
              <w:t>2</w:t>
            </w:r>
          </w:p>
        </w:tc>
        <w:tc>
          <w:tcPr>
            <w:tcW w:w="2293" w:type="dxa"/>
            <w:tcBorders>
              <w:top w:val="single" w:sz="4" w:space="0" w:color="auto"/>
              <w:left w:val="nil"/>
              <w:bottom w:val="single" w:sz="4" w:space="0" w:color="auto"/>
              <w:right w:val="single" w:sz="4" w:space="0" w:color="auto"/>
            </w:tcBorders>
            <w:shd w:val="clear" w:color="auto" w:fill="auto"/>
            <w:vAlign w:val="center"/>
          </w:tcPr>
          <w:p w14:paraId="6E1A95F0" w14:textId="77777777" w:rsidR="00C41938" w:rsidRPr="00263C96" w:rsidRDefault="00C41938" w:rsidP="00D960CC">
            <w:pPr>
              <w:spacing w:line="276" w:lineRule="auto"/>
              <w:rPr>
                <w:color w:val="000000"/>
                <w:sz w:val="22"/>
                <w:szCs w:val="22"/>
              </w:rPr>
            </w:pPr>
            <w:r w:rsidRPr="00263C96">
              <w:rPr>
                <w:color w:val="000000"/>
                <w:sz w:val="22"/>
                <w:szCs w:val="22"/>
              </w:rPr>
              <w:t>Технологические и аварийные потери</w:t>
            </w:r>
          </w:p>
        </w:tc>
        <w:tc>
          <w:tcPr>
            <w:tcW w:w="1202" w:type="dxa"/>
            <w:tcBorders>
              <w:top w:val="single" w:sz="4" w:space="0" w:color="auto"/>
              <w:left w:val="nil"/>
              <w:bottom w:val="single" w:sz="4" w:space="0" w:color="auto"/>
              <w:right w:val="single" w:sz="4" w:space="0" w:color="auto"/>
            </w:tcBorders>
            <w:shd w:val="clear" w:color="auto" w:fill="auto"/>
            <w:vAlign w:val="center"/>
          </w:tcPr>
          <w:p w14:paraId="0CF71313" w14:textId="77777777" w:rsidR="00C41938" w:rsidRPr="00263C96" w:rsidRDefault="00C41938" w:rsidP="00D960CC">
            <w:pPr>
              <w:spacing w:line="276" w:lineRule="auto"/>
              <w:jc w:val="center"/>
              <w:rPr>
                <w:color w:val="000000"/>
                <w:sz w:val="22"/>
                <w:szCs w:val="22"/>
              </w:rPr>
            </w:pPr>
            <w:r w:rsidRPr="00263C96">
              <w:rPr>
                <w:color w:val="000000"/>
                <w:sz w:val="22"/>
                <w:szCs w:val="22"/>
              </w:rPr>
              <w:t>т. м3.</w:t>
            </w:r>
          </w:p>
        </w:tc>
        <w:tc>
          <w:tcPr>
            <w:tcW w:w="931" w:type="dxa"/>
            <w:tcBorders>
              <w:top w:val="single" w:sz="4" w:space="0" w:color="auto"/>
              <w:left w:val="nil"/>
              <w:bottom w:val="single" w:sz="4" w:space="0" w:color="auto"/>
              <w:right w:val="single" w:sz="4" w:space="0" w:color="auto"/>
            </w:tcBorders>
            <w:shd w:val="clear" w:color="auto" w:fill="auto"/>
            <w:vAlign w:val="center"/>
          </w:tcPr>
          <w:p w14:paraId="7DA36F2E" w14:textId="77777777" w:rsidR="00C41938" w:rsidRDefault="00C41938" w:rsidP="00D960CC">
            <w:pPr>
              <w:jc w:val="center"/>
              <w:rPr>
                <w:color w:val="000000"/>
                <w:sz w:val="20"/>
              </w:rPr>
            </w:pPr>
            <w:r>
              <w:rPr>
                <w:color w:val="000000"/>
                <w:sz w:val="20"/>
              </w:rPr>
              <w:t>587,8</w:t>
            </w:r>
          </w:p>
        </w:tc>
        <w:tc>
          <w:tcPr>
            <w:tcW w:w="931" w:type="dxa"/>
            <w:tcBorders>
              <w:top w:val="single" w:sz="4" w:space="0" w:color="auto"/>
              <w:left w:val="nil"/>
              <w:bottom w:val="single" w:sz="4" w:space="0" w:color="auto"/>
              <w:right w:val="single" w:sz="4" w:space="0" w:color="auto"/>
            </w:tcBorders>
            <w:shd w:val="clear" w:color="auto" w:fill="auto"/>
            <w:vAlign w:val="center"/>
          </w:tcPr>
          <w:p w14:paraId="01ED2928" w14:textId="77777777" w:rsidR="00C41938" w:rsidRDefault="00C41938" w:rsidP="00D960CC">
            <w:pPr>
              <w:jc w:val="center"/>
              <w:rPr>
                <w:color w:val="000000"/>
                <w:sz w:val="20"/>
              </w:rPr>
            </w:pPr>
            <w:r>
              <w:rPr>
                <w:color w:val="000000"/>
                <w:sz w:val="20"/>
              </w:rPr>
              <w:t>586,2</w:t>
            </w:r>
          </w:p>
        </w:tc>
        <w:tc>
          <w:tcPr>
            <w:tcW w:w="931" w:type="dxa"/>
            <w:tcBorders>
              <w:top w:val="single" w:sz="4" w:space="0" w:color="auto"/>
              <w:left w:val="nil"/>
              <w:bottom w:val="single" w:sz="4" w:space="0" w:color="auto"/>
              <w:right w:val="single" w:sz="4" w:space="0" w:color="auto"/>
            </w:tcBorders>
            <w:shd w:val="clear" w:color="auto" w:fill="auto"/>
            <w:vAlign w:val="center"/>
          </w:tcPr>
          <w:p w14:paraId="02509750" w14:textId="77777777" w:rsidR="00C41938" w:rsidRDefault="00C41938" w:rsidP="00D960CC">
            <w:pPr>
              <w:jc w:val="center"/>
              <w:rPr>
                <w:color w:val="000000"/>
                <w:sz w:val="20"/>
              </w:rPr>
            </w:pPr>
            <w:r>
              <w:rPr>
                <w:color w:val="000000"/>
                <w:sz w:val="20"/>
              </w:rPr>
              <w:t>586,3</w:t>
            </w:r>
          </w:p>
        </w:tc>
        <w:tc>
          <w:tcPr>
            <w:tcW w:w="931" w:type="dxa"/>
            <w:tcBorders>
              <w:top w:val="single" w:sz="4" w:space="0" w:color="auto"/>
              <w:left w:val="nil"/>
              <w:bottom w:val="single" w:sz="4" w:space="0" w:color="auto"/>
              <w:right w:val="single" w:sz="4" w:space="0" w:color="auto"/>
            </w:tcBorders>
            <w:shd w:val="clear" w:color="auto" w:fill="auto"/>
            <w:vAlign w:val="center"/>
          </w:tcPr>
          <w:p w14:paraId="68C978E2" w14:textId="77777777" w:rsidR="00C41938" w:rsidRDefault="00C41938" w:rsidP="00D960CC">
            <w:pPr>
              <w:jc w:val="center"/>
              <w:rPr>
                <w:color w:val="000000"/>
                <w:sz w:val="20"/>
              </w:rPr>
            </w:pPr>
            <w:r>
              <w:rPr>
                <w:color w:val="000000"/>
                <w:sz w:val="20"/>
              </w:rPr>
              <w:t>586,5</w:t>
            </w:r>
          </w:p>
        </w:tc>
        <w:tc>
          <w:tcPr>
            <w:tcW w:w="931" w:type="dxa"/>
            <w:tcBorders>
              <w:top w:val="single" w:sz="4" w:space="0" w:color="auto"/>
              <w:left w:val="nil"/>
              <w:bottom w:val="single" w:sz="4" w:space="0" w:color="auto"/>
              <w:right w:val="single" w:sz="4" w:space="0" w:color="auto"/>
            </w:tcBorders>
            <w:shd w:val="clear" w:color="auto" w:fill="auto"/>
            <w:vAlign w:val="center"/>
          </w:tcPr>
          <w:p w14:paraId="142F5602" w14:textId="77777777" w:rsidR="00C41938" w:rsidRDefault="00C41938" w:rsidP="00D960CC">
            <w:pPr>
              <w:jc w:val="center"/>
              <w:rPr>
                <w:color w:val="000000"/>
                <w:sz w:val="20"/>
              </w:rPr>
            </w:pPr>
            <w:r>
              <w:rPr>
                <w:color w:val="000000"/>
                <w:sz w:val="20"/>
              </w:rPr>
              <w:t>586,7</w:t>
            </w:r>
          </w:p>
        </w:tc>
        <w:tc>
          <w:tcPr>
            <w:tcW w:w="1079" w:type="dxa"/>
            <w:tcBorders>
              <w:top w:val="single" w:sz="4" w:space="0" w:color="auto"/>
              <w:left w:val="nil"/>
              <w:bottom w:val="single" w:sz="4" w:space="0" w:color="auto"/>
              <w:right w:val="single" w:sz="4" w:space="0" w:color="auto"/>
            </w:tcBorders>
            <w:shd w:val="clear" w:color="auto" w:fill="auto"/>
            <w:vAlign w:val="center"/>
          </w:tcPr>
          <w:p w14:paraId="770349BD" w14:textId="77777777" w:rsidR="00C41938" w:rsidRDefault="00C41938" w:rsidP="00D960CC">
            <w:pPr>
              <w:jc w:val="center"/>
              <w:rPr>
                <w:color w:val="000000"/>
                <w:sz w:val="20"/>
              </w:rPr>
            </w:pPr>
            <w:r>
              <w:rPr>
                <w:color w:val="000000"/>
                <w:sz w:val="20"/>
              </w:rPr>
              <w:t>587,4</w:t>
            </w:r>
          </w:p>
        </w:tc>
      </w:tr>
      <w:tr w:rsidR="00C41938" w:rsidRPr="00263C96" w14:paraId="2EDF08F1" w14:textId="77777777" w:rsidTr="00D960CC">
        <w:trPr>
          <w:trHeight w:val="449"/>
          <w:jc w:val="center"/>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tcPr>
          <w:p w14:paraId="6F747ADD" w14:textId="77777777" w:rsidR="00C41938" w:rsidRPr="00263C96" w:rsidRDefault="00C41938" w:rsidP="00D960CC">
            <w:pPr>
              <w:spacing w:line="276" w:lineRule="auto"/>
              <w:jc w:val="center"/>
              <w:rPr>
                <w:color w:val="000000"/>
                <w:sz w:val="22"/>
                <w:szCs w:val="22"/>
              </w:rPr>
            </w:pPr>
            <w:r w:rsidRPr="00263C96">
              <w:rPr>
                <w:color w:val="000000"/>
                <w:sz w:val="22"/>
                <w:szCs w:val="22"/>
              </w:rPr>
              <w:t>3</w:t>
            </w:r>
          </w:p>
        </w:tc>
        <w:tc>
          <w:tcPr>
            <w:tcW w:w="2293" w:type="dxa"/>
            <w:tcBorders>
              <w:top w:val="single" w:sz="4" w:space="0" w:color="auto"/>
              <w:left w:val="nil"/>
              <w:bottom w:val="single" w:sz="4" w:space="0" w:color="auto"/>
              <w:right w:val="single" w:sz="4" w:space="0" w:color="auto"/>
            </w:tcBorders>
            <w:shd w:val="clear" w:color="auto" w:fill="auto"/>
            <w:vAlign w:val="center"/>
          </w:tcPr>
          <w:p w14:paraId="629A51D7" w14:textId="77777777" w:rsidR="00C41938" w:rsidRPr="00263C96" w:rsidRDefault="00C41938" w:rsidP="00D960CC">
            <w:pPr>
              <w:spacing w:line="276" w:lineRule="auto"/>
              <w:rPr>
                <w:color w:val="000000"/>
                <w:sz w:val="22"/>
                <w:szCs w:val="22"/>
              </w:rPr>
            </w:pPr>
            <w:r w:rsidRPr="00263C96">
              <w:rPr>
                <w:color w:val="000000"/>
                <w:sz w:val="22"/>
                <w:szCs w:val="22"/>
              </w:rPr>
              <w:t>Собственные нужды</w:t>
            </w:r>
          </w:p>
        </w:tc>
        <w:tc>
          <w:tcPr>
            <w:tcW w:w="1202" w:type="dxa"/>
            <w:tcBorders>
              <w:top w:val="single" w:sz="4" w:space="0" w:color="auto"/>
              <w:left w:val="nil"/>
              <w:bottom w:val="single" w:sz="4" w:space="0" w:color="auto"/>
              <w:right w:val="single" w:sz="4" w:space="0" w:color="auto"/>
            </w:tcBorders>
            <w:shd w:val="clear" w:color="auto" w:fill="auto"/>
            <w:vAlign w:val="center"/>
          </w:tcPr>
          <w:p w14:paraId="55429220" w14:textId="77777777" w:rsidR="00C41938" w:rsidRPr="00263C96" w:rsidRDefault="00C41938" w:rsidP="00D960CC">
            <w:pPr>
              <w:spacing w:line="276" w:lineRule="auto"/>
              <w:jc w:val="center"/>
              <w:rPr>
                <w:color w:val="000000"/>
                <w:sz w:val="22"/>
                <w:szCs w:val="22"/>
              </w:rPr>
            </w:pPr>
            <w:r w:rsidRPr="00263C96">
              <w:rPr>
                <w:color w:val="000000"/>
                <w:sz w:val="22"/>
                <w:szCs w:val="22"/>
              </w:rPr>
              <w:t>т. м3.</w:t>
            </w:r>
          </w:p>
        </w:tc>
        <w:tc>
          <w:tcPr>
            <w:tcW w:w="931" w:type="dxa"/>
            <w:tcBorders>
              <w:top w:val="single" w:sz="4" w:space="0" w:color="auto"/>
              <w:left w:val="nil"/>
              <w:bottom w:val="single" w:sz="4" w:space="0" w:color="auto"/>
              <w:right w:val="single" w:sz="4" w:space="0" w:color="auto"/>
            </w:tcBorders>
            <w:shd w:val="clear" w:color="auto" w:fill="auto"/>
            <w:vAlign w:val="center"/>
          </w:tcPr>
          <w:p w14:paraId="75ECBA7A" w14:textId="77777777" w:rsidR="00C41938" w:rsidRPr="00D5620D" w:rsidRDefault="00C41938" w:rsidP="00D960CC">
            <w:pPr>
              <w:jc w:val="center"/>
              <w:rPr>
                <w:color w:val="000000"/>
                <w:sz w:val="20"/>
              </w:rPr>
            </w:pPr>
            <w:r w:rsidRPr="00D5620D">
              <w:rPr>
                <w:color w:val="000000"/>
                <w:sz w:val="20"/>
              </w:rPr>
              <w:t>-</w:t>
            </w:r>
          </w:p>
        </w:tc>
        <w:tc>
          <w:tcPr>
            <w:tcW w:w="931" w:type="dxa"/>
            <w:tcBorders>
              <w:top w:val="single" w:sz="4" w:space="0" w:color="auto"/>
              <w:left w:val="nil"/>
              <w:bottom w:val="single" w:sz="4" w:space="0" w:color="auto"/>
              <w:right w:val="single" w:sz="4" w:space="0" w:color="auto"/>
            </w:tcBorders>
            <w:shd w:val="clear" w:color="auto" w:fill="auto"/>
            <w:vAlign w:val="center"/>
          </w:tcPr>
          <w:p w14:paraId="15BAC6E5" w14:textId="77777777" w:rsidR="00C41938" w:rsidRPr="00D5620D" w:rsidRDefault="00C41938" w:rsidP="00D960CC">
            <w:pPr>
              <w:jc w:val="center"/>
              <w:rPr>
                <w:color w:val="000000"/>
                <w:sz w:val="20"/>
              </w:rPr>
            </w:pPr>
            <w:r w:rsidRPr="00D5620D">
              <w:rPr>
                <w:color w:val="000000"/>
                <w:sz w:val="20"/>
              </w:rPr>
              <w:t>-</w:t>
            </w:r>
          </w:p>
        </w:tc>
        <w:tc>
          <w:tcPr>
            <w:tcW w:w="931" w:type="dxa"/>
            <w:tcBorders>
              <w:top w:val="single" w:sz="4" w:space="0" w:color="auto"/>
              <w:left w:val="nil"/>
              <w:bottom w:val="single" w:sz="4" w:space="0" w:color="auto"/>
              <w:right w:val="single" w:sz="4" w:space="0" w:color="auto"/>
            </w:tcBorders>
            <w:shd w:val="clear" w:color="auto" w:fill="auto"/>
            <w:vAlign w:val="center"/>
          </w:tcPr>
          <w:p w14:paraId="396CFA50" w14:textId="77777777" w:rsidR="00C41938" w:rsidRPr="00D5620D" w:rsidRDefault="00C41938" w:rsidP="00D960CC">
            <w:pPr>
              <w:jc w:val="center"/>
              <w:rPr>
                <w:color w:val="000000"/>
                <w:sz w:val="20"/>
              </w:rPr>
            </w:pPr>
            <w:r w:rsidRPr="00D5620D">
              <w:rPr>
                <w:color w:val="000000"/>
                <w:sz w:val="20"/>
              </w:rPr>
              <w:t>-</w:t>
            </w:r>
          </w:p>
        </w:tc>
        <w:tc>
          <w:tcPr>
            <w:tcW w:w="931" w:type="dxa"/>
            <w:tcBorders>
              <w:top w:val="single" w:sz="4" w:space="0" w:color="auto"/>
              <w:left w:val="nil"/>
              <w:bottom w:val="single" w:sz="4" w:space="0" w:color="auto"/>
              <w:right w:val="single" w:sz="4" w:space="0" w:color="auto"/>
            </w:tcBorders>
            <w:shd w:val="clear" w:color="auto" w:fill="auto"/>
            <w:vAlign w:val="center"/>
          </w:tcPr>
          <w:p w14:paraId="24CB8E9B" w14:textId="77777777" w:rsidR="00C41938" w:rsidRPr="00D5620D" w:rsidRDefault="00C41938" w:rsidP="00D960CC">
            <w:pPr>
              <w:jc w:val="center"/>
              <w:rPr>
                <w:color w:val="000000"/>
                <w:sz w:val="20"/>
              </w:rPr>
            </w:pPr>
            <w:r w:rsidRPr="00D5620D">
              <w:rPr>
                <w:color w:val="000000"/>
                <w:sz w:val="20"/>
              </w:rPr>
              <w:t>-</w:t>
            </w:r>
          </w:p>
        </w:tc>
        <w:tc>
          <w:tcPr>
            <w:tcW w:w="931" w:type="dxa"/>
            <w:tcBorders>
              <w:top w:val="single" w:sz="4" w:space="0" w:color="auto"/>
              <w:left w:val="nil"/>
              <w:bottom w:val="single" w:sz="4" w:space="0" w:color="auto"/>
              <w:right w:val="single" w:sz="4" w:space="0" w:color="auto"/>
            </w:tcBorders>
            <w:shd w:val="clear" w:color="auto" w:fill="auto"/>
            <w:vAlign w:val="center"/>
          </w:tcPr>
          <w:p w14:paraId="302A84FC" w14:textId="77777777" w:rsidR="00C41938" w:rsidRPr="00D5620D" w:rsidRDefault="00C41938" w:rsidP="00D960CC">
            <w:pPr>
              <w:jc w:val="center"/>
              <w:rPr>
                <w:color w:val="000000"/>
                <w:sz w:val="20"/>
              </w:rPr>
            </w:pPr>
            <w:r w:rsidRPr="00D5620D">
              <w:rPr>
                <w:color w:val="000000"/>
                <w:sz w:val="20"/>
              </w:rPr>
              <w:t>-</w:t>
            </w:r>
          </w:p>
        </w:tc>
        <w:tc>
          <w:tcPr>
            <w:tcW w:w="1079" w:type="dxa"/>
            <w:tcBorders>
              <w:top w:val="single" w:sz="4" w:space="0" w:color="auto"/>
              <w:left w:val="nil"/>
              <w:bottom w:val="single" w:sz="4" w:space="0" w:color="auto"/>
              <w:right w:val="single" w:sz="4" w:space="0" w:color="auto"/>
            </w:tcBorders>
            <w:shd w:val="clear" w:color="auto" w:fill="auto"/>
            <w:vAlign w:val="center"/>
          </w:tcPr>
          <w:p w14:paraId="6A3C859F" w14:textId="77777777" w:rsidR="00C41938" w:rsidRPr="00D5620D" w:rsidRDefault="00C41938" w:rsidP="00D960CC">
            <w:pPr>
              <w:jc w:val="center"/>
              <w:rPr>
                <w:rFonts w:ascii="Arial" w:hAnsi="Arial" w:cs="Arial"/>
                <w:sz w:val="20"/>
              </w:rPr>
            </w:pPr>
            <w:r w:rsidRPr="00D5620D">
              <w:rPr>
                <w:rFonts w:ascii="Arial" w:hAnsi="Arial" w:cs="Arial"/>
                <w:sz w:val="20"/>
              </w:rPr>
              <w:t>0,0</w:t>
            </w:r>
          </w:p>
        </w:tc>
      </w:tr>
      <w:tr w:rsidR="00C41938" w:rsidRPr="00263C96" w14:paraId="24E6C0B9" w14:textId="77777777" w:rsidTr="00D960CC">
        <w:trPr>
          <w:trHeight w:val="630"/>
          <w:jc w:val="center"/>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tcPr>
          <w:p w14:paraId="3D66D9C5" w14:textId="77777777" w:rsidR="00C41938" w:rsidRPr="00263C96" w:rsidRDefault="00C41938" w:rsidP="00D960CC">
            <w:pPr>
              <w:spacing w:line="276" w:lineRule="auto"/>
              <w:jc w:val="center"/>
              <w:rPr>
                <w:color w:val="000000"/>
                <w:sz w:val="22"/>
                <w:szCs w:val="22"/>
              </w:rPr>
            </w:pPr>
            <w:r w:rsidRPr="00263C96">
              <w:rPr>
                <w:color w:val="000000"/>
                <w:sz w:val="22"/>
                <w:szCs w:val="22"/>
              </w:rPr>
              <w:t>4</w:t>
            </w:r>
          </w:p>
        </w:tc>
        <w:tc>
          <w:tcPr>
            <w:tcW w:w="2293" w:type="dxa"/>
            <w:tcBorders>
              <w:top w:val="single" w:sz="4" w:space="0" w:color="auto"/>
              <w:left w:val="nil"/>
              <w:bottom w:val="single" w:sz="4" w:space="0" w:color="auto"/>
              <w:right w:val="single" w:sz="4" w:space="0" w:color="auto"/>
            </w:tcBorders>
            <w:shd w:val="clear" w:color="auto" w:fill="auto"/>
            <w:vAlign w:val="center"/>
          </w:tcPr>
          <w:p w14:paraId="2DBD3AB3" w14:textId="77777777" w:rsidR="00C41938" w:rsidRPr="00263C96" w:rsidRDefault="00C41938" w:rsidP="00D960CC">
            <w:pPr>
              <w:spacing w:line="276" w:lineRule="auto"/>
              <w:rPr>
                <w:color w:val="000000"/>
                <w:sz w:val="22"/>
                <w:szCs w:val="22"/>
              </w:rPr>
            </w:pPr>
            <w:r w:rsidRPr="00263C96">
              <w:rPr>
                <w:color w:val="000000"/>
                <w:sz w:val="22"/>
                <w:szCs w:val="22"/>
              </w:rPr>
              <w:t>Технологические и аварийные потери в %</w:t>
            </w:r>
          </w:p>
        </w:tc>
        <w:tc>
          <w:tcPr>
            <w:tcW w:w="1202" w:type="dxa"/>
            <w:tcBorders>
              <w:top w:val="single" w:sz="4" w:space="0" w:color="auto"/>
              <w:left w:val="nil"/>
              <w:bottom w:val="single" w:sz="4" w:space="0" w:color="auto"/>
              <w:right w:val="single" w:sz="4" w:space="0" w:color="auto"/>
            </w:tcBorders>
            <w:shd w:val="clear" w:color="auto" w:fill="auto"/>
            <w:vAlign w:val="center"/>
          </w:tcPr>
          <w:p w14:paraId="4F81C097" w14:textId="77777777" w:rsidR="00C41938" w:rsidRPr="00263C96" w:rsidRDefault="00C41938" w:rsidP="00D960CC">
            <w:pPr>
              <w:spacing w:line="276" w:lineRule="auto"/>
              <w:jc w:val="center"/>
              <w:rPr>
                <w:color w:val="000000"/>
                <w:sz w:val="22"/>
                <w:szCs w:val="22"/>
              </w:rPr>
            </w:pPr>
            <w:r w:rsidRPr="00263C96">
              <w:rPr>
                <w:color w:val="000000"/>
                <w:sz w:val="22"/>
                <w:szCs w:val="22"/>
              </w:rPr>
              <w:t>%</w:t>
            </w:r>
          </w:p>
        </w:tc>
        <w:tc>
          <w:tcPr>
            <w:tcW w:w="931" w:type="dxa"/>
            <w:tcBorders>
              <w:top w:val="single" w:sz="4" w:space="0" w:color="auto"/>
              <w:left w:val="nil"/>
              <w:bottom w:val="single" w:sz="4" w:space="0" w:color="auto"/>
              <w:right w:val="single" w:sz="4" w:space="0" w:color="auto"/>
            </w:tcBorders>
            <w:shd w:val="clear" w:color="auto" w:fill="auto"/>
            <w:vAlign w:val="center"/>
          </w:tcPr>
          <w:p w14:paraId="3FC63959" w14:textId="77777777" w:rsidR="00C41938" w:rsidRDefault="00C41938" w:rsidP="00D960CC">
            <w:pPr>
              <w:jc w:val="center"/>
              <w:rPr>
                <w:color w:val="000000"/>
                <w:sz w:val="20"/>
              </w:rPr>
            </w:pPr>
            <w:r>
              <w:rPr>
                <w:color w:val="000000"/>
                <w:sz w:val="20"/>
              </w:rPr>
              <w:t>6,2</w:t>
            </w:r>
          </w:p>
        </w:tc>
        <w:tc>
          <w:tcPr>
            <w:tcW w:w="931" w:type="dxa"/>
            <w:tcBorders>
              <w:top w:val="single" w:sz="4" w:space="0" w:color="auto"/>
              <w:left w:val="nil"/>
              <w:bottom w:val="single" w:sz="4" w:space="0" w:color="auto"/>
              <w:right w:val="single" w:sz="4" w:space="0" w:color="auto"/>
            </w:tcBorders>
            <w:shd w:val="clear" w:color="auto" w:fill="auto"/>
            <w:vAlign w:val="center"/>
          </w:tcPr>
          <w:p w14:paraId="3292D2AA" w14:textId="77777777" w:rsidR="00C41938" w:rsidRDefault="00C41938" w:rsidP="00D960CC">
            <w:pPr>
              <w:jc w:val="center"/>
              <w:rPr>
                <w:color w:val="000000"/>
                <w:sz w:val="20"/>
              </w:rPr>
            </w:pPr>
            <w:r>
              <w:rPr>
                <w:color w:val="000000"/>
                <w:sz w:val="20"/>
              </w:rPr>
              <w:t>6,1</w:t>
            </w:r>
          </w:p>
        </w:tc>
        <w:tc>
          <w:tcPr>
            <w:tcW w:w="931" w:type="dxa"/>
            <w:tcBorders>
              <w:top w:val="single" w:sz="4" w:space="0" w:color="auto"/>
              <w:left w:val="nil"/>
              <w:bottom w:val="single" w:sz="4" w:space="0" w:color="auto"/>
              <w:right w:val="single" w:sz="4" w:space="0" w:color="auto"/>
            </w:tcBorders>
            <w:shd w:val="clear" w:color="auto" w:fill="auto"/>
            <w:vAlign w:val="center"/>
          </w:tcPr>
          <w:p w14:paraId="45A89A9A" w14:textId="77777777" w:rsidR="00C41938" w:rsidRDefault="00C41938" w:rsidP="00D960CC">
            <w:pPr>
              <w:jc w:val="center"/>
              <w:rPr>
                <w:color w:val="000000"/>
                <w:sz w:val="20"/>
              </w:rPr>
            </w:pPr>
            <w:r>
              <w:rPr>
                <w:color w:val="000000"/>
                <w:sz w:val="20"/>
              </w:rPr>
              <w:t>6,1</w:t>
            </w:r>
          </w:p>
        </w:tc>
        <w:tc>
          <w:tcPr>
            <w:tcW w:w="931" w:type="dxa"/>
            <w:tcBorders>
              <w:top w:val="single" w:sz="4" w:space="0" w:color="auto"/>
              <w:left w:val="nil"/>
              <w:bottom w:val="single" w:sz="4" w:space="0" w:color="auto"/>
              <w:right w:val="single" w:sz="4" w:space="0" w:color="auto"/>
            </w:tcBorders>
            <w:shd w:val="clear" w:color="auto" w:fill="auto"/>
            <w:vAlign w:val="center"/>
          </w:tcPr>
          <w:p w14:paraId="703FCD6D" w14:textId="77777777" w:rsidR="00C41938" w:rsidRDefault="00C41938" w:rsidP="00D960CC">
            <w:pPr>
              <w:jc w:val="center"/>
              <w:rPr>
                <w:color w:val="000000"/>
                <w:sz w:val="20"/>
              </w:rPr>
            </w:pPr>
            <w:r>
              <w:rPr>
                <w:color w:val="000000"/>
                <w:sz w:val="20"/>
              </w:rPr>
              <w:t>6,1</w:t>
            </w:r>
          </w:p>
        </w:tc>
        <w:tc>
          <w:tcPr>
            <w:tcW w:w="931" w:type="dxa"/>
            <w:tcBorders>
              <w:top w:val="single" w:sz="4" w:space="0" w:color="auto"/>
              <w:left w:val="nil"/>
              <w:bottom w:val="single" w:sz="4" w:space="0" w:color="auto"/>
              <w:right w:val="single" w:sz="4" w:space="0" w:color="auto"/>
            </w:tcBorders>
            <w:shd w:val="clear" w:color="auto" w:fill="auto"/>
            <w:vAlign w:val="center"/>
          </w:tcPr>
          <w:p w14:paraId="5AB8B360" w14:textId="77777777" w:rsidR="00C41938" w:rsidRDefault="00C41938" w:rsidP="00D960CC">
            <w:pPr>
              <w:jc w:val="center"/>
              <w:rPr>
                <w:color w:val="000000"/>
                <w:sz w:val="20"/>
              </w:rPr>
            </w:pPr>
            <w:r>
              <w:rPr>
                <w:color w:val="000000"/>
                <w:sz w:val="20"/>
              </w:rPr>
              <w:t>6,1</w:t>
            </w:r>
          </w:p>
        </w:tc>
        <w:tc>
          <w:tcPr>
            <w:tcW w:w="1079" w:type="dxa"/>
            <w:tcBorders>
              <w:top w:val="single" w:sz="4" w:space="0" w:color="auto"/>
              <w:left w:val="nil"/>
              <w:bottom w:val="single" w:sz="4" w:space="0" w:color="auto"/>
              <w:right w:val="single" w:sz="4" w:space="0" w:color="auto"/>
            </w:tcBorders>
            <w:shd w:val="clear" w:color="auto" w:fill="auto"/>
            <w:vAlign w:val="center"/>
          </w:tcPr>
          <w:p w14:paraId="7AC64F8D" w14:textId="77777777" w:rsidR="00C41938" w:rsidRDefault="00C41938" w:rsidP="00D960CC">
            <w:pPr>
              <w:jc w:val="center"/>
              <w:rPr>
                <w:color w:val="000000"/>
                <w:sz w:val="20"/>
              </w:rPr>
            </w:pPr>
            <w:r>
              <w:rPr>
                <w:color w:val="000000"/>
                <w:sz w:val="20"/>
              </w:rPr>
              <w:t>6,0</w:t>
            </w:r>
          </w:p>
        </w:tc>
      </w:tr>
    </w:tbl>
    <w:p w14:paraId="437C2D48" w14:textId="4F88C58C" w:rsidR="00C41938" w:rsidRPr="00A27BD7" w:rsidRDefault="00C41938" w:rsidP="00C41938">
      <w:pPr>
        <w:pStyle w:val="formattexttopleveltext"/>
        <w:jc w:val="both"/>
        <w:rPr>
          <w:b/>
        </w:rPr>
      </w:pPr>
      <w:r>
        <w:rPr>
          <w:b/>
        </w:rPr>
        <w:t>3.1</w:t>
      </w:r>
      <w:r w:rsidRPr="00A27BD7">
        <w:rPr>
          <w:b/>
        </w:rPr>
        <w:t>.1</w:t>
      </w:r>
      <w:r>
        <w:rPr>
          <w:b/>
        </w:rPr>
        <w:t>0</w:t>
      </w:r>
      <w:r w:rsidRPr="00A27BD7">
        <w:rPr>
          <w:b/>
        </w:rPr>
        <w:t>.Перспективные балансы водоснабжения (общий - баланс подачи и реализации  питьевой воды, территориальный - баланс подачи  питьевой воды по технологическим зонам водоснабжения, структурный - баланс реализации питьевой воды по группам абонентов)</w:t>
      </w:r>
    </w:p>
    <w:p w14:paraId="0DE20637" w14:textId="65D3D222" w:rsidR="00C41938" w:rsidRPr="00263C96" w:rsidRDefault="00C41938" w:rsidP="00C41938">
      <w:pPr>
        <w:pStyle w:val="formattexttopleveltext"/>
        <w:spacing w:line="276" w:lineRule="auto"/>
        <w:rPr>
          <w:b/>
          <w:sz w:val="22"/>
          <w:szCs w:val="22"/>
        </w:rPr>
      </w:pPr>
      <w:r w:rsidRPr="00263C96">
        <w:rPr>
          <w:b/>
          <w:sz w:val="22"/>
          <w:szCs w:val="22"/>
        </w:rPr>
        <w:t xml:space="preserve">Таблица  </w:t>
      </w:r>
      <w:r>
        <w:rPr>
          <w:b/>
          <w:sz w:val="22"/>
          <w:szCs w:val="22"/>
        </w:rPr>
        <w:t>3.15</w:t>
      </w:r>
      <w:r w:rsidRPr="00263C96">
        <w:rPr>
          <w:b/>
          <w:sz w:val="22"/>
          <w:szCs w:val="22"/>
        </w:rPr>
        <w:t>. Баланс подачи и реализации  питьевой  воды</w:t>
      </w: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
        <w:gridCol w:w="2601"/>
        <w:gridCol w:w="1062"/>
        <w:gridCol w:w="939"/>
        <w:gridCol w:w="939"/>
        <w:gridCol w:w="939"/>
        <w:gridCol w:w="939"/>
        <w:gridCol w:w="939"/>
        <w:gridCol w:w="939"/>
      </w:tblGrid>
      <w:tr w:rsidR="00C41938" w:rsidRPr="00263C96" w14:paraId="55D44A12" w14:textId="77777777" w:rsidTr="00D960CC">
        <w:trPr>
          <w:trHeight w:val="680"/>
          <w:jc w:val="center"/>
        </w:trPr>
        <w:tc>
          <w:tcPr>
            <w:tcW w:w="513" w:type="dxa"/>
            <w:shd w:val="clear" w:color="auto" w:fill="D9D9D9"/>
            <w:vAlign w:val="center"/>
          </w:tcPr>
          <w:p w14:paraId="33152467" w14:textId="77777777" w:rsidR="00C41938" w:rsidRPr="00263C96" w:rsidRDefault="00C41938" w:rsidP="00D960CC">
            <w:pPr>
              <w:spacing w:line="276" w:lineRule="auto"/>
              <w:jc w:val="center"/>
              <w:rPr>
                <w:bCs/>
                <w:color w:val="000000"/>
                <w:sz w:val="22"/>
                <w:szCs w:val="22"/>
              </w:rPr>
            </w:pPr>
            <w:r w:rsidRPr="00263C96">
              <w:rPr>
                <w:bCs/>
                <w:color w:val="000000"/>
                <w:sz w:val="22"/>
                <w:szCs w:val="22"/>
              </w:rPr>
              <w:t>№ п/п</w:t>
            </w:r>
          </w:p>
        </w:tc>
        <w:tc>
          <w:tcPr>
            <w:tcW w:w="2601" w:type="dxa"/>
            <w:shd w:val="clear" w:color="auto" w:fill="D9D9D9"/>
            <w:vAlign w:val="center"/>
          </w:tcPr>
          <w:p w14:paraId="4D2254A4" w14:textId="77777777" w:rsidR="00C41938" w:rsidRPr="00263C96" w:rsidRDefault="00C41938" w:rsidP="00D960CC">
            <w:pPr>
              <w:spacing w:line="276" w:lineRule="auto"/>
              <w:jc w:val="center"/>
              <w:rPr>
                <w:bCs/>
                <w:color w:val="000000"/>
                <w:sz w:val="22"/>
                <w:szCs w:val="22"/>
              </w:rPr>
            </w:pPr>
            <w:r w:rsidRPr="00263C96">
              <w:rPr>
                <w:bCs/>
                <w:color w:val="000000"/>
                <w:sz w:val="22"/>
                <w:szCs w:val="22"/>
              </w:rPr>
              <w:t>Показатель</w:t>
            </w:r>
          </w:p>
        </w:tc>
        <w:tc>
          <w:tcPr>
            <w:tcW w:w="1062" w:type="dxa"/>
            <w:shd w:val="clear" w:color="auto" w:fill="D9D9D9"/>
            <w:vAlign w:val="center"/>
          </w:tcPr>
          <w:p w14:paraId="3915ED86" w14:textId="77777777" w:rsidR="00C41938" w:rsidRPr="00263C96" w:rsidRDefault="00C41938" w:rsidP="00D960CC">
            <w:pPr>
              <w:spacing w:line="276" w:lineRule="auto"/>
              <w:jc w:val="center"/>
              <w:rPr>
                <w:bCs/>
                <w:color w:val="000000"/>
                <w:sz w:val="22"/>
                <w:szCs w:val="22"/>
              </w:rPr>
            </w:pPr>
            <w:r w:rsidRPr="00263C96">
              <w:rPr>
                <w:bCs/>
                <w:color w:val="000000"/>
                <w:sz w:val="22"/>
                <w:szCs w:val="22"/>
              </w:rPr>
              <w:t>Ед. изм</w:t>
            </w:r>
            <w:r>
              <w:rPr>
                <w:bCs/>
                <w:color w:val="000000"/>
                <w:sz w:val="22"/>
                <w:szCs w:val="22"/>
              </w:rPr>
              <w:t>.</w:t>
            </w:r>
          </w:p>
        </w:tc>
        <w:tc>
          <w:tcPr>
            <w:tcW w:w="939" w:type="dxa"/>
            <w:shd w:val="clear" w:color="auto" w:fill="D9D9D9"/>
            <w:vAlign w:val="center"/>
          </w:tcPr>
          <w:p w14:paraId="1945EE45" w14:textId="77777777" w:rsidR="00C41938" w:rsidRPr="00263C96" w:rsidRDefault="00C41938" w:rsidP="00D960CC">
            <w:pPr>
              <w:spacing w:line="276" w:lineRule="auto"/>
              <w:jc w:val="center"/>
              <w:rPr>
                <w:sz w:val="20"/>
              </w:rPr>
            </w:pPr>
            <w:r w:rsidRPr="00263C96">
              <w:rPr>
                <w:sz w:val="20"/>
              </w:rPr>
              <w:t>20</w:t>
            </w:r>
            <w:r>
              <w:rPr>
                <w:sz w:val="20"/>
              </w:rPr>
              <w:t>24</w:t>
            </w:r>
          </w:p>
        </w:tc>
        <w:tc>
          <w:tcPr>
            <w:tcW w:w="939" w:type="dxa"/>
            <w:shd w:val="clear" w:color="auto" w:fill="D9D9D9"/>
            <w:vAlign w:val="center"/>
          </w:tcPr>
          <w:p w14:paraId="2AD29693" w14:textId="77777777" w:rsidR="00C41938" w:rsidRPr="00263C96" w:rsidRDefault="00C41938" w:rsidP="00D960CC">
            <w:pPr>
              <w:spacing w:line="276" w:lineRule="auto"/>
              <w:jc w:val="center"/>
              <w:rPr>
                <w:sz w:val="20"/>
              </w:rPr>
            </w:pPr>
            <w:r w:rsidRPr="00263C96">
              <w:rPr>
                <w:sz w:val="20"/>
              </w:rPr>
              <w:t>202</w:t>
            </w:r>
            <w:r>
              <w:rPr>
                <w:sz w:val="20"/>
              </w:rPr>
              <w:t>5</w:t>
            </w:r>
          </w:p>
        </w:tc>
        <w:tc>
          <w:tcPr>
            <w:tcW w:w="939" w:type="dxa"/>
            <w:shd w:val="clear" w:color="auto" w:fill="D9D9D9"/>
            <w:vAlign w:val="center"/>
          </w:tcPr>
          <w:p w14:paraId="6BE74025" w14:textId="77777777" w:rsidR="00C41938" w:rsidRPr="00263C96" w:rsidRDefault="00C41938" w:rsidP="00D960CC">
            <w:pPr>
              <w:spacing w:line="276" w:lineRule="auto"/>
              <w:jc w:val="center"/>
              <w:rPr>
                <w:sz w:val="20"/>
              </w:rPr>
            </w:pPr>
            <w:r w:rsidRPr="00263C96">
              <w:rPr>
                <w:sz w:val="20"/>
              </w:rPr>
              <w:t>202</w:t>
            </w:r>
            <w:r>
              <w:rPr>
                <w:sz w:val="20"/>
              </w:rPr>
              <w:t>6</w:t>
            </w:r>
          </w:p>
        </w:tc>
        <w:tc>
          <w:tcPr>
            <w:tcW w:w="939" w:type="dxa"/>
            <w:shd w:val="clear" w:color="auto" w:fill="D9D9D9"/>
            <w:vAlign w:val="center"/>
          </w:tcPr>
          <w:p w14:paraId="2194B4DE" w14:textId="77777777" w:rsidR="00C41938" w:rsidRPr="00263C96" w:rsidRDefault="00C41938" w:rsidP="00D960CC">
            <w:pPr>
              <w:spacing w:line="276" w:lineRule="auto"/>
              <w:jc w:val="center"/>
              <w:rPr>
                <w:sz w:val="20"/>
              </w:rPr>
            </w:pPr>
            <w:r w:rsidRPr="00263C96">
              <w:rPr>
                <w:sz w:val="20"/>
              </w:rPr>
              <w:t>202</w:t>
            </w:r>
            <w:r>
              <w:rPr>
                <w:sz w:val="20"/>
              </w:rPr>
              <w:t>7</w:t>
            </w:r>
          </w:p>
        </w:tc>
        <w:tc>
          <w:tcPr>
            <w:tcW w:w="939" w:type="dxa"/>
            <w:shd w:val="clear" w:color="auto" w:fill="D9D9D9"/>
            <w:vAlign w:val="center"/>
          </w:tcPr>
          <w:p w14:paraId="60EB7200" w14:textId="77777777" w:rsidR="00C41938" w:rsidRPr="00263C96" w:rsidRDefault="00C41938" w:rsidP="00D960CC">
            <w:pPr>
              <w:spacing w:line="276" w:lineRule="auto"/>
              <w:jc w:val="center"/>
              <w:rPr>
                <w:sz w:val="20"/>
              </w:rPr>
            </w:pPr>
            <w:r w:rsidRPr="00263C96">
              <w:rPr>
                <w:sz w:val="20"/>
              </w:rPr>
              <w:t>202</w:t>
            </w:r>
            <w:r>
              <w:rPr>
                <w:sz w:val="20"/>
              </w:rPr>
              <w:t>8</w:t>
            </w:r>
          </w:p>
        </w:tc>
        <w:tc>
          <w:tcPr>
            <w:tcW w:w="939" w:type="dxa"/>
            <w:shd w:val="clear" w:color="auto" w:fill="D9D9D9"/>
            <w:vAlign w:val="center"/>
          </w:tcPr>
          <w:p w14:paraId="43816389" w14:textId="77777777" w:rsidR="00C41938" w:rsidRPr="00263C96" w:rsidRDefault="00C41938" w:rsidP="00D960CC">
            <w:pPr>
              <w:spacing w:line="276" w:lineRule="auto"/>
              <w:jc w:val="center"/>
              <w:rPr>
                <w:sz w:val="20"/>
              </w:rPr>
            </w:pPr>
            <w:r w:rsidRPr="00263C96">
              <w:rPr>
                <w:sz w:val="20"/>
              </w:rPr>
              <w:t>202</w:t>
            </w:r>
            <w:r>
              <w:rPr>
                <w:sz w:val="20"/>
              </w:rPr>
              <w:t>9</w:t>
            </w:r>
            <w:r w:rsidRPr="00263C96">
              <w:rPr>
                <w:sz w:val="20"/>
              </w:rPr>
              <w:t>-20</w:t>
            </w:r>
            <w:r>
              <w:rPr>
                <w:sz w:val="20"/>
              </w:rPr>
              <w:t>33</w:t>
            </w:r>
          </w:p>
        </w:tc>
      </w:tr>
      <w:tr w:rsidR="00C41938" w:rsidRPr="00263C96" w14:paraId="0C8E43A2" w14:textId="77777777" w:rsidTr="00D960CC">
        <w:trPr>
          <w:trHeight w:val="600"/>
          <w:jc w:val="center"/>
        </w:trPr>
        <w:tc>
          <w:tcPr>
            <w:tcW w:w="513" w:type="dxa"/>
            <w:shd w:val="clear" w:color="auto" w:fill="auto"/>
            <w:vAlign w:val="center"/>
          </w:tcPr>
          <w:p w14:paraId="4C2A836F" w14:textId="77777777" w:rsidR="00C41938" w:rsidRPr="00263C96" w:rsidRDefault="00C41938" w:rsidP="00D960CC">
            <w:pPr>
              <w:spacing w:line="276" w:lineRule="auto"/>
              <w:jc w:val="center"/>
              <w:rPr>
                <w:color w:val="000000"/>
                <w:sz w:val="22"/>
                <w:szCs w:val="22"/>
              </w:rPr>
            </w:pPr>
            <w:r w:rsidRPr="00263C96">
              <w:rPr>
                <w:color w:val="000000"/>
                <w:sz w:val="22"/>
                <w:szCs w:val="22"/>
              </w:rPr>
              <w:t>1</w:t>
            </w:r>
          </w:p>
        </w:tc>
        <w:tc>
          <w:tcPr>
            <w:tcW w:w="2601" w:type="dxa"/>
            <w:shd w:val="clear" w:color="auto" w:fill="auto"/>
            <w:vAlign w:val="center"/>
          </w:tcPr>
          <w:p w14:paraId="16010C93" w14:textId="77777777" w:rsidR="00C41938" w:rsidRPr="00263C96" w:rsidRDefault="00C41938" w:rsidP="00D960CC">
            <w:pPr>
              <w:spacing w:line="276" w:lineRule="auto"/>
              <w:rPr>
                <w:color w:val="000000"/>
                <w:sz w:val="22"/>
                <w:szCs w:val="22"/>
              </w:rPr>
            </w:pPr>
            <w:r w:rsidRPr="00263C96">
              <w:rPr>
                <w:color w:val="000000"/>
                <w:sz w:val="22"/>
                <w:szCs w:val="22"/>
              </w:rPr>
              <w:t xml:space="preserve">Годовой объем </w:t>
            </w:r>
            <w:proofErr w:type="spellStart"/>
            <w:r w:rsidRPr="00263C96">
              <w:rPr>
                <w:color w:val="000000"/>
                <w:sz w:val="22"/>
                <w:szCs w:val="22"/>
              </w:rPr>
              <w:t>подьема</w:t>
            </w:r>
            <w:proofErr w:type="spellEnd"/>
            <w:r w:rsidRPr="00263C96">
              <w:rPr>
                <w:color w:val="000000"/>
                <w:sz w:val="22"/>
                <w:szCs w:val="22"/>
              </w:rPr>
              <w:t xml:space="preserve"> воды, т.м3</w:t>
            </w:r>
          </w:p>
        </w:tc>
        <w:tc>
          <w:tcPr>
            <w:tcW w:w="1062" w:type="dxa"/>
            <w:shd w:val="clear" w:color="auto" w:fill="auto"/>
            <w:vAlign w:val="center"/>
          </w:tcPr>
          <w:p w14:paraId="414C0F50" w14:textId="77777777" w:rsidR="00C41938" w:rsidRPr="00263C96" w:rsidRDefault="00C41938" w:rsidP="00D960CC">
            <w:pPr>
              <w:spacing w:line="276" w:lineRule="auto"/>
              <w:jc w:val="center"/>
              <w:rPr>
                <w:color w:val="000000"/>
                <w:sz w:val="20"/>
              </w:rPr>
            </w:pPr>
            <w:r w:rsidRPr="00263C96">
              <w:rPr>
                <w:color w:val="000000"/>
                <w:sz w:val="20"/>
              </w:rPr>
              <w:t>т. м3.</w:t>
            </w:r>
          </w:p>
        </w:tc>
        <w:tc>
          <w:tcPr>
            <w:tcW w:w="939" w:type="dxa"/>
            <w:shd w:val="clear" w:color="auto" w:fill="auto"/>
            <w:vAlign w:val="center"/>
          </w:tcPr>
          <w:p w14:paraId="1DF43479" w14:textId="77777777" w:rsidR="00C41938" w:rsidRDefault="00C41938" w:rsidP="00D960CC">
            <w:pPr>
              <w:jc w:val="center"/>
              <w:rPr>
                <w:color w:val="000000"/>
                <w:sz w:val="20"/>
              </w:rPr>
            </w:pPr>
            <w:r>
              <w:rPr>
                <w:color w:val="000000"/>
                <w:sz w:val="20"/>
              </w:rPr>
              <w:t>10125,7</w:t>
            </w:r>
          </w:p>
        </w:tc>
        <w:tc>
          <w:tcPr>
            <w:tcW w:w="939" w:type="dxa"/>
            <w:shd w:val="clear" w:color="auto" w:fill="auto"/>
            <w:vAlign w:val="center"/>
          </w:tcPr>
          <w:p w14:paraId="3C8DD994" w14:textId="77777777" w:rsidR="00C41938" w:rsidRDefault="00C41938" w:rsidP="00D960CC">
            <w:pPr>
              <w:jc w:val="center"/>
              <w:rPr>
                <w:color w:val="000000"/>
                <w:sz w:val="20"/>
              </w:rPr>
            </w:pPr>
            <w:r>
              <w:rPr>
                <w:color w:val="000000"/>
                <w:sz w:val="20"/>
              </w:rPr>
              <w:t>10125,6</w:t>
            </w:r>
          </w:p>
        </w:tc>
        <w:tc>
          <w:tcPr>
            <w:tcW w:w="939" w:type="dxa"/>
            <w:shd w:val="clear" w:color="auto" w:fill="auto"/>
            <w:vAlign w:val="center"/>
          </w:tcPr>
          <w:p w14:paraId="28E0D184" w14:textId="77777777" w:rsidR="00C41938" w:rsidRDefault="00C41938" w:rsidP="00D960CC">
            <w:pPr>
              <w:jc w:val="center"/>
              <w:rPr>
                <w:color w:val="000000"/>
                <w:sz w:val="20"/>
              </w:rPr>
            </w:pPr>
            <w:r>
              <w:rPr>
                <w:color w:val="000000"/>
                <w:sz w:val="20"/>
              </w:rPr>
              <w:t>10157,1</w:t>
            </w:r>
          </w:p>
        </w:tc>
        <w:tc>
          <w:tcPr>
            <w:tcW w:w="939" w:type="dxa"/>
            <w:shd w:val="clear" w:color="auto" w:fill="auto"/>
            <w:vAlign w:val="center"/>
          </w:tcPr>
          <w:p w14:paraId="53D28B1F" w14:textId="77777777" w:rsidR="00C41938" w:rsidRDefault="00C41938" w:rsidP="00D960CC">
            <w:pPr>
              <w:jc w:val="center"/>
              <w:rPr>
                <w:color w:val="000000"/>
                <w:sz w:val="20"/>
              </w:rPr>
            </w:pPr>
            <w:r>
              <w:rPr>
                <w:color w:val="000000"/>
                <w:sz w:val="20"/>
              </w:rPr>
              <w:t>10189,1</w:t>
            </w:r>
          </w:p>
        </w:tc>
        <w:tc>
          <w:tcPr>
            <w:tcW w:w="939" w:type="dxa"/>
            <w:shd w:val="clear" w:color="auto" w:fill="auto"/>
            <w:vAlign w:val="center"/>
          </w:tcPr>
          <w:p w14:paraId="4F2FF9C1" w14:textId="77777777" w:rsidR="00C41938" w:rsidRDefault="00C41938" w:rsidP="00D960CC">
            <w:pPr>
              <w:jc w:val="center"/>
              <w:rPr>
                <w:color w:val="000000"/>
                <w:sz w:val="20"/>
              </w:rPr>
            </w:pPr>
            <w:r>
              <w:rPr>
                <w:color w:val="000000"/>
                <w:sz w:val="20"/>
              </w:rPr>
              <w:t>10221,4</w:t>
            </w:r>
          </w:p>
        </w:tc>
        <w:tc>
          <w:tcPr>
            <w:tcW w:w="939" w:type="dxa"/>
            <w:shd w:val="clear" w:color="auto" w:fill="auto"/>
            <w:vAlign w:val="center"/>
          </w:tcPr>
          <w:p w14:paraId="7E8D449D" w14:textId="77777777" w:rsidR="00C41938" w:rsidRDefault="00C41938" w:rsidP="00D960CC">
            <w:pPr>
              <w:jc w:val="center"/>
              <w:rPr>
                <w:color w:val="000000"/>
                <w:sz w:val="20"/>
              </w:rPr>
            </w:pPr>
            <w:r>
              <w:rPr>
                <w:color w:val="000000"/>
                <w:sz w:val="20"/>
              </w:rPr>
              <w:t>10277,0</w:t>
            </w:r>
          </w:p>
        </w:tc>
      </w:tr>
      <w:tr w:rsidR="00C41938" w:rsidRPr="00263C96" w14:paraId="050884C9" w14:textId="77777777" w:rsidTr="00D960CC">
        <w:trPr>
          <w:trHeight w:val="600"/>
          <w:jc w:val="center"/>
        </w:trPr>
        <w:tc>
          <w:tcPr>
            <w:tcW w:w="513" w:type="dxa"/>
            <w:shd w:val="clear" w:color="auto" w:fill="auto"/>
            <w:vAlign w:val="center"/>
          </w:tcPr>
          <w:p w14:paraId="48C5566C" w14:textId="77777777" w:rsidR="00C41938" w:rsidRPr="00263C96" w:rsidRDefault="00C41938" w:rsidP="00D960CC">
            <w:pPr>
              <w:spacing w:line="276" w:lineRule="auto"/>
              <w:jc w:val="center"/>
              <w:rPr>
                <w:color w:val="000000"/>
                <w:sz w:val="22"/>
                <w:szCs w:val="22"/>
              </w:rPr>
            </w:pPr>
            <w:r w:rsidRPr="00263C96">
              <w:rPr>
                <w:color w:val="000000"/>
                <w:sz w:val="22"/>
                <w:szCs w:val="22"/>
              </w:rPr>
              <w:t>2</w:t>
            </w:r>
          </w:p>
        </w:tc>
        <w:tc>
          <w:tcPr>
            <w:tcW w:w="2601" w:type="dxa"/>
            <w:shd w:val="clear" w:color="auto" w:fill="auto"/>
            <w:vAlign w:val="center"/>
          </w:tcPr>
          <w:p w14:paraId="55914C64" w14:textId="77777777" w:rsidR="00C41938" w:rsidRPr="00263C96" w:rsidRDefault="00C41938" w:rsidP="00D960CC">
            <w:pPr>
              <w:spacing w:line="276" w:lineRule="auto"/>
              <w:rPr>
                <w:color w:val="000000"/>
                <w:sz w:val="22"/>
                <w:szCs w:val="22"/>
              </w:rPr>
            </w:pPr>
            <w:r w:rsidRPr="00263C96">
              <w:rPr>
                <w:color w:val="000000"/>
                <w:sz w:val="22"/>
                <w:szCs w:val="22"/>
              </w:rPr>
              <w:t>Технологические и аварийные   потери</w:t>
            </w:r>
          </w:p>
        </w:tc>
        <w:tc>
          <w:tcPr>
            <w:tcW w:w="1062" w:type="dxa"/>
            <w:shd w:val="clear" w:color="auto" w:fill="auto"/>
            <w:vAlign w:val="center"/>
          </w:tcPr>
          <w:p w14:paraId="422C8C64" w14:textId="77777777" w:rsidR="00C41938" w:rsidRPr="00263C96" w:rsidRDefault="00C41938" w:rsidP="00D960CC">
            <w:pPr>
              <w:spacing w:line="276" w:lineRule="auto"/>
              <w:jc w:val="center"/>
              <w:rPr>
                <w:color w:val="000000"/>
                <w:sz w:val="20"/>
              </w:rPr>
            </w:pPr>
            <w:r w:rsidRPr="00263C96">
              <w:rPr>
                <w:color w:val="000000"/>
                <w:sz w:val="20"/>
              </w:rPr>
              <w:t>т. м3.</w:t>
            </w:r>
          </w:p>
        </w:tc>
        <w:tc>
          <w:tcPr>
            <w:tcW w:w="939" w:type="dxa"/>
            <w:shd w:val="clear" w:color="auto" w:fill="auto"/>
            <w:vAlign w:val="center"/>
          </w:tcPr>
          <w:p w14:paraId="4212C007" w14:textId="77777777" w:rsidR="00C41938" w:rsidRDefault="00C41938" w:rsidP="00D960CC">
            <w:pPr>
              <w:jc w:val="center"/>
              <w:rPr>
                <w:color w:val="000000"/>
                <w:sz w:val="20"/>
              </w:rPr>
            </w:pPr>
            <w:r>
              <w:rPr>
                <w:color w:val="000000"/>
                <w:sz w:val="20"/>
              </w:rPr>
              <w:t>587,8</w:t>
            </w:r>
          </w:p>
        </w:tc>
        <w:tc>
          <w:tcPr>
            <w:tcW w:w="939" w:type="dxa"/>
            <w:shd w:val="clear" w:color="auto" w:fill="auto"/>
            <w:vAlign w:val="center"/>
          </w:tcPr>
          <w:p w14:paraId="645DB55E" w14:textId="77777777" w:rsidR="00C41938" w:rsidRDefault="00C41938" w:rsidP="00D960CC">
            <w:pPr>
              <w:jc w:val="center"/>
              <w:rPr>
                <w:color w:val="000000"/>
                <w:sz w:val="20"/>
              </w:rPr>
            </w:pPr>
            <w:r>
              <w:rPr>
                <w:color w:val="000000"/>
                <w:sz w:val="20"/>
              </w:rPr>
              <w:t>586,2</w:t>
            </w:r>
          </w:p>
        </w:tc>
        <w:tc>
          <w:tcPr>
            <w:tcW w:w="939" w:type="dxa"/>
            <w:shd w:val="clear" w:color="auto" w:fill="auto"/>
            <w:vAlign w:val="center"/>
          </w:tcPr>
          <w:p w14:paraId="7A03B568" w14:textId="77777777" w:rsidR="00C41938" w:rsidRDefault="00C41938" w:rsidP="00D960CC">
            <w:pPr>
              <w:jc w:val="center"/>
              <w:rPr>
                <w:color w:val="000000"/>
                <w:sz w:val="20"/>
              </w:rPr>
            </w:pPr>
            <w:r>
              <w:rPr>
                <w:color w:val="000000"/>
                <w:sz w:val="20"/>
              </w:rPr>
              <w:t>586,3</w:t>
            </w:r>
          </w:p>
        </w:tc>
        <w:tc>
          <w:tcPr>
            <w:tcW w:w="939" w:type="dxa"/>
            <w:shd w:val="clear" w:color="auto" w:fill="auto"/>
            <w:vAlign w:val="center"/>
          </w:tcPr>
          <w:p w14:paraId="7B5343F3" w14:textId="77777777" w:rsidR="00C41938" w:rsidRDefault="00C41938" w:rsidP="00D960CC">
            <w:pPr>
              <w:jc w:val="center"/>
              <w:rPr>
                <w:color w:val="000000"/>
                <w:sz w:val="20"/>
              </w:rPr>
            </w:pPr>
            <w:r>
              <w:rPr>
                <w:color w:val="000000"/>
                <w:sz w:val="20"/>
              </w:rPr>
              <w:t>586,5</w:t>
            </w:r>
          </w:p>
        </w:tc>
        <w:tc>
          <w:tcPr>
            <w:tcW w:w="939" w:type="dxa"/>
            <w:shd w:val="clear" w:color="auto" w:fill="auto"/>
            <w:vAlign w:val="center"/>
          </w:tcPr>
          <w:p w14:paraId="4462B424" w14:textId="77777777" w:rsidR="00C41938" w:rsidRDefault="00C41938" w:rsidP="00D960CC">
            <w:pPr>
              <w:jc w:val="center"/>
              <w:rPr>
                <w:color w:val="000000"/>
                <w:sz w:val="20"/>
              </w:rPr>
            </w:pPr>
            <w:r>
              <w:rPr>
                <w:color w:val="000000"/>
                <w:sz w:val="20"/>
              </w:rPr>
              <w:t>586,7</w:t>
            </w:r>
          </w:p>
        </w:tc>
        <w:tc>
          <w:tcPr>
            <w:tcW w:w="939" w:type="dxa"/>
            <w:shd w:val="clear" w:color="auto" w:fill="auto"/>
            <w:vAlign w:val="center"/>
          </w:tcPr>
          <w:p w14:paraId="19A5B474" w14:textId="77777777" w:rsidR="00C41938" w:rsidRDefault="00C41938" w:rsidP="00D960CC">
            <w:pPr>
              <w:jc w:val="center"/>
              <w:rPr>
                <w:color w:val="000000"/>
                <w:sz w:val="20"/>
              </w:rPr>
            </w:pPr>
            <w:r>
              <w:rPr>
                <w:color w:val="000000"/>
                <w:sz w:val="20"/>
              </w:rPr>
              <w:t>587,4</w:t>
            </w:r>
          </w:p>
        </w:tc>
      </w:tr>
      <w:tr w:rsidR="00C41938" w:rsidRPr="00263C96" w14:paraId="7140F48E" w14:textId="77777777" w:rsidTr="00D960CC">
        <w:trPr>
          <w:trHeight w:val="300"/>
          <w:jc w:val="center"/>
        </w:trPr>
        <w:tc>
          <w:tcPr>
            <w:tcW w:w="513" w:type="dxa"/>
            <w:shd w:val="clear" w:color="auto" w:fill="auto"/>
            <w:vAlign w:val="center"/>
          </w:tcPr>
          <w:p w14:paraId="32DAC0CD" w14:textId="77777777" w:rsidR="00C41938" w:rsidRPr="00263C96" w:rsidRDefault="00C41938" w:rsidP="00D960CC">
            <w:pPr>
              <w:spacing w:line="276" w:lineRule="auto"/>
              <w:jc w:val="center"/>
              <w:rPr>
                <w:color w:val="000000"/>
                <w:sz w:val="22"/>
                <w:szCs w:val="22"/>
              </w:rPr>
            </w:pPr>
            <w:r w:rsidRPr="00263C96">
              <w:rPr>
                <w:color w:val="000000"/>
                <w:sz w:val="22"/>
                <w:szCs w:val="22"/>
              </w:rPr>
              <w:t>3</w:t>
            </w:r>
          </w:p>
        </w:tc>
        <w:tc>
          <w:tcPr>
            <w:tcW w:w="2601" w:type="dxa"/>
            <w:shd w:val="clear" w:color="auto" w:fill="auto"/>
            <w:vAlign w:val="center"/>
          </w:tcPr>
          <w:p w14:paraId="0D2351A4" w14:textId="77777777" w:rsidR="00C41938" w:rsidRPr="00263C96" w:rsidRDefault="00C41938" w:rsidP="00D960CC">
            <w:pPr>
              <w:spacing w:line="276" w:lineRule="auto"/>
              <w:rPr>
                <w:color w:val="000000"/>
                <w:sz w:val="22"/>
                <w:szCs w:val="22"/>
              </w:rPr>
            </w:pPr>
            <w:r w:rsidRPr="00263C96">
              <w:rPr>
                <w:color w:val="000000"/>
                <w:sz w:val="22"/>
                <w:szCs w:val="22"/>
              </w:rPr>
              <w:t>Собственные нужды</w:t>
            </w:r>
          </w:p>
        </w:tc>
        <w:tc>
          <w:tcPr>
            <w:tcW w:w="1062" w:type="dxa"/>
            <w:shd w:val="clear" w:color="auto" w:fill="auto"/>
            <w:vAlign w:val="center"/>
          </w:tcPr>
          <w:p w14:paraId="1EFFB9E7" w14:textId="77777777" w:rsidR="00C41938" w:rsidRPr="00263C96" w:rsidRDefault="00C41938" w:rsidP="00D960CC">
            <w:pPr>
              <w:spacing w:line="276" w:lineRule="auto"/>
              <w:jc w:val="center"/>
              <w:rPr>
                <w:color w:val="000000"/>
                <w:sz w:val="20"/>
              </w:rPr>
            </w:pPr>
            <w:r w:rsidRPr="00263C96">
              <w:rPr>
                <w:color w:val="000000"/>
                <w:sz w:val="20"/>
              </w:rPr>
              <w:t>т. м3.</w:t>
            </w:r>
          </w:p>
        </w:tc>
        <w:tc>
          <w:tcPr>
            <w:tcW w:w="939" w:type="dxa"/>
            <w:shd w:val="clear" w:color="auto" w:fill="auto"/>
            <w:vAlign w:val="center"/>
          </w:tcPr>
          <w:p w14:paraId="538B84AB" w14:textId="77777777" w:rsidR="00C41938" w:rsidRPr="00D5620D" w:rsidRDefault="00C41938" w:rsidP="00D960CC">
            <w:pPr>
              <w:jc w:val="center"/>
              <w:rPr>
                <w:color w:val="000000"/>
                <w:sz w:val="20"/>
              </w:rPr>
            </w:pPr>
            <w:r w:rsidRPr="00D5620D">
              <w:rPr>
                <w:color w:val="000000"/>
                <w:sz w:val="20"/>
              </w:rPr>
              <w:t>-</w:t>
            </w:r>
          </w:p>
        </w:tc>
        <w:tc>
          <w:tcPr>
            <w:tcW w:w="939" w:type="dxa"/>
            <w:shd w:val="clear" w:color="auto" w:fill="auto"/>
            <w:vAlign w:val="center"/>
          </w:tcPr>
          <w:p w14:paraId="2A6D8557" w14:textId="77777777" w:rsidR="00C41938" w:rsidRPr="00D5620D" w:rsidRDefault="00C41938" w:rsidP="00D960CC">
            <w:pPr>
              <w:jc w:val="center"/>
              <w:rPr>
                <w:color w:val="000000"/>
                <w:sz w:val="20"/>
              </w:rPr>
            </w:pPr>
            <w:r w:rsidRPr="00D5620D">
              <w:rPr>
                <w:color w:val="000000"/>
                <w:sz w:val="20"/>
              </w:rPr>
              <w:t>-</w:t>
            </w:r>
          </w:p>
        </w:tc>
        <w:tc>
          <w:tcPr>
            <w:tcW w:w="939" w:type="dxa"/>
            <w:shd w:val="clear" w:color="auto" w:fill="auto"/>
            <w:vAlign w:val="center"/>
          </w:tcPr>
          <w:p w14:paraId="46A11FB0" w14:textId="77777777" w:rsidR="00C41938" w:rsidRPr="00D5620D" w:rsidRDefault="00C41938" w:rsidP="00D960CC">
            <w:pPr>
              <w:jc w:val="center"/>
              <w:rPr>
                <w:color w:val="000000"/>
                <w:sz w:val="20"/>
              </w:rPr>
            </w:pPr>
            <w:r w:rsidRPr="00D5620D">
              <w:rPr>
                <w:color w:val="000000"/>
                <w:sz w:val="20"/>
              </w:rPr>
              <w:t>-</w:t>
            </w:r>
          </w:p>
        </w:tc>
        <w:tc>
          <w:tcPr>
            <w:tcW w:w="939" w:type="dxa"/>
            <w:shd w:val="clear" w:color="auto" w:fill="auto"/>
            <w:vAlign w:val="center"/>
          </w:tcPr>
          <w:p w14:paraId="2E498EE9" w14:textId="77777777" w:rsidR="00C41938" w:rsidRPr="00D5620D" w:rsidRDefault="00C41938" w:rsidP="00D960CC">
            <w:pPr>
              <w:jc w:val="center"/>
              <w:rPr>
                <w:color w:val="000000"/>
                <w:sz w:val="20"/>
              </w:rPr>
            </w:pPr>
            <w:r w:rsidRPr="00D5620D">
              <w:rPr>
                <w:color w:val="000000"/>
                <w:sz w:val="20"/>
              </w:rPr>
              <w:t>-</w:t>
            </w:r>
          </w:p>
        </w:tc>
        <w:tc>
          <w:tcPr>
            <w:tcW w:w="939" w:type="dxa"/>
            <w:shd w:val="clear" w:color="auto" w:fill="auto"/>
            <w:vAlign w:val="center"/>
          </w:tcPr>
          <w:p w14:paraId="56FC50AB" w14:textId="77777777" w:rsidR="00C41938" w:rsidRPr="00D5620D" w:rsidRDefault="00C41938" w:rsidP="00D960CC">
            <w:pPr>
              <w:jc w:val="center"/>
              <w:rPr>
                <w:color w:val="000000"/>
                <w:sz w:val="20"/>
              </w:rPr>
            </w:pPr>
            <w:r w:rsidRPr="00D5620D">
              <w:rPr>
                <w:color w:val="000000"/>
                <w:sz w:val="20"/>
              </w:rPr>
              <w:t>-</w:t>
            </w:r>
          </w:p>
        </w:tc>
        <w:tc>
          <w:tcPr>
            <w:tcW w:w="939" w:type="dxa"/>
            <w:shd w:val="clear" w:color="auto" w:fill="auto"/>
            <w:vAlign w:val="center"/>
          </w:tcPr>
          <w:p w14:paraId="28AF89AA" w14:textId="77777777" w:rsidR="00C41938" w:rsidRPr="00D5620D" w:rsidRDefault="00C41938" w:rsidP="00D960CC">
            <w:pPr>
              <w:jc w:val="center"/>
              <w:rPr>
                <w:rFonts w:ascii="Arial" w:hAnsi="Arial" w:cs="Arial"/>
                <w:sz w:val="20"/>
              </w:rPr>
            </w:pPr>
            <w:r w:rsidRPr="00D5620D">
              <w:rPr>
                <w:rFonts w:ascii="Arial" w:hAnsi="Arial" w:cs="Arial"/>
                <w:sz w:val="20"/>
              </w:rPr>
              <w:t>0,0</w:t>
            </w:r>
          </w:p>
        </w:tc>
      </w:tr>
      <w:tr w:rsidR="00C41938" w:rsidRPr="00263C96" w14:paraId="12ABF52D" w14:textId="77777777" w:rsidTr="00D960CC">
        <w:trPr>
          <w:trHeight w:val="600"/>
          <w:jc w:val="center"/>
        </w:trPr>
        <w:tc>
          <w:tcPr>
            <w:tcW w:w="513" w:type="dxa"/>
            <w:shd w:val="clear" w:color="auto" w:fill="auto"/>
            <w:vAlign w:val="center"/>
          </w:tcPr>
          <w:p w14:paraId="63F2D575" w14:textId="77777777" w:rsidR="00C41938" w:rsidRPr="00263C96" w:rsidRDefault="00C41938" w:rsidP="00D960CC">
            <w:pPr>
              <w:spacing w:line="276" w:lineRule="auto"/>
              <w:jc w:val="center"/>
              <w:rPr>
                <w:color w:val="000000"/>
                <w:sz w:val="22"/>
                <w:szCs w:val="22"/>
              </w:rPr>
            </w:pPr>
            <w:r w:rsidRPr="00263C96">
              <w:rPr>
                <w:color w:val="000000"/>
                <w:sz w:val="22"/>
                <w:szCs w:val="22"/>
              </w:rPr>
              <w:t>4</w:t>
            </w:r>
          </w:p>
        </w:tc>
        <w:tc>
          <w:tcPr>
            <w:tcW w:w="2601" w:type="dxa"/>
            <w:shd w:val="clear" w:color="auto" w:fill="auto"/>
            <w:vAlign w:val="center"/>
          </w:tcPr>
          <w:p w14:paraId="75F3DCAA" w14:textId="77777777" w:rsidR="00C41938" w:rsidRPr="00263C96" w:rsidRDefault="00C41938" w:rsidP="00D960CC">
            <w:pPr>
              <w:spacing w:line="276" w:lineRule="auto"/>
              <w:rPr>
                <w:color w:val="000000"/>
                <w:sz w:val="22"/>
                <w:szCs w:val="22"/>
              </w:rPr>
            </w:pPr>
            <w:r w:rsidRPr="00263C96">
              <w:rPr>
                <w:color w:val="000000"/>
                <w:sz w:val="22"/>
                <w:szCs w:val="22"/>
              </w:rPr>
              <w:t>Технологические и аварийные   потери в %</w:t>
            </w:r>
          </w:p>
        </w:tc>
        <w:tc>
          <w:tcPr>
            <w:tcW w:w="1062" w:type="dxa"/>
            <w:shd w:val="clear" w:color="auto" w:fill="auto"/>
            <w:vAlign w:val="center"/>
          </w:tcPr>
          <w:p w14:paraId="27656CEE" w14:textId="77777777" w:rsidR="00C41938" w:rsidRPr="00263C96" w:rsidRDefault="00C41938" w:rsidP="00D960CC">
            <w:pPr>
              <w:spacing w:line="276" w:lineRule="auto"/>
              <w:jc w:val="center"/>
              <w:rPr>
                <w:color w:val="000000"/>
                <w:sz w:val="20"/>
              </w:rPr>
            </w:pPr>
            <w:r w:rsidRPr="00263C96">
              <w:rPr>
                <w:color w:val="000000"/>
                <w:sz w:val="20"/>
              </w:rPr>
              <w:t>%</w:t>
            </w:r>
          </w:p>
        </w:tc>
        <w:tc>
          <w:tcPr>
            <w:tcW w:w="939" w:type="dxa"/>
            <w:shd w:val="clear" w:color="auto" w:fill="auto"/>
            <w:vAlign w:val="center"/>
          </w:tcPr>
          <w:p w14:paraId="7910B402" w14:textId="77777777" w:rsidR="00C41938" w:rsidRDefault="00C41938" w:rsidP="00D960CC">
            <w:pPr>
              <w:jc w:val="center"/>
              <w:rPr>
                <w:color w:val="000000"/>
                <w:sz w:val="20"/>
              </w:rPr>
            </w:pPr>
            <w:r>
              <w:rPr>
                <w:color w:val="000000"/>
                <w:sz w:val="20"/>
              </w:rPr>
              <w:t>6,2</w:t>
            </w:r>
          </w:p>
        </w:tc>
        <w:tc>
          <w:tcPr>
            <w:tcW w:w="939" w:type="dxa"/>
            <w:shd w:val="clear" w:color="auto" w:fill="auto"/>
            <w:vAlign w:val="center"/>
          </w:tcPr>
          <w:p w14:paraId="10D6B0DB" w14:textId="77777777" w:rsidR="00C41938" w:rsidRDefault="00C41938" w:rsidP="00D960CC">
            <w:pPr>
              <w:jc w:val="center"/>
              <w:rPr>
                <w:color w:val="000000"/>
                <w:sz w:val="20"/>
              </w:rPr>
            </w:pPr>
            <w:r>
              <w:rPr>
                <w:color w:val="000000"/>
                <w:sz w:val="20"/>
              </w:rPr>
              <w:t>6,1</w:t>
            </w:r>
          </w:p>
        </w:tc>
        <w:tc>
          <w:tcPr>
            <w:tcW w:w="939" w:type="dxa"/>
            <w:shd w:val="clear" w:color="auto" w:fill="auto"/>
            <w:vAlign w:val="center"/>
          </w:tcPr>
          <w:p w14:paraId="174B8C6A" w14:textId="77777777" w:rsidR="00C41938" w:rsidRDefault="00C41938" w:rsidP="00D960CC">
            <w:pPr>
              <w:jc w:val="center"/>
              <w:rPr>
                <w:color w:val="000000"/>
                <w:sz w:val="20"/>
              </w:rPr>
            </w:pPr>
            <w:r>
              <w:rPr>
                <w:color w:val="000000"/>
                <w:sz w:val="20"/>
              </w:rPr>
              <w:t>6,1</w:t>
            </w:r>
          </w:p>
        </w:tc>
        <w:tc>
          <w:tcPr>
            <w:tcW w:w="939" w:type="dxa"/>
            <w:shd w:val="clear" w:color="auto" w:fill="auto"/>
            <w:vAlign w:val="center"/>
          </w:tcPr>
          <w:p w14:paraId="48568397" w14:textId="77777777" w:rsidR="00C41938" w:rsidRDefault="00C41938" w:rsidP="00D960CC">
            <w:pPr>
              <w:jc w:val="center"/>
              <w:rPr>
                <w:color w:val="000000"/>
                <w:sz w:val="20"/>
              </w:rPr>
            </w:pPr>
            <w:r>
              <w:rPr>
                <w:color w:val="000000"/>
                <w:sz w:val="20"/>
              </w:rPr>
              <w:t>6,1</w:t>
            </w:r>
          </w:p>
        </w:tc>
        <w:tc>
          <w:tcPr>
            <w:tcW w:w="939" w:type="dxa"/>
            <w:shd w:val="clear" w:color="auto" w:fill="auto"/>
            <w:vAlign w:val="center"/>
          </w:tcPr>
          <w:p w14:paraId="3A0323D4" w14:textId="77777777" w:rsidR="00C41938" w:rsidRDefault="00C41938" w:rsidP="00D960CC">
            <w:pPr>
              <w:jc w:val="center"/>
              <w:rPr>
                <w:color w:val="000000"/>
                <w:sz w:val="20"/>
              </w:rPr>
            </w:pPr>
            <w:r>
              <w:rPr>
                <w:color w:val="000000"/>
                <w:sz w:val="20"/>
              </w:rPr>
              <w:t>6,1</w:t>
            </w:r>
          </w:p>
        </w:tc>
        <w:tc>
          <w:tcPr>
            <w:tcW w:w="939" w:type="dxa"/>
            <w:shd w:val="clear" w:color="auto" w:fill="auto"/>
            <w:vAlign w:val="center"/>
          </w:tcPr>
          <w:p w14:paraId="25824C0A" w14:textId="77777777" w:rsidR="00C41938" w:rsidRDefault="00C41938" w:rsidP="00D960CC">
            <w:pPr>
              <w:jc w:val="center"/>
              <w:rPr>
                <w:color w:val="000000"/>
                <w:sz w:val="20"/>
              </w:rPr>
            </w:pPr>
            <w:r>
              <w:rPr>
                <w:color w:val="000000"/>
                <w:sz w:val="20"/>
              </w:rPr>
              <w:t>6,0</w:t>
            </w:r>
          </w:p>
        </w:tc>
      </w:tr>
      <w:tr w:rsidR="00C41938" w:rsidRPr="00263C96" w14:paraId="299DB359" w14:textId="77777777" w:rsidTr="00D960CC">
        <w:trPr>
          <w:trHeight w:val="300"/>
          <w:jc w:val="center"/>
        </w:trPr>
        <w:tc>
          <w:tcPr>
            <w:tcW w:w="513" w:type="dxa"/>
            <w:shd w:val="clear" w:color="auto" w:fill="auto"/>
            <w:vAlign w:val="center"/>
          </w:tcPr>
          <w:p w14:paraId="69E97525" w14:textId="77777777" w:rsidR="00C41938" w:rsidRPr="00263C96" w:rsidRDefault="00C41938" w:rsidP="00D960CC">
            <w:pPr>
              <w:spacing w:line="276" w:lineRule="auto"/>
              <w:jc w:val="center"/>
              <w:rPr>
                <w:color w:val="000000"/>
                <w:sz w:val="22"/>
                <w:szCs w:val="22"/>
              </w:rPr>
            </w:pPr>
            <w:r w:rsidRPr="00263C96">
              <w:rPr>
                <w:color w:val="000000"/>
                <w:sz w:val="22"/>
                <w:szCs w:val="22"/>
              </w:rPr>
              <w:t>5</w:t>
            </w:r>
          </w:p>
        </w:tc>
        <w:tc>
          <w:tcPr>
            <w:tcW w:w="2601" w:type="dxa"/>
            <w:shd w:val="clear" w:color="auto" w:fill="auto"/>
            <w:vAlign w:val="center"/>
          </w:tcPr>
          <w:p w14:paraId="3C3FF651" w14:textId="77777777" w:rsidR="00C41938" w:rsidRPr="00263C96" w:rsidRDefault="00C41938" w:rsidP="00D960CC">
            <w:pPr>
              <w:spacing w:line="276" w:lineRule="auto"/>
              <w:rPr>
                <w:color w:val="000000"/>
                <w:sz w:val="20"/>
              </w:rPr>
            </w:pPr>
            <w:r w:rsidRPr="00263C96">
              <w:rPr>
                <w:color w:val="000000"/>
                <w:sz w:val="20"/>
              </w:rPr>
              <w:t>Объем реализации</w:t>
            </w:r>
          </w:p>
        </w:tc>
        <w:tc>
          <w:tcPr>
            <w:tcW w:w="1062" w:type="dxa"/>
            <w:shd w:val="clear" w:color="auto" w:fill="auto"/>
            <w:vAlign w:val="center"/>
          </w:tcPr>
          <w:p w14:paraId="7CD94E26" w14:textId="77777777" w:rsidR="00C41938" w:rsidRPr="00263C96" w:rsidRDefault="00C41938" w:rsidP="00D960CC">
            <w:pPr>
              <w:spacing w:line="276" w:lineRule="auto"/>
              <w:jc w:val="center"/>
              <w:rPr>
                <w:color w:val="000000"/>
                <w:sz w:val="20"/>
              </w:rPr>
            </w:pPr>
            <w:r w:rsidRPr="00263C96">
              <w:rPr>
                <w:color w:val="000000"/>
                <w:sz w:val="20"/>
              </w:rPr>
              <w:t>т. м3.</w:t>
            </w:r>
          </w:p>
        </w:tc>
        <w:tc>
          <w:tcPr>
            <w:tcW w:w="939" w:type="dxa"/>
            <w:shd w:val="clear" w:color="auto" w:fill="auto"/>
            <w:vAlign w:val="center"/>
          </w:tcPr>
          <w:p w14:paraId="37980802" w14:textId="77777777" w:rsidR="00C41938" w:rsidRDefault="00C41938" w:rsidP="00D960CC">
            <w:pPr>
              <w:jc w:val="center"/>
              <w:rPr>
                <w:color w:val="000000"/>
                <w:sz w:val="20"/>
              </w:rPr>
            </w:pPr>
            <w:r>
              <w:rPr>
                <w:color w:val="000000"/>
                <w:sz w:val="20"/>
              </w:rPr>
              <w:t>9537,8</w:t>
            </w:r>
          </w:p>
        </w:tc>
        <w:tc>
          <w:tcPr>
            <w:tcW w:w="939" w:type="dxa"/>
            <w:shd w:val="clear" w:color="auto" w:fill="auto"/>
            <w:vAlign w:val="center"/>
          </w:tcPr>
          <w:p w14:paraId="5E780679" w14:textId="77777777" w:rsidR="00C41938" w:rsidRDefault="00C41938" w:rsidP="00D960CC">
            <w:pPr>
              <w:jc w:val="center"/>
              <w:rPr>
                <w:color w:val="000000"/>
                <w:sz w:val="20"/>
              </w:rPr>
            </w:pPr>
            <w:r>
              <w:rPr>
                <w:color w:val="000000"/>
                <w:sz w:val="20"/>
              </w:rPr>
              <w:t>9539,4</w:t>
            </w:r>
          </w:p>
        </w:tc>
        <w:tc>
          <w:tcPr>
            <w:tcW w:w="939" w:type="dxa"/>
            <w:shd w:val="clear" w:color="auto" w:fill="auto"/>
            <w:vAlign w:val="center"/>
          </w:tcPr>
          <w:p w14:paraId="3D9D3051" w14:textId="77777777" w:rsidR="00C41938" w:rsidRDefault="00C41938" w:rsidP="00D960CC">
            <w:pPr>
              <w:jc w:val="center"/>
              <w:rPr>
                <w:color w:val="000000"/>
                <w:sz w:val="20"/>
              </w:rPr>
            </w:pPr>
            <w:r>
              <w:rPr>
                <w:color w:val="000000"/>
                <w:sz w:val="20"/>
              </w:rPr>
              <w:t>9570,8</w:t>
            </w:r>
          </w:p>
        </w:tc>
        <w:tc>
          <w:tcPr>
            <w:tcW w:w="939" w:type="dxa"/>
            <w:shd w:val="clear" w:color="auto" w:fill="auto"/>
            <w:vAlign w:val="center"/>
          </w:tcPr>
          <w:p w14:paraId="52535D87" w14:textId="77777777" w:rsidR="00C41938" w:rsidRDefault="00C41938" w:rsidP="00D960CC">
            <w:pPr>
              <w:jc w:val="center"/>
              <w:rPr>
                <w:color w:val="000000"/>
                <w:sz w:val="20"/>
              </w:rPr>
            </w:pPr>
            <w:r>
              <w:rPr>
                <w:color w:val="000000"/>
                <w:sz w:val="20"/>
              </w:rPr>
              <w:t>9602,6</w:t>
            </w:r>
          </w:p>
        </w:tc>
        <w:tc>
          <w:tcPr>
            <w:tcW w:w="939" w:type="dxa"/>
            <w:shd w:val="clear" w:color="auto" w:fill="auto"/>
            <w:vAlign w:val="center"/>
          </w:tcPr>
          <w:p w14:paraId="6337F688" w14:textId="77777777" w:rsidR="00C41938" w:rsidRDefault="00C41938" w:rsidP="00D960CC">
            <w:pPr>
              <w:jc w:val="center"/>
              <w:rPr>
                <w:color w:val="000000"/>
                <w:sz w:val="20"/>
              </w:rPr>
            </w:pPr>
            <w:r>
              <w:rPr>
                <w:color w:val="000000"/>
                <w:sz w:val="20"/>
              </w:rPr>
              <w:t>9634,7</w:t>
            </w:r>
          </w:p>
        </w:tc>
        <w:tc>
          <w:tcPr>
            <w:tcW w:w="939" w:type="dxa"/>
            <w:shd w:val="clear" w:color="auto" w:fill="auto"/>
            <w:vAlign w:val="center"/>
          </w:tcPr>
          <w:p w14:paraId="74F9AE39" w14:textId="77777777" w:rsidR="00C41938" w:rsidRDefault="00C41938" w:rsidP="00D960CC">
            <w:pPr>
              <w:jc w:val="right"/>
              <w:rPr>
                <w:rFonts w:ascii="Arial" w:hAnsi="Arial" w:cs="Arial"/>
                <w:sz w:val="20"/>
              </w:rPr>
            </w:pPr>
            <w:r>
              <w:rPr>
                <w:rFonts w:ascii="Arial" w:hAnsi="Arial" w:cs="Arial"/>
                <w:sz w:val="20"/>
              </w:rPr>
              <w:t>9734,0</w:t>
            </w:r>
          </w:p>
        </w:tc>
      </w:tr>
      <w:tr w:rsidR="00C41938" w:rsidRPr="00263C96" w14:paraId="514B0065" w14:textId="77777777" w:rsidTr="00D960CC">
        <w:trPr>
          <w:trHeight w:val="510"/>
          <w:jc w:val="center"/>
        </w:trPr>
        <w:tc>
          <w:tcPr>
            <w:tcW w:w="513" w:type="dxa"/>
            <w:shd w:val="clear" w:color="auto" w:fill="auto"/>
            <w:vAlign w:val="center"/>
          </w:tcPr>
          <w:p w14:paraId="21F633E0" w14:textId="77777777" w:rsidR="00C41938" w:rsidRPr="00263C96" w:rsidRDefault="00C41938" w:rsidP="00D960CC">
            <w:pPr>
              <w:spacing w:line="276" w:lineRule="auto"/>
              <w:jc w:val="center"/>
              <w:rPr>
                <w:color w:val="000000"/>
                <w:sz w:val="22"/>
                <w:szCs w:val="22"/>
              </w:rPr>
            </w:pPr>
            <w:r w:rsidRPr="00263C96">
              <w:rPr>
                <w:color w:val="000000"/>
                <w:sz w:val="22"/>
                <w:szCs w:val="22"/>
              </w:rPr>
              <w:t>6</w:t>
            </w:r>
          </w:p>
        </w:tc>
        <w:tc>
          <w:tcPr>
            <w:tcW w:w="2601" w:type="dxa"/>
            <w:shd w:val="clear" w:color="auto" w:fill="auto"/>
            <w:vAlign w:val="center"/>
          </w:tcPr>
          <w:p w14:paraId="7D30EA58" w14:textId="77777777" w:rsidR="00C41938" w:rsidRPr="00263C96" w:rsidRDefault="00C41938" w:rsidP="00D960CC">
            <w:pPr>
              <w:spacing w:line="276" w:lineRule="auto"/>
              <w:rPr>
                <w:color w:val="000000"/>
                <w:sz w:val="20"/>
              </w:rPr>
            </w:pPr>
            <w:r w:rsidRPr="00263C96">
              <w:rPr>
                <w:color w:val="000000"/>
                <w:sz w:val="20"/>
              </w:rPr>
              <w:t>Бюджетные и прочие организации</w:t>
            </w:r>
          </w:p>
        </w:tc>
        <w:tc>
          <w:tcPr>
            <w:tcW w:w="1062" w:type="dxa"/>
            <w:shd w:val="clear" w:color="auto" w:fill="auto"/>
            <w:vAlign w:val="center"/>
          </w:tcPr>
          <w:p w14:paraId="589B273B" w14:textId="77777777" w:rsidR="00C41938" w:rsidRPr="00263C96" w:rsidRDefault="00C41938" w:rsidP="00D960CC">
            <w:pPr>
              <w:spacing w:line="276" w:lineRule="auto"/>
              <w:jc w:val="center"/>
              <w:rPr>
                <w:color w:val="000000"/>
                <w:sz w:val="20"/>
              </w:rPr>
            </w:pPr>
            <w:r w:rsidRPr="00263C96">
              <w:rPr>
                <w:color w:val="000000"/>
                <w:sz w:val="20"/>
              </w:rPr>
              <w:t>т. м3.</w:t>
            </w:r>
          </w:p>
        </w:tc>
        <w:tc>
          <w:tcPr>
            <w:tcW w:w="939" w:type="dxa"/>
            <w:shd w:val="clear" w:color="auto" w:fill="auto"/>
            <w:noWrap/>
            <w:vAlign w:val="center"/>
          </w:tcPr>
          <w:p w14:paraId="533CE69D" w14:textId="77777777" w:rsidR="00C41938" w:rsidRDefault="00C41938" w:rsidP="00D960CC">
            <w:pPr>
              <w:jc w:val="center"/>
            </w:pPr>
            <w:r w:rsidRPr="00727EAB">
              <w:rPr>
                <w:color w:val="000000"/>
                <w:sz w:val="20"/>
              </w:rPr>
              <w:t>-</w:t>
            </w:r>
          </w:p>
        </w:tc>
        <w:tc>
          <w:tcPr>
            <w:tcW w:w="939" w:type="dxa"/>
            <w:shd w:val="clear" w:color="auto" w:fill="auto"/>
            <w:noWrap/>
            <w:vAlign w:val="center"/>
          </w:tcPr>
          <w:p w14:paraId="6267E941" w14:textId="77777777" w:rsidR="00C41938" w:rsidRDefault="00C41938" w:rsidP="00D960CC">
            <w:pPr>
              <w:jc w:val="center"/>
            </w:pPr>
            <w:r w:rsidRPr="00727EAB">
              <w:rPr>
                <w:color w:val="000000"/>
                <w:sz w:val="20"/>
              </w:rPr>
              <w:t>-</w:t>
            </w:r>
          </w:p>
        </w:tc>
        <w:tc>
          <w:tcPr>
            <w:tcW w:w="939" w:type="dxa"/>
            <w:shd w:val="clear" w:color="auto" w:fill="auto"/>
            <w:noWrap/>
            <w:vAlign w:val="center"/>
          </w:tcPr>
          <w:p w14:paraId="476C42BF" w14:textId="77777777" w:rsidR="00C41938" w:rsidRDefault="00C41938" w:rsidP="00D960CC">
            <w:pPr>
              <w:jc w:val="center"/>
            </w:pPr>
            <w:r w:rsidRPr="00727EAB">
              <w:rPr>
                <w:color w:val="000000"/>
                <w:sz w:val="20"/>
              </w:rPr>
              <w:t>-</w:t>
            </w:r>
          </w:p>
        </w:tc>
        <w:tc>
          <w:tcPr>
            <w:tcW w:w="939" w:type="dxa"/>
            <w:shd w:val="clear" w:color="auto" w:fill="auto"/>
            <w:noWrap/>
            <w:vAlign w:val="center"/>
          </w:tcPr>
          <w:p w14:paraId="1F4974F4" w14:textId="77777777" w:rsidR="00C41938" w:rsidRDefault="00C41938" w:rsidP="00D960CC">
            <w:pPr>
              <w:jc w:val="center"/>
            </w:pPr>
            <w:r w:rsidRPr="00727EAB">
              <w:rPr>
                <w:color w:val="000000"/>
                <w:sz w:val="20"/>
              </w:rPr>
              <w:t>-</w:t>
            </w:r>
          </w:p>
        </w:tc>
        <w:tc>
          <w:tcPr>
            <w:tcW w:w="939" w:type="dxa"/>
            <w:shd w:val="clear" w:color="auto" w:fill="auto"/>
            <w:noWrap/>
            <w:vAlign w:val="center"/>
          </w:tcPr>
          <w:p w14:paraId="601866C4" w14:textId="77777777" w:rsidR="00C41938" w:rsidRDefault="00C41938" w:rsidP="00D960CC">
            <w:pPr>
              <w:jc w:val="center"/>
            </w:pPr>
            <w:r w:rsidRPr="00727EAB">
              <w:rPr>
                <w:color w:val="000000"/>
                <w:sz w:val="20"/>
              </w:rPr>
              <w:t>-</w:t>
            </w:r>
          </w:p>
        </w:tc>
        <w:tc>
          <w:tcPr>
            <w:tcW w:w="939" w:type="dxa"/>
            <w:shd w:val="clear" w:color="auto" w:fill="auto"/>
            <w:noWrap/>
            <w:vAlign w:val="center"/>
          </w:tcPr>
          <w:p w14:paraId="232B5AE6" w14:textId="77777777" w:rsidR="00C41938" w:rsidRDefault="00C41938" w:rsidP="00D960CC">
            <w:pPr>
              <w:jc w:val="center"/>
            </w:pPr>
            <w:r w:rsidRPr="00727EAB">
              <w:rPr>
                <w:color w:val="000000"/>
                <w:sz w:val="20"/>
              </w:rPr>
              <w:t>-</w:t>
            </w:r>
          </w:p>
        </w:tc>
      </w:tr>
      <w:tr w:rsidR="00C41938" w:rsidRPr="00263C96" w14:paraId="7F92A62A" w14:textId="77777777" w:rsidTr="00D960CC">
        <w:trPr>
          <w:trHeight w:val="279"/>
          <w:jc w:val="center"/>
        </w:trPr>
        <w:tc>
          <w:tcPr>
            <w:tcW w:w="513" w:type="dxa"/>
            <w:shd w:val="clear" w:color="auto" w:fill="auto"/>
            <w:vAlign w:val="center"/>
          </w:tcPr>
          <w:p w14:paraId="455B1089" w14:textId="77777777" w:rsidR="00C41938" w:rsidRPr="00263C96" w:rsidRDefault="00C41938" w:rsidP="00D960CC">
            <w:pPr>
              <w:spacing w:line="276" w:lineRule="auto"/>
              <w:jc w:val="center"/>
              <w:rPr>
                <w:color w:val="000000"/>
                <w:sz w:val="22"/>
                <w:szCs w:val="22"/>
              </w:rPr>
            </w:pPr>
            <w:r w:rsidRPr="00263C96">
              <w:rPr>
                <w:color w:val="000000"/>
                <w:sz w:val="22"/>
                <w:szCs w:val="22"/>
              </w:rPr>
              <w:t>7</w:t>
            </w:r>
          </w:p>
        </w:tc>
        <w:tc>
          <w:tcPr>
            <w:tcW w:w="2601" w:type="dxa"/>
            <w:shd w:val="clear" w:color="auto" w:fill="auto"/>
            <w:vAlign w:val="center"/>
          </w:tcPr>
          <w:p w14:paraId="51963C8C" w14:textId="77777777" w:rsidR="00C41938" w:rsidRPr="00263C96" w:rsidRDefault="00C41938" w:rsidP="00D960CC">
            <w:pPr>
              <w:spacing w:line="276" w:lineRule="auto"/>
              <w:rPr>
                <w:sz w:val="20"/>
              </w:rPr>
            </w:pPr>
            <w:r w:rsidRPr="00263C96">
              <w:rPr>
                <w:sz w:val="22"/>
                <w:szCs w:val="22"/>
              </w:rPr>
              <w:t>Население с учётом по</w:t>
            </w:r>
            <w:r>
              <w:rPr>
                <w:sz w:val="22"/>
                <w:szCs w:val="22"/>
              </w:rPr>
              <w:t>лива и скота</w:t>
            </w:r>
          </w:p>
        </w:tc>
        <w:tc>
          <w:tcPr>
            <w:tcW w:w="1062" w:type="dxa"/>
            <w:shd w:val="clear" w:color="auto" w:fill="auto"/>
            <w:vAlign w:val="center"/>
          </w:tcPr>
          <w:p w14:paraId="0B9DAC77" w14:textId="77777777" w:rsidR="00C41938" w:rsidRPr="00263C96" w:rsidRDefault="00C41938" w:rsidP="00D960CC">
            <w:pPr>
              <w:spacing w:line="276" w:lineRule="auto"/>
              <w:jc w:val="center"/>
              <w:rPr>
                <w:color w:val="000000"/>
                <w:sz w:val="20"/>
              </w:rPr>
            </w:pPr>
            <w:r w:rsidRPr="00263C96">
              <w:rPr>
                <w:color w:val="000000"/>
                <w:sz w:val="20"/>
              </w:rPr>
              <w:t>т. м3.</w:t>
            </w:r>
          </w:p>
        </w:tc>
        <w:tc>
          <w:tcPr>
            <w:tcW w:w="939" w:type="dxa"/>
            <w:shd w:val="clear" w:color="auto" w:fill="auto"/>
            <w:noWrap/>
            <w:vAlign w:val="center"/>
          </w:tcPr>
          <w:p w14:paraId="3AEE1065" w14:textId="77777777" w:rsidR="00C41938" w:rsidRDefault="00C41938" w:rsidP="00D960CC">
            <w:pPr>
              <w:jc w:val="center"/>
              <w:rPr>
                <w:color w:val="000000"/>
                <w:sz w:val="20"/>
              </w:rPr>
            </w:pPr>
            <w:r>
              <w:rPr>
                <w:color w:val="000000"/>
                <w:sz w:val="20"/>
              </w:rPr>
              <w:t>9537,8</w:t>
            </w:r>
          </w:p>
        </w:tc>
        <w:tc>
          <w:tcPr>
            <w:tcW w:w="939" w:type="dxa"/>
            <w:shd w:val="clear" w:color="auto" w:fill="auto"/>
            <w:noWrap/>
            <w:vAlign w:val="center"/>
          </w:tcPr>
          <w:p w14:paraId="59F7D140" w14:textId="77777777" w:rsidR="00C41938" w:rsidRDefault="00C41938" w:rsidP="00D960CC">
            <w:pPr>
              <w:jc w:val="center"/>
              <w:rPr>
                <w:color w:val="000000"/>
                <w:sz w:val="20"/>
              </w:rPr>
            </w:pPr>
            <w:r>
              <w:rPr>
                <w:color w:val="000000"/>
                <w:sz w:val="20"/>
              </w:rPr>
              <w:t>9539,4</w:t>
            </w:r>
          </w:p>
        </w:tc>
        <w:tc>
          <w:tcPr>
            <w:tcW w:w="939" w:type="dxa"/>
            <w:shd w:val="clear" w:color="auto" w:fill="auto"/>
            <w:noWrap/>
            <w:vAlign w:val="center"/>
          </w:tcPr>
          <w:p w14:paraId="132366EF" w14:textId="77777777" w:rsidR="00C41938" w:rsidRDefault="00C41938" w:rsidP="00D960CC">
            <w:pPr>
              <w:jc w:val="center"/>
              <w:rPr>
                <w:color w:val="000000"/>
                <w:sz w:val="20"/>
              </w:rPr>
            </w:pPr>
            <w:r>
              <w:rPr>
                <w:color w:val="000000"/>
                <w:sz w:val="20"/>
              </w:rPr>
              <w:t>9570,8</w:t>
            </w:r>
          </w:p>
        </w:tc>
        <w:tc>
          <w:tcPr>
            <w:tcW w:w="939" w:type="dxa"/>
            <w:shd w:val="clear" w:color="auto" w:fill="auto"/>
            <w:noWrap/>
            <w:vAlign w:val="center"/>
          </w:tcPr>
          <w:p w14:paraId="50309AC4" w14:textId="77777777" w:rsidR="00C41938" w:rsidRDefault="00C41938" w:rsidP="00D960CC">
            <w:pPr>
              <w:jc w:val="center"/>
              <w:rPr>
                <w:color w:val="000000"/>
                <w:sz w:val="20"/>
              </w:rPr>
            </w:pPr>
            <w:r>
              <w:rPr>
                <w:color w:val="000000"/>
                <w:sz w:val="20"/>
              </w:rPr>
              <w:t>9602,6</w:t>
            </w:r>
          </w:p>
        </w:tc>
        <w:tc>
          <w:tcPr>
            <w:tcW w:w="939" w:type="dxa"/>
            <w:shd w:val="clear" w:color="auto" w:fill="auto"/>
            <w:noWrap/>
            <w:vAlign w:val="center"/>
          </w:tcPr>
          <w:p w14:paraId="73AE3707" w14:textId="77777777" w:rsidR="00C41938" w:rsidRDefault="00C41938" w:rsidP="00D960CC">
            <w:pPr>
              <w:jc w:val="center"/>
              <w:rPr>
                <w:color w:val="000000"/>
                <w:sz w:val="20"/>
              </w:rPr>
            </w:pPr>
            <w:r>
              <w:rPr>
                <w:color w:val="000000"/>
                <w:sz w:val="20"/>
              </w:rPr>
              <w:t>9634,7</w:t>
            </w:r>
          </w:p>
        </w:tc>
        <w:tc>
          <w:tcPr>
            <w:tcW w:w="939" w:type="dxa"/>
            <w:shd w:val="clear" w:color="auto" w:fill="auto"/>
            <w:noWrap/>
            <w:vAlign w:val="center"/>
          </w:tcPr>
          <w:p w14:paraId="7D8201F9" w14:textId="77777777" w:rsidR="00C41938" w:rsidRDefault="00C41938" w:rsidP="00D960CC">
            <w:pPr>
              <w:jc w:val="right"/>
              <w:rPr>
                <w:rFonts w:ascii="Arial" w:hAnsi="Arial" w:cs="Arial"/>
                <w:sz w:val="20"/>
              </w:rPr>
            </w:pPr>
            <w:r>
              <w:rPr>
                <w:rFonts w:ascii="Arial" w:hAnsi="Arial" w:cs="Arial"/>
                <w:sz w:val="20"/>
              </w:rPr>
              <w:t>9734,0</w:t>
            </w:r>
          </w:p>
        </w:tc>
      </w:tr>
    </w:tbl>
    <w:p w14:paraId="37FD8B13" w14:textId="207137DC" w:rsidR="00C41938" w:rsidRPr="00A27BD7" w:rsidRDefault="00C41938" w:rsidP="00C41938">
      <w:pPr>
        <w:pStyle w:val="formattexttopleveltext"/>
        <w:spacing w:line="276" w:lineRule="auto"/>
        <w:rPr>
          <w:b/>
        </w:rPr>
      </w:pPr>
      <w:r>
        <w:rPr>
          <w:b/>
        </w:rPr>
        <w:t>3.1.</w:t>
      </w:r>
      <w:r w:rsidRPr="00A27BD7">
        <w:rPr>
          <w:b/>
        </w:rPr>
        <w:t>1</w:t>
      </w:r>
      <w:r>
        <w:rPr>
          <w:b/>
        </w:rPr>
        <w:t>1</w:t>
      </w:r>
      <w:r w:rsidRPr="00A27BD7">
        <w:rPr>
          <w:b/>
        </w:rPr>
        <w:t xml:space="preserve">.Расчет требуемой мощности водозаборных  сооружений исходя из данных о перспективном потреблении питьевой воды и величины её потерь   при  транспортировке </w:t>
      </w:r>
    </w:p>
    <w:p w14:paraId="14CD2E73" w14:textId="77777777" w:rsidR="00C41938" w:rsidRDefault="00C41938" w:rsidP="00C41938">
      <w:pPr>
        <w:spacing w:line="276" w:lineRule="auto"/>
        <w:jc w:val="both"/>
      </w:pPr>
      <w:r w:rsidRPr="00263C96">
        <w:rPr>
          <w:b/>
        </w:rPr>
        <w:t>Т</w:t>
      </w:r>
      <w:r w:rsidRPr="00263C96">
        <w:t xml:space="preserve">ребуемая мощность водозаборных  сооружений исходя из данных о перспективном потреблении питьевой воды и величины потерь питьевой воды при ее транспортировке представлена  в таблице </w:t>
      </w:r>
      <w:r>
        <w:t>2.16</w:t>
      </w:r>
      <w:r w:rsidRPr="00263C96">
        <w:t>.</w:t>
      </w:r>
    </w:p>
    <w:p w14:paraId="1E7B9D63" w14:textId="77777777" w:rsidR="00C41938" w:rsidRDefault="00C41938" w:rsidP="00C41938">
      <w:pPr>
        <w:spacing w:line="276" w:lineRule="auto"/>
        <w:rPr>
          <w:b/>
          <w:sz w:val="22"/>
          <w:szCs w:val="22"/>
        </w:rPr>
      </w:pPr>
    </w:p>
    <w:p w14:paraId="0751ADDE" w14:textId="5BD06EFD" w:rsidR="00C41938" w:rsidRPr="00263C96" w:rsidRDefault="00C41938" w:rsidP="00C41938">
      <w:pPr>
        <w:spacing w:line="276" w:lineRule="auto"/>
        <w:rPr>
          <w:b/>
          <w:sz w:val="20"/>
        </w:rPr>
      </w:pPr>
      <w:r w:rsidRPr="00263C96">
        <w:rPr>
          <w:b/>
          <w:sz w:val="22"/>
          <w:szCs w:val="22"/>
        </w:rPr>
        <w:lastRenderedPageBreak/>
        <w:t xml:space="preserve">Таблица </w:t>
      </w:r>
      <w:r>
        <w:rPr>
          <w:b/>
          <w:sz w:val="22"/>
          <w:szCs w:val="22"/>
        </w:rPr>
        <w:t>3.16</w:t>
      </w:r>
      <w:r w:rsidRPr="00263C96">
        <w:rPr>
          <w:b/>
          <w:sz w:val="22"/>
          <w:szCs w:val="22"/>
        </w:rPr>
        <w:t xml:space="preserve">. Расчет требуемой мощности водозаборных  сооружений </w:t>
      </w:r>
    </w:p>
    <w:tbl>
      <w:tblPr>
        <w:tblW w:w="9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
        <w:gridCol w:w="2266"/>
        <w:gridCol w:w="1202"/>
        <w:gridCol w:w="931"/>
        <w:gridCol w:w="931"/>
        <w:gridCol w:w="931"/>
        <w:gridCol w:w="931"/>
        <w:gridCol w:w="931"/>
        <w:gridCol w:w="1175"/>
      </w:tblGrid>
      <w:tr w:rsidR="00C41938" w:rsidRPr="00263C96" w14:paraId="4F2AA1A6" w14:textId="77777777" w:rsidTr="00D960CC">
        <w:trPr>
          <w:trHeight w:val="852"/>
          <w:jc w:val="center"/>
        </w:trPr>
        <w:tc>
          <w:tcPr>
            <w:tcW w:w="532" w:type="dxa"/>
            <w:shd w:val="clear" w:color="auto" w:fill="D9D9D9"/>
            <w:vAlign w:val="center"/>
          </w:tcPr>
          <w:p w14:paraId="6387DB63" w14:textId="77777777" w:rsidR="00C41938" w:rsidRPr="00263C96" w:rsidRDefault="00C41938" w:rsidP="00D960CC">
            <w:pPr>
              <w:spacing w:line="276" w:lineRule="auto"/>
              <w:jc w:val="center"/>
              <w:rPr>
                <w:color w:val="000000"/>
                <w:sz w:val="22"/>
                <w:szCs w:val="22"/>
              </w:rPr>
            </w:pPr>
            <w:r w:rsidRPr="00263C96">
              <w:rPr>
                <w:bCs/>
                <w:color w:val="000000"/>
                <w:sz w:val="22"/>
                <w:szCs w:val="22"/>
              </w:rPr>
              <w:t>№ п/п</w:t>
            </w:r>
          </w:p>
        </w:tc>
        <w:tc>
          <w:tcPr>
            <w:tcW w:w="2266" w:type="dxa"/>
            <w:shd w:val="clear" w:color="auto" w:fill="D9D9D9"/>
            <w:vAlign w:val="center"/>
          </w:tcPr>
          <w:p w14:paraId="6DF85894" w14:textId="77777777" w:rsidR="00C41938" w:rsidRPr="00263C96" w:rsidRDefault="00C41938" w:rsidP="00D960CC">
            <w:pPr>
              <w:spacing w:line="276" w:lineRule="auto"/>
              <w:jc w:val="center"/>
              <w:rPr>
                <w:color w:val="000000"/>
                <w:sz w:val="22"/>
                <w:szCs w:val="22"/>
              </w:rPr>
            </w:pPr>
            <w:r w:rsidRPr="00263C96">
              <w:rPr>
                <w:bCs/>
                <w:color w:val="000000"/>
                <w:sz w:val="22"/>
                <w:szCs w:val="22"/>
              </w:rPr>
              <w:t>Показатель</w:t>
            </w:r>
          </w:p>
        </w:tc>
        <w:tc>
          <w:tcPr>
            <w:tcW w:w="1202" w:type="dxa"/>
            <w:shd w:val="clear" w:color="auto" w:fill="D9D9D9"/>
            <w:vAlign w:val="center"/>
          </w:tcPr>
          <w:p w14:paraId="6B6B0A04" w14:textId="77777777" w:rsidR="00C41938" w:rsidRPr="00263C96" w:rsidRDefault="00C41938" w:rsidP="00D960CC">
            <w:pPr>
              <w:spacing w:line="276" w:lineRule="auto"/>
              <w:jc w:val="center"/>
              <w:rPr>
                <w:color w:val="000000"/>
                <w:sz w:val="22"/>
                <w:szCs w:val="22"/>
              </w:rPr>
            </w:pPr>
            <w:r w:rsidRPr="00263C96">
              <w:rPr>
                <w:bCs/>
                <w:color w:val="000000"/>
                <w:sz w:val="22"/>
                <w:szCs w:val="22"/>
              </w:rPr>
              <w:t>Ед. измерения</w:t>
            </w:r>
          </w:p>
        </w:tc>
        <w:tc>
          <w:tcPr>
            <w:tcW w:w="931" w:type="dxa"/>
            <w:shd w:val="clear" w:color="auto" w:fill="D9D9D9"/>
            <w:vAlign w:val="center"/>
          </w:tcPr>
          <w:p w14:paraId="046C3D28" w14:textId="77777777" w:rsidR="00C41938" w:rsidRPr="00263C96" w:rsidRDefault="00C41938" w:rsidP="00D960CC">
            <w:pPr>
              <w:spacing w:line="276" w:lineRule="auto"/>
              <w:jc w:val="center"/>
              <w:rPr>
                <w:sz w:val="20"/>
              </w:rPr>
            </w:pPr>
            <w:r w:rsidRPr="00263C96">
              <w:rPr>
                <w:sz w:val="20"/>
              </w:rPr>
              <w:t>20</w:t>
            </w:r>
            <w:r>
              <w:rPr>
                <w:sz w:val="20"/>
              </w:rPr>
              <w:t>24</w:t>
            </w:r>
          </w:p>
        </w:tc>
        <w:tc>
          <w:tcPr>
            <w:tcW w:w="931" w:type="dxa"/>
            <w:shd w:val="clear" w:color="auto" w:fill="D9D9D9"/>
            <w:vAlign w:val="center"/>
          </w:tcPr>
          <w:p w14:paraId="4772EB31" w14:textId="77777777" w:rsidR="00C41938" w:rsidRPr="00263C96" w:rsidRDefault="00C41938" w:rsidP="00D960CC">
            <w:pPr>
              <w:spacing w:line="276" w:lineRule="auto"/>
              <w:jc w:val="center"/>
              <w:rPr>
                <w:sz w:val="20"/>
              </w:rPr>
            </w:pPr>
            <w:r w:rsidRPr="00263C96">
              <w:rPr>
                <w:sz w:val="20"/>
              </w:rPr>
              <w:t>202</w:t>
            </w:r>
            <w:r>
              <w:rPr>
                <w:sz w:val="20"/>
              </w:rPr>
              <w:t>5</w:t>
            </w:r>
          </w:p>
        </w:tc>
        <w:tc>
          <w:tcPr>
            <w:tcW w:w="931" w:type="dxa"/>
            <w:shd w:val="clear" w:color="auto" w:fill="D9D9D9"/>
            <w:vAlign w:val="center"/>
          </w:tcPr>
          <w:p w14:paraId="1EB59177" w14:textId="77777777" w:rsidR="00C41938" w:rsidRPr="00263C96" w:rsidRDefault="00C41938" w:rsidP="00D960CC">
            <w:pPr>
              <w:spacing w:line="276" w:lineRule="auto"/>
              <w:jc w:val="center"/>
              <w:rPr>
                <w:sz w:val="20"/>
              </w:rPr>
            </w:pPr>
            <w:r w:rsidRPr="00263C96">
              <w:rPr>
                <w:sz w:val="20"/>
              </w:rPr>
              <w:t>202</w:t>
            </w:r>
            <w:r>
              <w:rPr>
                <w:sz w:val="20"/>
              </w:rPr>
              <w:t>6</w:t>
            </w:r>
          </w:p>
        </w:tc>
        <w:tc>
          <w:tcPr>
            <w:tcW w:w="931" w:type="dxa"/>
            <w:shd w:val="clear" w:color="auto" w:fill="D9D9D9"/>
            <w:vAlign w:val="center"/>
          </w:tcPr>
          <w:p w14:paraId="369A53D4" w14:textId="77777777" w:rsidR="00C41938" w:rsidRPr="00263C96" w:rsidRDefault="00C41938" w:rsidP="00D960CC">
            <w:pPr>
              <w:spacing w:line="276" w:lineRule="auto"/>
              <w:jc w:val="center"/>
              <w:rPr>
                <w:sz w:val="20"/>
              </w:rPr>
            </w:pPr>
            <w:r w:rsidRPr="00263C96">
              <w:rPr>
                <w:sz w:val="20"/>
              </w:rPr>
              <w:t>202</w:t>
            </w:r>
            <w:r>
              <w:rPr>
                <w:sz w:val="20"/>
              </w:rPr>
              <w:t>7</w:t>
            </w:r>
          </w:p>
        </w:tc>
        <w:tc>
          <w:tcPr>
            <w:tcW w:w="931" w:type="dxa"/>
            <w:shd w:val="clear" w:color="auto" w:fill="D9D9D9"/>
            <w:vAlign w:val="center"/>
          </w:tcPr>
          <w:p w14:paraId="598EBE6F" w14:textId="77777777" w:rsidR="00C41938" w:rsidRPr="00263C96" w:rsidRDefault="00C41938" w:rsidP="00D960CC">
            <w:pPr>
              <w:spacing w:line="276" w:lineRule="auto"/>
              <w:jc w:val="center"/>
              <w:rPr>
                <w:sz w:val="20"/>
              </w:rPr>
            </w:pPr>
            <w:r w:rsidRPr="00263C96">
              <w:rPr>
                <w:sz w:val="20"/>
              </w:rPr>
              <w:t>202</w:t>
            </w:r>
            <w:r>
              <w:rPr>
                <w:sz w:val="20"/>
              </w:rPr>
              <w:t>8</w:t>
            </w:r>
          </w:p>
        </w:tc>
        <w:tc>
          <w:tcPr>
            <w:tcW w:w="1175" w:type="dxa"/>
            <w:shd w:val="clear" w:color="auto" w:fill="D9D9D9"/>
            <w:vAlign w:val="center"/>
          </w:tcPr>
          <w:p w14:paraId="542CA108" w14:textId="77777777" w:rsidR="00C41938" w:rsidRPr="00263C96" w:rsidRDefault="00C41938" w:rsidP="00D960CC">
            <w:pPr>
              <w:spacing w:line="276" w:lineRule="auto"/>
              <w:jc w:val="center"/>
              <w:rPr>
                <w:sz w:val="20"/>
              </w:rPr>
            </w:pPr>
            <w:r w:rsidRPr="00263C96">
              <w:rPr>
                <w:sz w:val="20"/>
              </w:rPr>
              <w:t>202</w:t>
            </w:r>
            <w:r>
              <w:rPr>
                <w:sz w:val="20"/>
              </w:rPr>
              <w:t>9</w:t>
            </w:r>
            <w:r w:rsidRPr="00263C96">
              <w:rPr>
                <w:sz w:val="20"/>
              </w:rPr>
              <w:t>-20</w:t>
            </w:r>
            <w:r>
              <w:rPr>
                <w:sz w:val="20"/>
              </w:rPr>
              <w:t>33</w:t>
            </w:r>
          </w:p>
        </w:tc>
      </w:tr>
      <w:tr w:rsidR="00C41938" w:rsidRPr="00263C96" w14:paraId="613FBFF3" w14:textId="77777777" w:rsidTr="00D960CC">
        <w:trPr>
          <w:trHeight w:val="576"/>
          <w:jc w:val="center"/>
        </w:trPr>
        <w:tc>
          <w:tcPr>
            <w:tcW w:w="532" w:type="dxa"/>
            <w:shd w:val="clear" w:color="auto" w:fill="auto"/>
            <w:vAlign w:val="center"/>
          </w:tcPr>
          <w:p w14:paraId="31882CCE" w14:textId="77777777" w:rsidR="00C41938" w:rsidRPr="00263C96" w:rsidRDefault="00C41938" w:rsidP="00D960CC">
            <w:pPr>
              <w:spacing w:line="276" w:lineRule="auto"/>
              <w:jc w:val="center"/>
              <w:rPr>
                <w:color w:val="000000"/>
                <w:sz w:val="22"/>
                <w:szCs w:val="22"/>
              </w:rPr>
            </w:pPr>
            <w:r w:rsidRPr="00263C96">
              <w:rPr>
                <w:color w:val="000000"/>
                <w:sz w:val="22"/>
                <w:szCs w:val="22"/>
              </w:rPr>
              <w:t>1</w:t>
            </w:r>
          </w:p>
        </w:tc>
        <w:tc>
          <w:tcPr>
            <w:tcW w:w="2266" w:type="dxa"/>
            <w:shd w:val="clear" w:color="auto" w:fill="auto"/>
            <w:vAlign w:val="center"/>
          </w:tcPr>
          <w:p w14:paraId="502BA9F6" w14:textId="77777777" w:rsidR="00C41938" w:rsidRPr="00263C96" w:rsidRDefault="00C41938" w:rsidP="00D960CC">
            <w:pPr>
              <w:spacing w:line="276" w:lineRule="auto"/>
              <w:rPr>
                <w:color w:val="000000"/>
                <w:sz w:val="22"/>
                <w:szCs w:val="22"/>
              </w:rPr>
            </w:pPr>
            <w:r w:rsidRPr="00263C96">
              <w:rPr>
                <w:color w:val="000000"/>
                <w:sz w:val="22"/>
                <w:szCs w:val="22"/>
              </w:rPr>
              <w:t xml:space="preserve">Годовой объем </w:t>
            </w:r>
            <w:proofErr w:type="spellStart"/>
            <w:r w:rsidRPr="00263C96">
              <w:rPr>
                <w:color w:val="000000"/>
                <w:sz w:val="22"/>
                <w:szCs w:val="22"/>
              </w:rPr>
              <w:t>подьема</w:t>
            </w:r>
            <w:proofErr w:type="spellEnd"/>
            <w:r w:rsidRPr="00263C96">
              <w:rPr>
                <w:color w:val="000000"/>
                <w:sz w:val="22"/>
                <w:szCs w:val="22"/>
              </w:rPr>
              <w:t xml:space="preserve"> воды, т.м3</w:t>
            </w:r>
          </w:p>
        </w:tc>
        <w:tc>
          <w:tcPr>
            <w:tcW w:w="1202" w:type="dxa"/>
            <w:shd w:val="clear" w:color="auto" w:fill="auto"/>
            <w:vAlign w:val="center"/>
          </w:tcPr>
          <w:p w14:paraId="36241504" w14:textId="77777777" w:rsidR="00C41938" w:rsidRPr="00263C96" w:rsidRDefault="00C41938" w:rsidP="00D960CC">
            <w:pPr>
              <w:spacing w:line="276" w:lineRule="auto"/>
              <w:jc w:val="center"/>
              <w:rPr>
                <w:color w:val="000000"/>
                <w:sz w:val="22"/>
                <w:szCs w:val="22"/>
              </w:rPr>
            </w:pPr>
            <w:r w:rsidRPr="00263C96">
              <w:rPr>
                <w:color w:val="000000"/>
                <w:sz w:val="22"/>
                <w:szCs w:val="22"/>
              </w:rPr>
              <w:t>т. м3.</w:t>
            </w:r>
          </w:p>
        </w:tc>
        <w:tc>
          <w:tcPr>
            <w:tcW w:w="931" w:type="dxa"/>
            <w:shd w:val="clear" w:color="auto" w:fill="auto"/>
            <w:vAlign w:val="center"/>
          </w:tcPr>
          <w:p w14:paraId="2146FB58" w14:textId="77777777" w:rsidR="00C41938" w:rsidRDefault="00C41938" w:rsidP="00D960CC">
            <w:pPr>
              <w:jc w:val="center"/>
              <w:rPr>
                <w:color w:val="000000"/>
                <w:sz w:val="20"/>
              </w:rPr>
            </w:pPr>
            <w:r>
              <w:rPr>
                <w:color w:val="000000"/>
                <w:sz w:val="20"/>
              </w:rPr>
              <w:t>10125,7</w:t>
            </w:r>
          </w:p>
        </w:tc>
        <w:tc>
          <w:tcPr>
            <w:tcW w:w="931" w:type="dxa"/>
            <w:shd w:val="clear" w:color="auto" w:fill="auto"/>
            <w:vAlign w:val="center"/>
          </w:tcPr>
          <w:p w14:paraId="3B251DFC" w14:textId="77777777" w:rsidR="00C41938" w:rsidRDefault="00C41938" w:rsidP="00D960CC">
            <w:pPr>
              <w:jc w:val="center"/>
              <w:rPr>
                <w:color w:val="000000"/>
                <w:sz w:val="20"/>
              </w:rPr>
            </w:pPr>
            <w:r>
              <w:rPr>
                <w:color w:val="000000"/>
                <w:sz w:val="20"/>
              </w:rPr>
              <w:t>10125,6</w:t>
            </w:r>
          </w:p>
        </w:tc>
        <w:tc>
          <w:tcPr>
            <w:tcW w:w="931" w:type="dxa"/>
            <w:shd w:val="clear" w:color="auto" w:fill="auto"/>
            <w:vAlign w:val="center"/>
          </w:tcPr>
          <w:p w14:paraId="19FC1D2C" w14:textId="77777777" w:rsidR="00C41938" w:rsidRDefault="00C41938" w:rsidP="00D960CC">
            <w:pPr>
              <w:jc w:val="center"/>
              <w:rPr>
                <w:color w:val="000000"/>
                <w:sz w:val="20"/>
              </w:rPr>
            </w:pPr>
            <w:r>
              <w:rPr>
                <w:color w:val="000000"/>
                <w:sz w:val="20"/>
              </w:rPr>
              <w:t>10157,1</w:t>
            </w:r>
          </w:p>
        </w:tc>
        <w:tc>
          <w:tcPr>
            <w:tcW w:w="931" w:type="dxa"/>
            <w:shd w:val="clear" w:color="auto" w:fill="auto"/>
            <w:vAlign w:val="center"/>
          </w:tcPr>
          <w:p w14:paraId="77F7E58A" w14:textId="77777777" w:rsidR="00C41938" w:rsidRDefault="00C41938" w:rsidP="00D960CC">
            <w:pPr>
              <w:jc w:val="center"/>
              <w:rPr>
                <w:color w:val="000000"/>
                <w:sz w:val="20"/>
              </w:rPr>
            </w:pPr>
            <w:r>
              <w:rPr>
                <w:color w:val="000000"/>
                <w:sz w:val="20"/>
              </w:rPr>
              <w:t>10189,1</w:t>
            </w:r>
          </w:p>
        </w:tc>
        <w:tc>
          <w:tcPr>
            <w:tcW w:w="931" w:type="dxa"/>
            <w:shd w:val="clear" w:color="auto" w:fill="auto"/>
            <w:vAlign w:val="center"/>
          </w:tcPr>
          <w:p w14:paraId="7C2DE70D" w14:textId="77777777" w:rsidR="00C41938" w:rsidRDefault="00C41938" w:rsidP="00D960CC">
            <w:pPr>
              <w:jc w:val="center"/>
              <w:rPr>
                <w:color w:val="000000"/>
                <w:sz w:val="20"/>
              </w:rPr>
            </w:pPr>
            <w:r>
              <w:rPr>
                <w:color w:val="000000"/>
                <w:sz w:val="20"/>
              </w:rPr>
              <w:t>10221,4</w:t>
            </w:r>
          </w:p>
        </w:tc>
        <w:tc>
          <w:tcPr>
            <w:tcW w:w="1175" w:type="dxa"/>
            <w:shd w:val="clear" w:color="auto" w:fill="auto"/>
            <w:vAlign w:val="center"/>
          </w:tcPr>
          <w:p w14:paraId="0805CABF" w14:textId="77777777" w:rsidR="00C41938" w:rsidRDefault="00C41938" w:rsidP="00D960CC">
            <w:pPr>
              <w:jc w:val="center"/>
              <w:rPr>
                <w:color w:val="000000"/>
                <w:sz w:val="20"/>
              </w:rPr>
            </w:pPr>
            <w:r>
              <w:rPr>
                <w:color w:val="000000"/>
                <w:sz w:val="20"/>
              </w:rPr>
              <w:t>10277,0</w:t>
            </w:r>
          </w:p>
        </w:tc>
      </w:tr>
      <w:tr w:rsidR="00C41938" w:rsidRPr="00263C96" w14:paraId="4059B564" w14:textId="77777777" w:rsidTr="00D960CC">
        <w:trPr>
          <w:trHeight w:val="360"/>
          <w:jc w:val="center"/>
        </w:trPr>
        <w:tc>
          <w:tcPr>
            <w:tcW w:w="532" w:type="dxa"/>
            <w:shd w:val="clear" w:color="auto" w:fill="auto"/>
            <w:vAlign w:val="center"/>
          </w:tcPr>
          <w:p w14:paraId="65B3C0D1" w14:textId="77777777" w:rsidR="00C41938" w:rsidRPr="00263C96" w:rsidRDefault="00C41938" w:rsidP="00D960CC">
            <w:pPr>
              <w:spacing w:line="276" w:lineRule="auto"/>
              <w:jc w:val="center"/>
              <w:rPr>
                <w:color w:val="000000"/>
                <w:sz w:val="22"/>
                <w:szCs w:val="22"/>
              </w:rPr>
            </w:pPr>
            <w:r w:rsidRPr="00263C96">
              <w:rPr>
                <w:color w:val="000000"/>
                <w:sz w:val="22"/>
                <w:szCs w:val="22"/>
              </w:rPr>
              <w:t>2</w:t>
            </w:r>
          </w:p>
        </w:tc>
        <w:tc>
          <w:tcPr>
            <w:tcW w:w="2266" w:type="dxa"/>
            <w:shd w:val="clear" w:color="auto" w:fill="auto"/>
            <w:vAlign w:val="center"/>
          </w:tcPr>
          <w:p w14:paraId="3BF8EF36" w14:textId="77777777" w:rsidR="00C41938" w:rsidRPr="00263C96" w:rsidRDefault="00C41938" w:rsidP="00D960CC">
            <w:pPr>
              <w:spacing w:line="276" w:lineRule="auto"/>
              <w:rPr>
                <w:color w:val="000000"/>
                <w:sz w:val="22"/>
                <w:szCs w:val="22"/>
              </w:rPr>
            </w:pPr>
            <w:r w:rsidRPr="00263C96">
              <w:rPr>
                <w:color w:val="000000"/>
                <w:sz w:val="22"/>
                <w:szCs w:val="22"/>
              </w:rPr>
              <w:t>Среднесуточный расход</w:t>
            </w:r>
          </w:p>
        </w:tc>
        <w:tc>
          <w:tcPr>
            <w:tcW w:w="1202" w:type="dxa"/>
            <w:shd w:val="clear" w:color="auto" w:fill="auto"/>
            <w:vAlign w:val="center"/>
          </w:tcPr>
          <w:p w14:paraId="57FDC9ED" w14:textId="77777777" w:rsidR="00C41938" w:rsidRPr="00263C96" w:rsidRDefault="00C41938" w:rsidP="00D960CC">
            <w:pPr>
              <w:spacing w:line="276" w:lineRule="auto"/>
              <w:jc w:val="center"/>
              <w:rPr>
                <w:color w:val="000000"/>
                <w:sz w:val="22"/>
                <w:szCs w:val="22"/>
              </w:rPr>
            </w:pPr>
            <w:r w:rsidRPr="00263C96">
              <w:rPr>
                <w:color w:val="000000"/>
                <w:sz w:val="22"/>
                <w:szCs w:val="22"/>
              </w:rPr>
              <w:t>м</w:t>
            </w:r>
            <w:r w:rsidRPr="00263C96">
              <w:rPr>
                <w:color w:val="000000"/>
                <w:sz w:val="22"/>
                <w:szCs w:val="22"/>
                <w:vertAlign w:val="superscript"/>
              </w:rPr>
              <w:t>3</w:t>
            </w:r>
            <w:r w:rsidRPr="00263C96">
              <w:rPr>
                <w:color w:val="000000"/>
                <w:sz w:val="22"/>
                <w:szCs w:val="22"/>
              </w:rPr>
              <w:t>/</w:t>
            </w:r>
            <w:proofErr w:type="spellStart"/>
            <w:r w:rsidRPr="00263C96">
              <w:rPr>
                <w:color w:val="000000"/>
                <w:sz w:val="22"/>
                <w:szCs w:val="22"/>
              </w:rPr>
              <w:t>сут</w:t>
            </w:r>
            <w:proofErr w:type="spellEnd"/>
          </w:p>
        </w:tc>
        <w:tc>
          <w:tcPr>
            <w:tcW w:w="931" w:type="dxa"/>
            <w:shd w:val="clear" w:color="auto" w:fill="auto"/>
            <w:vAlign w:val="center"/>
          </w:tcPr>
          <w:p w14:paraId="3E3864BC" w14:textId="77777777" w:rsidR="00C41938" w:rsidRDefault="00C41938" w:rsidP="00D960CC">
            <w:pPr>
              <w:jc w:val="center"/>
              <w:rPr>
                <w:color w:val="000000"/>
                <w:sz w:val="22"/>
                <w:szCs w:val="22"/>
              </w:rPr>
            </w:pPr>
            <w:r>
              <w:rPr>
                <w:color w:val="000000"/>
                <w:sz w:val="22"/>
                <w:szCs w:val="22"/>
              </w:rPr>
              <w:t>27,7</w:t>
            </w:r>
          </w:p>
        </w:tc>
        <w:tc>
          <w:tcPr>
            <w:tcW w:w="931" w:type="dxa"/>
            <w:shd w:val="clear" w:color="auto" w:fill="auto"/>
            <w:vAlign w:val="center"/>
          </w:tcPr>
          <w:p w14:paraId="147D5FC2" w14:textId="77777777" w:rsidR="00C41938" w:rsidRDefault="00C41938" w:rsidP="00D960CC">
            <w:pPr>
              <w:jc w:val="center"/>
              <w:rPr>
                <w:color w:val="000000"/>
                <w:sz w:val="22"/>
                <w:szCs w:val="22"/>
              </w:rPr>
            </w:pPr>
            <w:r>
              <w:rPr>
                <w:color w:val="000000"/>
                <w:sz w:val="22"/>
                <w:szCs w:val="22"/>
              </w:rPr>
              <w:t>27,7</w:t>
            </w:r>
          </w:p>
        </w:tc>
        <w:tc>
          <w:tcPr>
            <w:tcW w:w="931" w:type="dxa"/>
            <w:shd w:val="clear" w:color="auto" w:fill="auto"/>
            <w:vAlign w:val="center"/>
          </w:tcPr>
          <w:p w14:paraId="28CF58B0" w14:textId="77777777" w:rsidR="00C41938" w:rsidRDefault="00C41938" w:rsidP="00D960CC">
            <w:pPr>
              <w:jc w:val="center"/>
              <w:rPr>
                <w:color w:val="000000"/>
                <w:sz w:val="22"/>
                <w:szCs w:val="22"/>
              </w:rPr>
            </w:pPr>
            <w:r>
              <w:rPr>
                <w:color w:val="000000"/>
                <w:sz w:val="22"/>
                <w:szCs w:val="22"/>
              </w:rPr>
              <w:t>27,8</w:t>
            </w:r>
          </w:p>
        </w:tc>
        <w:tc>
          <w:tcPr>
            <w:tcW w:w="931" w:type="dxa"/>
            <w:shd w:val="clear" w:color="auto" w:fill="auto"/>
            <w:vAlign w:val="center"/>
          </w:tcPr>
          <w:p w14:paraId="358A2F28" w14:textId="77777777" w:rsidR="00C41938" w:rsidRDefault="00C41938" w:rsidP="00D960CC">
            <w:pPr>
              <w:jc w:val="center"/>
              <w:rPr>
                <w:color w:val="000000"/>
                <w:sz w:val="22"/>
                <w:szCs w:val="22"/>
              </w:rPr>
            </w:pPr>
            <w:r>
              <w:rPr>
                <w:color w:val="000000"/>
                <w:sz w:val="22"/>
                <w:szCs w:val="22"/>
              </w:rPr>
              <w:t>27,9</w:t>
            </w:r>
          </w:p>
        </w:tc>
        <w:tc>
          <w:tcPr>
            <w:tcW w:w="931" w:type="dxa"/>
            <w:shd w:val="clear" w:color="auto" w:fill="auto"/>
            <w:vAlign w:val="center"/>
          </w:tcPr>
          <w:p w14:paraId="113FD57F" w14:textId="77777777" w:rsidR="00C41938" w:rsidRDefault="00C41938" w:rsidP="00D960CC">
            <w:pPr>
              <w:jc w:val="center"/>
              <w:rPr>
                <w:color w:val="000000"/>
                <w:sz w:val="22"/>
                <w:szCs w:val="22"/>
              </w:rPr>
            </w:pPr>
            <w:r>
              <w:rPr>
                <w:color w:val="000000"/>
                <w:sz w:val="22"/>
                <w:szCs w:val="22"/>
              </w:rPr>
              <w:t>28,0</w:t>
            </w:r>
          </w:p>
        </w:tc>
        <w:tc>
          <w:tcPr>
            <w:tcW w:w="1175" w:type="dxa"/>
            <w:shd w:val="clear" w:color="auto" w:fill="auto"/>
            <w:vAlign w:val="center"/>
          </w:tcPr>
          <w:p w14:paraId="58EE12F2" w14:textId="77777777" w:rsidR="00C41938" w:rsidRDefault="00C41938" w:rsidP="00D960CC">
            <w:pPr>
              <w:jc w:val="center"/>
              <w:rPr>
                <w:color w:val="000000"/>
                <w:sz w:val="22"/>
                <w:szCs w:val="22"/>
              </w:rPr>
            </w:pPr>
            <w:r>
              <w:rPr>
                <w:color w:val="000000"/>
                <w:sz w:val="22"/>
                <w:szCs w:val="22"/>
              </w:rPr>
              <w:t>28,2</w:t>
            </w:r>
          </w:p>
        </w:tc>
      </w:tr>
      <w:tr w:rsidR="00C41938" w:rsidRPr="00263C96" w14:paraId="4BC172FC" w14:textId="77777777" w:rsidTr="00D960CC">
        <w:trPr>
          <w:trHeight w:val="576"/>
          <w:jc w:val="center"/>
        </w:trPr>
        <w:tc>
          <w:tcPr>
            <w:tcW w:w="532" w:type="dxa"/>
            <w:shd w:val="clear" w:color="auto" w:fill="auto"/>
            <w:vAlign w:val="center"/>
          </w:tcPr>
          <w:p w14:paraId="4C90913F" w14:textId="77777777" w:rsidR="00C41938" w:rsidRPr="00263C96" w:rsidRDefault="00C41938" w:rsidP="00D960CC">
            <w:pPr>
              <w:spacing w:line="276" w:lineRule="auto"/>
              <w:jc w:val="center"/>
              <w:rPr>
                <w:color w:val="000000"/>
                <w:sz w:val="22"/>
                <w:szCs w:val="22"/>
              </w:rPr>
            </w:pPr>
            <w:r w:rsidRPr="00263C96">
              <w:rPr>
                <w:color w:val="000000"/>
                <w:sz w:val="22"/>
                <w:szCs w:val="22"/>
              </w:rPr>
              <w:t>3</w:t>
            </w:r>
          </w:p>
        </w:tc>
        <w:tc>
          <w:tcPr>
            <w:tcW w:w="2266" w:type="dxa"/>
            <w:shd w:val="clear" w:color="auto" w:fill="auto"/>
            <w:vAlign w:val="center"/>
          </w:tcPr>
          <w:p w14:paraId="61210882" w14:textId="77777777" w:rsidR="00C41938" w:rsidRPr="00263C96" w:rsidRDefault="00C41938" w:rsidP="00D960CC">
            <w:pPr>
              <w:spacing w:line="276" w:lineRule="auto"/>
              <w:rPr>
                <w:color w:val="000000"/>
                <w:sz w:val="22"/>
                <w:szCs w:val="22"/>
              </w:rPr>
            </w:pPr>
            <w:r w:rsidRPr="00263C96">
              <w:rPr>
                <w:color w:val="000000"/>
                <w:sz w:val="22"/>
                <w:szCs w:val="22"/>
              </w:rPr>
              <w:t>Коэффициент суточной неравномерности</w:t>
            </w:r>
          </w:p>
        </w:tc>
        <w:tc>
          <w:tcPr>
            <w:tcW w:w="1202" w:type="dxa"/>
            <w:shd w:val="clear" w:color="auto" w:fill="auto"/>
            <w:vAlign w:val="center"/>
          </w:tcPr>
          <w:p w14:paraId="4B504F46" w14:textId="77777777" w:rsidR="00C41938" w:rsidRPr="00263C96" w:rsidRDefault="00C41938" w:rsidP="00D960CC">
            <w:pPr>
              <w:spacing w:line="276" w:lineRule="auto"/>
              <w:jc w:val="center"/>
              <w:rPr>
                <w:color w:val="000000"/>
                <w:sz w:val="22"/>
                <w:szCs w:val="22"/>
              </w:rPr>
            </w:pPr>
          </w:p>
        </w:tc>
        <w:tc>
          <w:tcPr>
            <w:tcW w:w="931" w:type="dxa"/>
            <w:shd w:val="clear" w:color="auto" w:fill="auto"/>
            <w:vAlign w:val="center"/>
          </w:tcPr>
          <w:p w14:paraId="62FE076B" w14:textId="77777777" w:rsidR="00C41938" w:rsidRDefault="00C41938" w:rsidP="00D960CC">
            <w:pPr>
              <w:jc w:val="center"/>
              <w:rPr>
                <w:color w:val="000000"/>
                <w:sz w:val="22"/>
                <w:szCs w:val="22"/>
              </w:rPr>
            </w:pPr>
            <w:r>
              <w:rPr>
                <w:color w:val="000000"/>
                <w:sz w:val="22"/>
                <w:szCs w:val="22"/>
              </w:rPr>
              <w:t>1,2</w:t>
            </w:r>
          </w:p>
        </w:tc>
        <w:tc>
          <w:tcPr>
            <w:tcW w:w="931" w:type="dxa"/>
            <w:shd w:val="clear" w:color="auto" w:fill="auto"/>
            <w:vAlign w:val="center"/>
          </w:tcPr>
          <w:p w14:paraId="466F8FA7" w14:textId="77777777" w:rsidR="00C41938" w:rsidRDefault="00C41938" w:rsidP="00D960CC">
            <w:pPr>
              <w:jc w:val="center"/>
              <w:rPr>
                <w:color w:val="000000"/>
                <w:sz w:val="22"/>
                <w:szCs w:val="22"/>
              </w:rPr>
            </w:pPr>
            <w:r>
              <w:rPr>
                <w:color w:val="000000"/>
                <w:sz w:val="22"/>
                <w:szCs w:val="22"/>
              </w:rPr>
              <w:t>1,2</w:t>
            </w:r>
          </w:p>
        </w:tc>
        <w:tc>
          <w:tcPr>
            <w:tcW w:w="931" w:type="dxa"/>
            <w:shd w:val="clear" w:color="auto" w:fill="auto"/>
            <w:vAlign w:val="center"/>
          </w:tcPr>
          <w:p w14:paraId="40E6D634" w14:textId="77777777" w:rsidR="00C41938" w:rsidRDefault="00C41938" w:rsidP="00D960CC">
            <w:pPr>
              <w:jc w:val="center"/>
              <w:rPr>
                <w:color w:val="000000"/>
                <w:sz w:val="22"/>
                <w:szCs w:val="22"/>
              </w:rPr>
            </w:pPr>
            <w:r>
              <w:rPr>
                <w:color w:val="000000"/>
                <w:sz w:val="22"/>
                <w:szCs w:val="22"/>
              </w:rPr>
              <w:t>1,2</w:t>
            </w:r>
          </w:p>
        </w:tc>
        <w:tc>
          <w:tcPr>
            <w:tcW w:w="931" w:type="dxa"/>
            <w:shd w:val="clear" w:color="auto" w:fill="auto"/>
            <w:vAlign w:val="center"/>
          </w:tcPr>
          <w:p w14:paraId="72B46F3D" w14:textId="77777777" w:rsidR="00C41938" w:rsidRDefault="00C41938" w:rsidP="00D960CC">
            <w:pPr>
              <w:jc w:val="center"/>
              <w:rPr>
                <w:color w:val="000000"/>
                <w:sz w:val="22"/>
                <w:szCs w:val="22"/>
              </w:rPr>
            </w:pPr>
            <w:r>
              <w:rPr>
                <w:color w:val="000000"/>
                <w:sz w:val="22"/>
                <w:szCs w:val="22"/>
              </w:rPr>
              <w:t>1,2</w:t>
            </w:r>
          </w:p>
        </w:tc>
        <w:tc>
          <w:tcPr>
            <w:tcW w:w="931" w:type="dxa"/>
            <w:shd w:val="clear" w:color="auto" w:fill="auto"/>
            <w:vAlign w:val="center"/>
          </w:tcPr>
          <w:p w14:paraId="0F1C7C03" w14:textId="77777777" w:rsidR="00C41938" w:rsidRDefault="00C41938" w:rsidP="00D960CC">
            <w:pPr>
              <w:jc w:val="center"/>
              <w:rPr>
                <w:color w:val="000000"/>
                <w:sz w:val="22"/>
                <w:szCs w:val="22"/>
              </w:rPr>
            </w:pPr>
            <w:r>
              <w:rPr>
                <w:color w:val="000000"/>
                <w:sz w:val="22"/>
                <w:szCs w:val="22"/>
              </w:rPr>
              <w:t>1,2</w:t>
            </w:r>
          </w:p>
        </w:tc>
        <w:tc>
          <w:tcPr>
            <w:tcW w:w="1175" w:type="dxa"/>
            <w:shd w:val="clear" w:color="auto" w:fill="auto"/>
            <w:vAlign w:val="center"/>
          </w:tcPr>
          <w:p w14:paraId="52CE3483" w14:textId="77777777" w:rsidR="00C41938" w:rsidRDefault="00C41938" w:rsidP="00D960CC">
            <w:pPr>
              <w:jc w:val="center"/>
              <w:rPr>
                <w:color w:val="000000"/>
                <w:sz w:val="22"/>
                <w:szCs w:val="22"/>
              </w:rPr>
            </w:pPr>
            <w:r>
              <w:rPr>
                <w:color w:val="000000"/>
                <w:sz w:val="22"/>
                <w:szCs w:val="22"/>
              </w:rPr>
              <w:t>1,2</w:t>
            </w:r>
          </w:p>
        </w:tc>
      </w:tr>
      <w:tr w:rsidR="00C41938" w:rsidRPr="00263C96" w14:paraId="45D36EED" w14:textId="77777777" w:rsidTr="00D960CC">
        <w:trPr>
          <w:trHeight w:val="576"/>
          <w:jc w:val="center"/>
        </w:trPr>
        <w:tc>
          <w:tcPr>
            <w:tcW w:w="532" w:type="dxa"/>
            <w:shd w:val="clear" w:color="auto" w:fill="auto"/>
            <w:vAlign w:val="center"/>
          </w:tcPr>
          <w:p w14:paraId="57650EE1" w14:textId="77777777" w:rsidR="00C41938" w:rsidRPr="00263C96" w:rsidRDefault="00C41938" w:rsidP="00D960CC">
            <w:pPr>
              <w:spacing w:line="276" w:lineRule="auto"/>
              <w:jc w:val="center"/>
              <w:rPr>
                <w:color w:val="000000"/>
                <w:sz w:val="22"/>
                <w:szCs w:val="22"/>
              </w:rPr>
            </w:pPr>
            <w:r w:rsidRPr="00263C96">
              <w:rPr>
                <w:color w:val="000000"/>
                <w:sz w:val="22"/>
                <w:szCs w:val="22"/>
              </w:rPr>
              <w:t>4</w:t>
            </w:r>
          </w:p>
        </w:tc>
        <w:tc>
          <w:tcPr>
            <w:tcW w:w="2266" w:type="dxa"/>
            <w:shd w:val="clear" w:color="auto" w:fill="auto"/>
            <w:vAlign w:val="center"/>
          </w:tcPr>
          <w:p w14:paraId="5AF8A5B4" w14:textId="77777777" w:rsidR="00C41938" w:rsidRPr="00263C96" w:rsidRDefault="00C41938" w:rsidP="00D960CC">
            <w:pPr>
              <w:spacing w:line="276" w:lineRule="auto"/>
              <w:rPr>
                <w:color w:val="000000"/>
                <w:sz w:val="22"/>
                <w:szCs w:val="22"/>
              </w:rPr>
            </w:pPr>
            <w:r w:rsidRPr="00263C96">
              <w:rPr>
                <w:color w:val="000000"/>
                <w:sz w:val="22"/>
                <w:szCs w:val="22"/>
              </w:rPr>
              <w:t>Максимальный суточный расход</w:t>
            </w:r>
          </w:p>
        </w:tc>
        <w:tc>
          <w:tcPr>
            <w:tcW w:w="1202" w:type="dxa"/>
            <w:shd w:val="clear" w:color="auto" w:fill="auto"/>
            <w:vAlign w:val="center"/>
          </w:tcPr>
          <w:p w14:paraId="0FF9CDAD" w14:textId="77777777" w:rsidR="00C41938" w:rsidRPr="00263C96" w:rsidRDefault="00C41938" w:rsidP="00D960CC">
            <w:pPr>
              <w:spacing w:line="276" w:lineRule="auto"/>
              <w:jc w:val="center"/>
              <w:rPr>
                <w:color w:val="000000"/>
                <w:sz w:val="22"/>
                <w:szCs w:val="22"/>
              </w:rPr>
            </w:pPr>
            <w:r w:rsidRPr="00263C96">
              <w:rPr>
                <w:color w:val="000000"/>
                <w:sz w:val="22"/>
                <w:szCs w:val="22"/>
              </w:rPr>
              <w:t>м</w:t>
            </w:r>
            <w:r w:rsidRPr="00263C96">
              <w:rPr>
                <w:color w:val="000000"/>
                <w:sz w:val="22"/>
                <w:szCs w:val="22"/>
                <w:vertAlign w:val="superscript"/>
              </w:rPr>
              <w:t>3</w:t>
            </w:r>
            <w:r w:rsidRPr="00263C96">
              <w:rPr>
                <w:color w:val="000000"/>
                <w:sz w:val="22"/>
                <w:szCs w:val="22"/>
              </w:rPr>
              <w:t>/</w:t>
            </w:r>
            <w:proofErr w:type="spellStart"/>
            <w:r w:rsidRPr="00263C96">
              <w:rPr>
                <w:color w:val="000000"/>
                <w:sz w:val="22"/>
                <w:szCs w:val="22"/>
              </w:rPr>
              <w:t>сут</w:t>
            </w:r>
            <w:proofErr w:type="spellEnd"/>
          </w:p>
        </w:tc>
        <w:tc>
          <w:tcPr>
            <w:tcW w:w="931" w:type="dxa"/>
            <w:shd w:val="clear" w:color="auto" w:fill="auto"/>
            <w:vAlign w:val="center"/>
          </w:tcPr>
          <w:p w14:paraId="7D540CCF" w14:textId="77777777" w:rsidR="00C41938" w:rsidRDefault="00C41938" w:rsidP="00D960CC">
            <w:pPr>
              <w:jc w:val="center"/>
              <w:rPr>
                <w:color w:val="000000"/>
                <w:sz w:val="22"/>
                <w:szCs w:val="22"/>
              </w:rPr>
            </w:pPr>
            <w:r>
              <w:rPr>
                <w:color w:val="000000"/>
                <w:sz w:val="22"/>
                <w:szCs w:val="22"/>
              </w:rPr>
              <w:t>33,3</w:t>
            </w:r>
          </w:p>
        </w:tc>
        <w:tc>
          <w:tcPr>
            <w:tcW w:w="931" w:type="dxa"/>
            <w:shd w:val="clear" w:color="auto" w:fill="auto"/>
            <w:vAlign w:val="center"/>
          </w:tcPr>
          <w:p w14:paraId="1C7C4C6D" w14:textId="77777777" w:rsidR="00C41938" w:rsidRDefault="00C41938" w:rsidP="00D960CC">
            <w:pPr>
              <w:jc w:val="center"/>
              <w:rPr>
                <w:color w:val="000000"/>
                <w:sz w:val="22"/>
                <w:szCs w:val="22"/>
              </w:rPr>
            </w:pPr>
            <w:r>
              <w:rPr>
                <w:color w:val="000000"/>
                <w:sz w:val="22"/>
                <w:szCs w:val="22"/>
              </w:rPr>
              <w:t>33,3</w:t>
            </w:r>
          </w:p>
        </w:tc>
        <w:tc>
          <w:tcPr>
            <w:tcW w:w="931" w:type="dxa"/>
            <w:shd w:val="clear" w:color="auto" w:fill="auto"/>
            <w:vAlign w:val="center"/>
          </w:tcPr>
          <w:p w14:paraId="678CA260" w14:textId="77777777" w:rsidR="00C41938" w:rsidRDefault="00C41938" w:rsidP="00D960CC">
            <w:pPr>
              <w:jc w:val="center"/>
              <w:rPr>
                <w:color w:val="000000"/>
                <w:sz w:val="22"/>
                <w:szCs w:val="22"/>
              </w:rPr>
            </w:pPr>
            <w:r>
              <w:rPr>
                <w:color w:val="000000"/>
                <w:sz w:val="22"/>
                <w:szCs w:val="22"/>
              </w:rPr>
              <w:t>33,4</w:t>
            </w:r>
          </w:p>
        </w:tc>
        <w:tc>
          <w:tcPr>
            <w:tcW w:w="931" w:type="dxa"/>
            <w:shd w:val="clear" w:color="auto" w:fill="auto"/>
            <w:vAlign w:val="center"/>
          </w:tcPr>
          <w:p w14:paraId="193E203C" w14:textId="77777777" w:rsidR="00C41938" w:rsidRDefault="00C41938" w:rsidP="00D960CC">
            <w:pPr>
              <w:jc w:val="center"/>
              <w:rPr>
                <w:color w:val="000000"/>
                <w:sz w:val="22"/>
                <w:szCs w:val="22"/>
              </w:rPr>
            </w:pPr>
            <w:r>
              <w:rPr>
                <w:color w:val="000000"/>
                <w:sz w:val="22"/>
                <w:szCs w:val="22"/>
              </w:rPr>
              <w:t>33,5</w:t>
            </w:r>
          </w:p>
        </w:tc>
        <w:tc>
          <w:tcPr>
            <w:tcW w:w="931" w:type="dxa"/>
            <w:shd w:val="clear" w:color="auto" w:fill="auto"/>
            <w:vAlign w:val="center"/>
          </w:tcPr>
          <w:p w14:paraId="7F674BB9" w14:textId="77777777" w:rsidR="00C41938" w:rsidRDefault="00C41938" w:rsidP="00D960CC">
            <w:pPr>
              <w:jc w:val="center"/>
              <w:rPr>
                <w:color w:val="000000"/>
                <w:sz w:val="22"/>
                <w:szCs w:val="22"/>
              </w:rPr>
            </w:pPr>
            <w:r>
              <w:rPr>
                <w:color w:val="000000"/>
                <w:sz w:val="22"/>
                <w:szCs w:val="22"/>
              </w:rPr>
              <w:t>33,6</w:t>
            </w:r>
          </w:p>
        </w:tc>
        <w:tc>
          <w:tcPr>
            <w:tcW w:w="1175" w:type="dxa"/>
            <w:shd w:val="clear" w:color="auto" w:fill="auto"/>
            <w:vAlign w:val="center"/>
          </w:tcPr>
          <w:p w14:paraId="38D105AC" w14:textId="77777777" w:rsidR="00C41938" w:rsidRDefault="00C41938" w:rsidP="00D960CC">
            <w:pPr>
              <w:jc w:val="center"/>
              <w:rPr>
                <w:color w:val="000000"/>
                <w:sz w:val="22"/>
                <w:szCs w:val="22"/>
              </w:rPr>
            </w:pPr>
            <w:r>
              <w:rPr>
                <w:color w:val="000000"/>
                <w:sz w:val="22"/>
                <w:szCs w:val="22"/>
              </w:rPr>
              <w:t>33,8</w:t>
            </w:r>
          </w:p>
        </w:tc>
      </w:tr>
      <w:tr w:rsidR="00C41938" w:rsidRPr="00263C96" w14:paraId="5699F134" w14:textId="77777777" w:rsidTr="00D960CC">
        <w:trPr>
          <w:trHeight w:val="576"/>
          <w:jc w:val="center"/>
        </w:trPr>
        <w:tc>
          <w:tcPr>
            <w:tcW w:w="532" w:type="dxa"/>
            <w:shd w:val="clear" w:color="auto" w:fill="auto"/>
            <w:vAlign w:val="center"/>
          </w:tcPr>
          <w:p w14:paraId="5B5352F6" w14:textId="77777777" w:rsidR="00C41938" w:rsidRPr="00263C96" w:rsidRDefault="00C41938" w:rsidP="00D960CC">
            <w:pPr>
              <w:spacing w:line="276" w:lineRule="auto"/>
              <w:jc w:val="center"/>
              <w:rPr>
                <w:color w:val="000000"/>
                <w:sz w:val="22"/>
                <w:szCs w:val="22"/>
              </w:rPr>
            </w:pPr>
            <w:r w:rsidRPr="00263C96">
              <w:rPr>
                <w:color w:val="000000"/>
                <w:sz w:val="22"/>
                <w:szCs w:val="22"/>
              </w:rPr>
              <w:t>5</w:t>
            </w:r>
          </w:p>
        </w:tc>
        <w:tc>
          <w:tcPr>
            <w:tcW w:w="2266" w:type="dxa"/>
            <w:shd w:val="clear" w:color="auto" w:fill="auto"/>
            <w:vAlign w:val="center"/>
          </w:tcPr>
          <w:p w14:paraId="26A2918B" w14:textId="77777777" w:rsidR="00C41938" w:rsidRPr="00263C96" w:rsidRDefault="00C41938" w:rsidP="00D960CC">
            <w:pPr>
              <w:spacing w:line="276" w:lineRule="auto"/>
              <w:rPr>
                <w:color w:val="000000"/>
                <w:sz w:val="22"/>
                <w:szCs w:val="22"/>
              </w:rPr>
            </w:pPr>
            <w:r w:rsidRPr="00263C96">
              <w:rPr>
                <w:color w:val="000000"/>
                <w:sz w:val="22"/>
                <w:szCs w:val="22"/>
              </w:rPr>
              <w:t>Средний часовой расход</w:t>
            </w:r>
          </w:p>
        </w:tc>
        <w:tc>
          <w:tcPr>
            <w:tcW w:w="1202" w:type="dxa"/>
            <w:shd w:val="clear" w:color="auto" w:fill="auto"/>
            <w:vAlign w:val="center"/>
          </w:tcPr>
          <w:p w14:paraId="45B643BC" w14:textId="77777777" w:rsidR="00C41938" w:rsidRPr="00263C96" w:rsidRDefault="00C41938" w:rsidP="00D960CC">
            <w:pPr>
              <w:spacing w:line="276" w:lineRule="auto"/>
              <w:jc w:val="center"/>
              <w:rPr>
                <w:color w:val="000000"/>
                <w:sz w:val="22"/>
                <w:szCs w:val="22"/>
              </w:rPr>
            </w:pPr>
            <w:r w:rsidRPr="00263C96">
              <w:rPr>
                <w:color w:val="000000"/>
                <w:sz w:val="22"/>
                <w:szCs w:val="22"/>
              </w:rPr>
              <w:t>м</w:t>
            </w:r>
            <w:r w:rsidRPr="00263C96">
              <w:rPr>
                <w:color w:val="000000"/>
                <w:sz w:val="22"/>
                <w:szCs w:val="22"/>
                <w:vertAlign w:val="superscript"/>
              </w:rPr>
              <w:t>3</w:t>
            </w:r>
            <w:r w:rsidRPr="00263C96">
              <w:rPr>
                <w:color w:val="000000"/>
                <w:sz w:val="22"/>
                <w:szCs w:val="22"/>
              </w:rPr>
              <w:t>/час</w:t>
            </w:r>
          </w:p>
        </w:tc>
        <w:tc>
          <w:tcPr>
            <w:tcW w:w="931" w:type="dxa"/>
            <w:shd w:val="clear" w:color="auto" w:fill="auto"/>
            <w:vAlign w:val="center"/>
          </w:tcPr>
          <w:p w14:paraId="7C514CA6" w14:textId="77777777" w:rsidR="00C41938" w:rsidRDefault="00C41938" w:rsidP="00D960CC">
            <w:pPr>
              <w:jc w:val="center"/>
              <w:rPr>
                <w:color w:val="000000"/>
                <w:sz w:val="22"/>
                <w:szCs w:val="22"/>
              </w:rPr>
            </w:pPr>
            <w:r>
              <w:rPr>
                <w:color w:val="000000"/>
                <w:sz w:val="22"/>
                <w:szCs w:val="22"/>
              </w:rPr>
              <w:t>1,4</w:t>
            </w:r>
          </w:p>
        </w:tc>
        <w:tc>
          <w:tcPr>
            <w:tcW w:w="931" w:type="dxa"/>
            <w:shd w:val="clear" w:color="auto" w:fill="auto"/>
            <w:vAlign w:val="center"/>
          </w:tcPr>
          <w:p w14:paraId="55F675D6" w14:textId="77777777" w:rsidR="00C41938" w:rsidRDefault="00C41938" w:rsidP="00D960CC">
            <w:pPr>
              <w:jc w:val="center"/>
              <w:rPr>
                <w:color w:val="000000"/>
                <w:sz w:val="22"/>
                <w:szCs w:val="22"/>
              </w:rPr>
            </w:pPr>
            <w:r>
              <w:rPr>
                <w:color w:val="000000"/>
                <w:sz w:val="22"/>
                <w:szCs w:val="22"/>
              </w:rPr>
              <w:t>1,4</w:t>
            </w:r>
          </w:p>
        </w:tc>
        <w:tc>
          <w:tcPr>
            <w:tcW w:w="931" w:type="dxa"/>
            <w:shd w:val="clear" w:color="auto" w:fill="auto"/>
            <w:vAlign w:val="center"/>
          </w:tcPr>
          <w:p w14:paraId="6B13848E" w14:textId="77777777" w:rsidR="00C41938" w:rsidRDefault="00C41938" w:rsidP="00D960CC">
            <w:pPr>
              <w:jc w:val="center"/>
              <w:rPr>
                <w:color w:val="000000"/>
                <w:sz w:val="22"/>
                <w:szCs w:val="22"/>
              </w:rPr>
            </w:pPr>
            <w:r>
              <w:rPr>
                <w:color w:val="000000"/>
                <w:sz w:val="22"/>
                <w:szCs w:val="22"/>
              </w:rPr>
              <w:t>1,4</w:t>
            </w:r>
          </w:p>
        </w:tc>
        <w:tc>
          <w:tcPr>
            <w:tcW w:w="931" w:type="dxa"/>
            <w:shd w:val="clear" w:color="auto" w:fill="auto"/>
            <w:vAlign w:val="center"/>
          </w:tcPr>
          <w:p w14:paraId="66D1386A" w14:textId="77777777" w:rsidR="00C41938" w:rsidRDefault="00C41938" w:rsidP="00D960CC">
            <w:pPr>
              <w:jc w:val="center"/>
              <w:rPr>
                <w:color w:val="000000"/>
                <w:sz w:val="22"/>
                <w:szCs w:val="22"/>
              </w:rPr>
            </w:pPr>
            <w:r>
              <w:rPr>
                <w:color w:val="000000"/>
                <w:sz w:val="22"/>
                <w:szCs w:val="22"/>
              </w:rPr>
              <w:t>1,4</w:t>
            </w:r>
          </w:p>
        </w:tc>
        <w:tc>
          <w:tcPr>
            <w:tcW w:w="931" w:type="dxa"/>
            <w:shd w:val="clear" w:color="auto" w:fill="auto"/>
            <w:vAlign w:val="center"/>
          </w:tcPr>
          <w:p w14:paraId="036E2C07" w14:textId="77777777" w:rsidR="00C41938" w:rsidRDefault="00C41938" w:rsidP="00D960CC">
            <w:pPr>
              <w:jc w:val="center"/>
              <w:rPr>
                <w:color w:val="000000"/>
                <w:sz w:val="22"/>
                <w:szCs w:val="22"/>
              </w:rPr>
            </w:pPr>
            <w:r>
              <w:rPr>
                <w:color w:val="000000"/>
                <w:sz w:val="22"/>
                <w:szCs w:val="22"/>
              </w:rPr>
              <w:t>1,4</w:t>
            </w:r>
          </w:p>
        </w:tc>
        <w:tc>
          <w:tcPr>
            <w:tcW w:w="1175" w:type="dxa"/>
            <w:shd w:val="clear" w:color="auto" w:fill="auto"/>
            <w:vAlign w:val="center"/>
          </w:tcPr>
          <w:p w14:paraId="349BC323" w14:textId="77777777" w:rsidR="00C41938" w:rsidRDefault="00C41938" w:rsidP="00D960CC">
            <w:pPr>
              <w:jc w:val="center"/>
              <w:rPr>
                <w:color w:val="000000"/>
                <w:sz w:val="22"/>
                <w:szCs w:val="22"/>
              </w:rPr>
            </w:pPr>
            <w:r>
              <w:rPr>
                <w:color w:val="000000"/>
                <w:sz w:val="22"/>
                <w:szCs w:val="22"/>
              </w:rPr>
              <w:t>1,4</w:t>
            </w:r>
          </w:p>
        </w:tc>
      </w:tr>
      <w:tr w:rsidR="00C41938" w:rsidRPr="00263C96" w14:paraId="630B4929" w14:textId="77777777" w:rsidTr="00D960CC">
        <w:trPr>
          <w:trHeight w:val="576"/>
          <w:jc w:val="center"/>
        </w:trPr>
        <w:tc>
          <w:tcPr>
            <w:tcW w:w="532" w:type="dxa"/>
            <w:shd w:val="clear" w:color="auto" w:fill="auto"/>
            <w:vAlign w:val="center"/>
          </w:tcPr>
          <w:p w14:paraId="6AC72969" w14:textId="77777777" w:rsidR="00C41938" w:rsidRPr="00263C96" w:rsidRDefault="00C41938" w:rsidP="00D960CC">
            <w:pPr>
              <w:spacing w:line="276" w:lineRule="auto"/>
              <w:jc w:val="center"/>
              <w:rPr>
                <w:color w:val="000000"/>
                <w:sz w:val="22"/>
                <w:szCs w:val="22"/>
              </w:rPr>
            </w:pPr>
            <w:r w:rsidRPr="00263C96">
              <w:rPr>
                <w:color w:val="000000"/>
                <w:sz w:val="22"/>
                <w:szCs w:val="22"/>
              </w:rPr>
              <w:t>6</w:t>
            </w:r>
          </w:p>
        </w:tc>
        <w:tc>
          <w:tcPr>
            <w:tcW w:w="2266" w:type="dxa"/>
            <w:shd w:val="clear" w:color="auto" w:fill="auto"/>
            <w:vAlign w:val="center"/>
          </w:tcPr>
          <w:p w14:paraId="758C92F5" w14:textId="77777777" w:rsidR="00C41938" w:rsidRPr="00263C96" w:rsidRDefault="00C41938" w:rsidP="00D960CC">
            <w:pPr>
              <w:spacing w:line="276" w:lineRule="auto"/>
              <w:rPr>
                <w:color w:val="000000"/>
                <w:sz w:val="22"/>
                <w:szCs w:val="22"/>
              </w:rPr>
            </w:pPr>
            <w:r w:rsidRPr="00263C96">
              <w:rPr>
                <w:color w:val="000000"/>
                <w:sz w:val="22"/>
                <w:szCs w:val="22"/>
              </w:rPr>
              <w:t>Коэффициент часовой неравномерности</w:t>
            </w:r>
          </w:p>
        </w:tc>
        <w:tc>
          <w:tcPr>
            <w:tcW w:w="1202" w:type="dxa"/>
            <w:shd w:val="clear" w:color="auto" w:fill="auto"/>
            <w:vAlign w:val="center"/>
          </w:tcPr>
          <w:p w14:paraId="2CEEBDE9" w14:textId="77777777" w:rsidR="00C41938" w:rsidRPr="00263C96" w:rsidRDefault="00C41938" w:rsidP="00D960CC">
            <w:pPr>
              <w:spacing w:line="276" w:lineRule="auto"/>
              <w:jc w:val="center"/>
              <w:rPr>
                <w:color w:val="000000"/>
                <w:sz w:val="22"/>
                <w:szCs w:val="22"/>
              </w:rPr>
            </w:pPr>
          </w:p>
        </w:tc>
        <w:tc>
          <w:tcPr>
            <w:tcW w:w="931" w:type="dxa"/>
            <w:shd w:val="clear" w:color="auto" w:fill="auto"/>
            <w:vAlign w:val="center"/>
          </w:tcPr>
          <w:p w14:paraId="5DF865B1" w14:textId="77777777" w:rsidR="00C41938" w:rsidRDefault="00C41938" w:rsidP="00D960CC">
            <w:pPr>
              <w:jc w:val="center"/>
              <w:rPr>
                <w:color w:val="000000"/>
                <w:sz w:val="22"/>
                <w:szCs w:val="22"/>
              </w:rPr>
            </w:pPr>
            <w:r>
              <w:rPr>
                <w:color w:val="000000"/>
                <w:sz w:val="22"/>
                <w:szCs w:val="22"/>
              </w:rPr>
              <w:t>1,68</w:t>
            </w:r>
          </w:p>
        </w:tc>
        <w:tc>
          <w:tcPr>
            <w:tcW w:w="931" w:type="dxa"/>
            <w:shd w:val="clear" w:color="auto" w:fill="auto"/>
            <w:vAlign w:val="center"/>
          </w:tcPr>
          <w:p w14:paraId="1D620D2C" w14:textId="77777777" w:rsidR="00C41938" w:rsidRDefault="00C41938" w:rsidP="00D960CC">
            <w:pPr>
              <w:jc w:val="center"/>
              <w:rPr>
                <w:color w:val="000000"/>
                <w:sz w:val="22"/>
                <w:szCs w:val="22"/>
              </w:rPr>
            </w:pPr>
            <w:r>
              <w:rPr>
                <w:color w:val="000000"/>
                <w:sz w:val="22"/>
                <w:szCs w:val="22"/>
              </w:rPr>
              <w:t>1,68</w:t>
            </w:r>
          </w:p>
        </w:tc>
        <w:tc>
          <w:tcPr>
            <w:tcW w:w="931" w:type="dxa"/>
            <w:shd w:val="clear" w:color="auto" w:fill="auto"/>
            <w:vAlign w:val="center"/>
          </w:tcPr>
          <w:p w14:paraId="55A00A9A" w14:textId="77777777" w:rsidR="00C41938" w:rsidRDefault="00C41938" w:rsidP="00D960CC">
            <w:pPr>
              <w:jc w:val="center"/>
              <w:rPr>
                <w:color w:val="000000"/>
                <w:sz w:val="22"/>
                <w:szCs w:val="22"/>
              </w:rPr>
            </w:pPr>
            <w:r>
              <w:rPr>
                <w:color w:val="000000"/>
                <w:sz w:val="22"/>
                <w:szCs w:val="22"/>
              </w:rPr>
              <w:t>1,68</w:t>
            </w:r>
          </w:p>
        </w:tc>
        <w:tc>
          <w:tcPr>
            <w:tcW w:w="931" w:type="dxa"/>
            <w:shd w:val="clear" w:color="auto" w:fill="auto"/>
            <w:vAlign w:val="center"/>
          </w:tcPr>
          <w:p w14:paraId="77C3A9EE" w14:textId="77777777" w:rsidR="00C41938" w:rsidRDefault="00C41938" w:rsidP="00D960CC">
            <w:pPr>
              <w:jc w:val="center"/>
              <w:rPr>
                <w:color w:val="000000"/>
                <w:sz w:val="22"/>
                <w:szCs w:val="22"/>
              </w:rPr>
            </w:pPr>
            <w:r>
              <w:rPr>
                <w:color w:val="000000"/>
                <w:sz w:val="22"/>
                <w:szCs w:val="22"/>
              </w:rPr>
              <w:t>1,68</w:t>
            </w:r>
          </w:p>
        </w:tc>
        <w:tc>
          <w:tcPr>
            <w:tcW w:w="931" w:type="dxa"/>
            <w:shd w:val="clear" w:color="auto" w:fill="auto"/>
            <w:vAlign w:val="center"/>
          </w:tcPr>
          <w:p w14:paraId="285B168F" w14:textId="77777777" w:rsidR="00C41938" w:rsidRDefault="00C41938" w:rsidP="00D960CC">
            <w:pPr>
              <w:jc w:val="center"/>
              <w:rPr>
                <w:color w:val="000000"/>
                <w:sz w:val="22"/>
                <w:szCs w:val="22"/>
              </w:rPr>
            </w:pPr>
            <w:r>
              <w:rPr>
                <w:color w:val="000000"/>
                <w:sz w:val="22"/>
                <w:szCs w:val="22"/>
              </w:rPr>
              <w:t>1,68</w:t>
            </w:r>
          </w:p>
        </w:tc>
        <w:tc>
          <w:tcPr>
            <w:tcW w:w="1175" w:type="dxa"/>
            <w:shd w:val="clear" w:color="auto" w:fill="auto"/>
            <w:vAlign w:val="center"/>
          </w:tcPr>
          <w:p w14:paraId="497D329B" w14:textId="77777777" w:rsidR="00C41938" w:rsidRDefault="00C41938" w:rsidP="00D960CC">
            <w:pPr>
              <w:jc w:val="center"/>
              <w:rPr>
                <w:color w:val="000000"/>
                <w:sz w:val="22"/>
                <w:szCs w:val="22"/>
              </w:rPr>
            </w:pPr>
            <w:r>
              <w:rPr>
                <w:color w:val="000000"/>
                <w:sz w:val="22"/>
                <w:szCs w:val="22"/>
              </w:rPr>
              <w:t>1,68</w:t>
            </w:r>
          </w:p>
        </w:tc>
      </w:tr>
      <w:tr w:rsidR="00C41938" w:rsidRPr="00263C96" w14:paraId="4C167C36" w14:textId="77777777" w:rsidTr="00D960CC">
        <w:trPr>
          <w:trHeight w:val="840"/>
          <w:jc w:val="center"/>
        </w:trPr>
        <w:tc>
          <w:tcPr>
            <w:tcW w:w="532" w:type="dxa"/>
            <w:shd w:val="clear" w:color="auto" w:fill="auto"/>
            <w:vAlign w:val="center"/>
          </w:tcPr>
          <w:p w14:paraId="43029677" w14:textId="77777777" w:rsidR="00C41938" w:rsidRPr="00263C96" w:rsidRDefault="00C41938" w:rsidP="00D960CC">
            <w:pPr>
              <w:spacing w:line="276" w:lineRule="auto"/>
              <w:jc w:val="center"/>
              <w:rPr>
                <w:color w:val="000000"/>
                <w:sz w:val="22"/>
                <w:szCs w:val="22"/>
              </w:rPr>
            </w:pPr>
            <w:r w:rsidRPr="00263C96">
              <w:rPr>
                <w:color w:val="000000"/>
                <w:sz w:val="22"/>
                <w:szCs w:val="22"/>
              </w:rPr>
              <w:t>7</w:t>
            </w:r>
          </w:p>
        </w:tc>
        <w:tc>
          <w:tcPr>
            <w:tcW w:w="2266" w:type="dxa"/>
            <w:shd w:val="clear" w:color="auto" w:fill="auto"/>
            <w:vAlign w:val="center"/>
          </w:tcPr>
          <w:p w14:paraId="555334A3" w14:textId="77777777" w:rsidR="00C41938" w:rsidRPr="00263C96" w:rsidRDefault="00C41938" w:rsidP="00D960CC">
            <w:pPr>
              <w:spacing w:line="276" w:lineRule="auto"/>
              <w:rPr>
                <w:color w:val="000000"/>
                <w:sz w:val="22"/>
                <w:szCs w:val="22"/>
              </w:rPr>
            </w:pPr>
            <w:r w:rsidRPr="00263C96">
              <w:rPr>
                <w:color w:val="000000"/>
                <w:sz w:val="22"/>
                <w:szCs w:val="22"/>
              </w:rPr>
              <w:t>Требуемая мощность водозаборных  сооружений</w:t>
            </w:r>
          </w:p>
        </w:tc>
        <w:tc>
          <w:tcPr>
            <w:tcW w:w="1202" w:type="dxa"/>
            <w:shd w:val="clear" w:color="auto" w:fill="auto"/>
            <w:vAlign w:val="center"/>
          </w:tcPr>
          <w:p w14:paraId="74173025" w14:textId="77777777" w:rsidR="00C41938" w:rsidRPr="00263C96" w:rsidRDefault="00C41938" w:rsidP="00D960CC">
            <w:pPr>
              <w:spacing w:line="276" w:lineRule="auto"/>
              <w:jc w:val="center"/>
              <w:rPr>
                <w:color w:val="000000"/>
                <w:sz w:val="22"/>
                <w:szCs w:val="22"/>
              </w:rPr>
            </w:pPr>
            <w:r w:rsidRPr="00263C96">
              <w:rPr>
                <w:color w:val="000000"/>
                <w:sz w:val="22"/>
                <w:szCs w:val="22"/>
              </w:rPr>
              <w:t>м</w:t>
            </w:r>
            <w:r w:rsidRPr="00263C96">
              <w:rPr>
                <w:color w:val="000000"/>
                <w:sz w:val="22"/>
                <w:szCs w:val="22"/>
                <w:vertAlign w:val="superscript"/>
              </w:rPr>
              <w:t>3</w:t>
            </w:r>
            <w:r w:rsidRPr="00263C96">
              <w:rPr>
                <w:color w:val="000000"/>
                <w:sz w:val="22"/>
                <w:szCs w:val="22"/>
              </w:rPr>
              <w:t>/час</w:t>
            </w:r>
          </w:p>
        </w:tc>
        <w:tc>
          <w:tcPr>
            <w:tcW w:w="931" w:type="dxa"/>
            <w:shd w:val="clear" w:color="auto" w:fill="auto"/>
            <w:vAlign w:val="center"/>
          </w:tcPr>
          <w:p w14:paraId="389F00F7" w14:textId="77777777" w:rsidR="00C41938" w:rsidRDefault="00C41938" w:rsidP="00D960CC">
            <w:pPr>
              <w:jc w:val="center"/>
              <w:rPr>
                <w:color w:val="000000"/>
                <w:sz w:val="22"/>
                <w:szCs w:val="22"/>
              </w:rPr>
            </w:pPr>
            <w:r>
              <w:rPr>
                <w:color w:val="000000"/>
                <w:sz w:val="22"/>
                <w:szCs w:val="22"/>
              </w:rPr>
              <w:t>2,33</w:t>
            </w:r>
          </w:p>
        </w:tc>
        <w:tc>
          <w:tcPr>
            <w:tcW w:w="931" w:type="dxa"/>
            <w:shd w:val="clear" w:color="auto" w:fill="auto"/>
            <w:vAlign w:val="center"/>
          </w:tcPr>
          <w:p w14:paraId="46F4D195" w14:textId="77777777" w:rsidR="00C41938" w:rsidRDefault="00C41938" w:rsidP="00D960CC">
            <w:pPr>
              <w:jc w:val="center"/>
              <w:rPr>
                <w:color w:val="000000"/>
                <w:sz w:val="22"/>
                <w:szCs w:val="22"/>
              </w:rPr>
            </w:pPr>
            <w:r>
              <w:rPr>
                <w:color w:val="000000"/>
                <w:sz w:val="22"/>
                <w:szCs w:val="22"/>
              </w:rPr>
              <w:t>2,33</w:t>
            </w:r>
          </w:p>
        </w:tc>
        <w:tc>
          <w:tcPr>
            <w:tcW w:w="931" w:type="dxa"/>
            <w:shd w:val="clear" w:color="auto" w:fill="auto"/>
            <w:vAlign w:val="center"/>
          </w:tcPr>
          <w:p w14:paraId="39191067" w14:textId="77777777" w:rsidR="00C41938" w:rsidRDefault="00C41938" w:rsidP="00D960CC">
            <w:pPr>
              <w:jc w:val="center"/>
              <w:rPr>
                <w:color w:val="000000"/>
                <w:sz w:val="22"/>
                <w:szCs w:val="22"/>
              </w:rPr>
            </w:pPr>
            <w:r>
              <w:rPr>
                <w:color w:val="000000"/>
                <w:sz w:val="22"/>
                <w:szCs w:val="22"/>
              </w:rPr>
              <w:t>2,34</w:t>
            </w:r>
          </w:p>
        </w:tc>
        <w:tc>
          <w:tcPr>
            <w:tcW w:w="931" w:type="dxa"/>
            <w:shd w:val="clear" w:color="auto" w:fill="auto"/>
            <w:vAlign w:val="center"/>
          </w:tcPr>
          <w:p w14:paraId="11972001" w14:textId="77777777" w:rsidR="00C41938" w:rsidRDefault="00C41938" w:rsidP="00D960CC">
            <w:pPr>
              <w:jc w:val="center"/>
              <w:rPr>
                <w:color w:val="000000"/>
                <w:sz w:val="22"/>
                <w:szCs w:val="22"/>
              </w:rPr>
            </w:pPr>
            <w:r>
              <w:rPr>
                <w:color w:val="000000"/>
                <w:sz w:val="22"/>
                <w:szCs w:val="22"/>
              </w:rPr>
              <w:t>2,34</w:t>
            </w:r>
          </w:p>
        </w:tc>
        <w:tc>
          <w:tcPr>
            <w:tcW w:w="931" w:type="dxa"/>
            <w:shd w:val="clear" w:color="auto" w:fill="auto"/>
            <w:vAlign w:val="center"/>
          </w:tcPr>
          <w:p w14:paraId="6DB37F02" w14:textId="77777777" w:rsidR="00C41938" w:rsidRDefault="00C41938" w:rsidP="00D960CC">
            <w:pPr>
              <w:jc w:val="center"/>
              <w:rPr>
                <w:color w:val="000000"/>
                <w:sz w:val="22"/>
                <w:szCs w:val="22"/>
              </w:rPr>
            </w:pPr>
            <w:r>
              <w:rPr>
                <w:color w:val="000000"/>
                <w:sz w:val="22"/>
                <w:szCs w:val="22"/>
              </w:rPr>
              <w:t>2,35</w:t>
            </w:r>
          </w:p>
        </w:tc>
        <w:tc>
          <w:tcPr>
            <w:tcW w:w="1175" w:type="dxa"/>
            <w:shd w:val="clear" w:color="auto" w:fill="auto"/>
            <w:vAlign w:val="center"/>
          </w:tcPr>
          <w:p w14:paraId="1A1C55DB" w14:textId="77777777" w:rsidR="00C41938" w:rsidRDefault="00C41938" w:rsidP="00D960CC">
            <w:pPr>
              <w:jc w:val="center"/>
              <w:rPr>
                <w:color w:val="000000"/>
                <w:sz w:val="22"/>
                <w:szCs w:val="22"/>
              </w:rPr>
            </w:pPr>
            <w:r>
              <w:rPr>
                <w:color w:val="000000"/>
                <w:sz w:val="22"/>
                <w:szCs w:val="22"/>
              </w:rPr>
              <w:t>2,37</w:t>
            </w:r>
          </w:p>
        </w:tc>
      </w:tr>
      <w:tr w:rsidR="00C41938" w:rsidRPr="00263C96" w14:paraId="2C649959" w14:textId="77777777" w:rsidTr="00D960CC">
        <w:trPr>
          <w:trHeight w:val="564"/>
          <w:jc w:val="center"/>
        </w:trPr>
        <w:tc>
          <w:tcPr>
            <w:tcW w:w="532" w:type="dxa"/>
            <w:shd w:val="clear" w:color="auto" w:fill="auto"/>
            <w:vAlign w:val="center"/>
          </w:tcPr>
          <w:p w14:paraId="15A812AA" w14:textId="77777777" w:rsidR="00C41938" w:rsidRPr="00263C96" w:rsidRDefault="00C41938" w:rsidP="00D960CC">
            <w:pPr>
              <w:spacing w:line="276" w:lineRule="auto"/>
              <w:jc w:val="center"/>
              <w:rPr>
                <w:color w:val="000000"/>
                <w:sz w:val="22"/>
                <w:szCs w:val="22"/>
              </w:rPr>
            </w:pPr>
            <w:r w:rsidRPr="00263C96">
              <w:rPr>
                <w:color w:val="000000"/>
                <w:sz w:val="22"/>
                <w:szCs w:val="22"/>
              </w:rPr>
              <w:t>8</w:t>
            </w:r>
          </w:p>
        </w:tc>
        <w:tc>
          <w:tcPr>
            <w:tcW w:w="2266" w:type="dxa"/>
            <w:shd w:val="clear" w:color="auto" w:fill="auto"/>
            <w:vAlign w:val="center"/>
          </w:tcPr>
          <w:p w14:paraId="6BE0BE93" w14:textId="77777777" w:rsidR="00C41938" w:rsidRPr="00263C96" w:rsidRDefault="00C41938" w:rsidP="00D960CC">
            <w:pPr>
              <w:spacing w:line="276" w:lineRule="auto"/>
              <w:rPr>
                <w:color w:val="000000"/>
                <w:sz w:val="22"/>
                <w:szCs w:val="22"/>
              </w:rPr>
            </w:pPr>
            <w:r w:rsidRPr="00263C96">
              <w:rPr>
                <w:color w:val="000000"/>
                <w:sz w:val="22"/>
                <w:szCs w:val="22"/>
              </w:rPr>
              <w:t>Установленная мощность водозаборов</w:t>
            </w:r>
          </w:p>
        </w:tc>
        <w:tc>
          <w:tcPr>
            <w:tcW w:w="1202" w:type="dxa"/>
            <w:shd w:val="clear" w:color="auto" w:fill="auto"/>
            <w:vAlign w:val="center"/>
          </w:tcPr>
          <w:p w14:paraId="27FBFDCC" w14:textId="77777777" w:rsidR="00C41938" w:rsidRPr="00263C96" w:rsidRDefault="00C41938" w:rsidP="00D960CC">
            <w:pPr>
              <w:spacing w:line="276" w:lineRule="auto"/>
              <w:jc w:val="center"/>
              <w:rPr>
                <w:color w:val="000000"/>
                <w:sz w:val="22"/>
                <w:szCs w:val="22"/>
              </w:rPr>
            </w:pPr>
            <w:r w:rsidRPr="00263C96">
              <w:rPr>
                <w:color w:val="000000"/>
                <w:sz w:val="22"/>
                <w:szCs w:val="22"/>
              </w:rPr>
              <w:t>м</w:t>
            </w:r>
            <w:r w:rsidRPr="00263C96">
              <w:rPr>
                <w:color w:val="000000"/>
                <w:sz w:val="22"/>
                <w:szCs w:val="22"/>
                <w:vertAlign w:val="superscript"/>
              </w:rPr>
              <w:t>3</w:t>
            </w:r>
            <w:r w:rsidRPr="00263C96">
              <w:rPr>
                <w:color w:val="000000"/>
                <w:sz w:val="22"/>
                <w:szCs w:val="22"/>
              </w:rPr>
              <w:t>/час</w:t>
            </w:r>
          </w:p>
        </w:tc>
        <w:tc>
          <w:tcPr>
            <w:tcW w:w="931" w:type="dxa"/>
            <w:shd w:val="clear" w:color="auto" w:fill="auto"/>
            <w:noWrap/>
            <w:vAlign w:val="center"/>
          </w:tcPr>
          <w:p w14:paraId="09444046" w14:textId="77777777" w:rsidR="00C41938" w:rsidRPr="0000585F" w:rsidRDefault="00C41938" w:rsidP="00D960CC">
            <w:pPr>
              <w:jc w:val="center"/>
              <w:rPr>
                <w:rFonts w:ascii="Arial" w:hAnsi="Arial" w:cs="Arial"/>
                <w:sz w:val="20"/>
              </w:rPr>
            </w:pPr>
            <w:r w:rsidRPr="0000585F">
              <w:rPr>
                <w:rFonts w:ascii="Arial" w:hAnsi="Arial" w:cs="Arial"/>
                <w:sz w:val="20"/>
              </w:rPr>
              <w:t>18,8</w:t>
            </w:r>
          </w:p>
        </w:tc>
        <w:tc>
          <w:tcPr>
            <w:tcW w:w="931" w:type="dxa"/>
            <w:shd w:val="clear" w:color="auto" w:fill="auto"/>
            <w:noWrap/>
            <w:vAlign w:val="center"/>
          </w:tcPr>
          <w:p w14:paraId="1A6263A5" w14:textId="77777777" w:rsidR="00C41938" w:rsidRPr="0000585F" w:rsidRDefault="00C41938" w:rsidP="00D960CC">
            <w:pPr>
              <w:jc w:val="center"/>
              <w:rPr>
                <w:rFonts w:ascii="Arial" w:hAnsi="Arial" w:cs="Arial"/>
                <w:sz w:val="20"/>
              </w:rPr>
            </w:pPr>
            <w:r w:rsidRPr="0000585F">
              <w:rPr>
                <w:rFonts w:ascii="Arial" w:hAnsi="Arial" w:cs="Arial"/>
                <w:sz w:val="20"/>
              </w:rPr>
              <w:t>18,8</w:t>
            </w:r>
          </w:p>
        </w:tc>
        <w:tc>
          <w:tcPr>
            <w:tcW w:w="931" w:type="dxa"/>
            <w:shd w:val="clear" w:color="auto" w:fill="auto"/>
            <w:noWrap/>
            <w:vAlign w:val="center"/>
          </w:tcPr>
          <w:p w14:paraId="4B957CD8" w14:textId="77777777" w:rsidR="00C41938" w:rsidRPr="0000585F" w:rsidRDefault="00C41938" w:rsidP="00D960CC">
            <w:pPr>
              <w:jc w:val="center"/>
              <w:rPr>
                <w:rFonts w:ascii="Arial" w:hAnsi="Arial" w:cs="Arial"/>
                <w:sz w:val="20"/>
              </w:rPr>
            </w:pPr>
            <w:r w:rsidRPr="0000585F">
              <w:rPr>
                <w:rFonts w:ascii="Arial" w:hAnsi="Arial" w:cs="Arial"/>
                <w:sz w:val="20"/>
              </w:rPr>
              <w:t>18,8</w:t>
            </w:r>
          </w:p>
        </w:tc>
        <w:tc>
          <w:tcPr>
            <w:tcW w:w="931" w:type="dxa"/>
            <w:shd w:val="clear" w:color="auto" w:fill="auto"/>
            <w:noWrap/>
            <w:vAlign w:val="center"/>
          </w:tcPr>
          <w:p w14:paraId="40E34462" w14:textId="77777777" w:rsidR="00C41938" w:rsidRPr="0000585F" w:rsidRDefault="00C41938" w:rsidP="00D960CC">
            <w:pPr>
              <w:jc w:val="center"/>
              <w:rPr>
                <w:rFonts w:ascii="Arial" w:hAnsi="Arial" w:cs="Arial"/>
                <w:sz w:val="20"/>
              </w:rPr>
            </w:pPr>
            <w:r w:rsidRPr="0000585F">
              <w:rPr>
                <w:rFonts w:ascii="Arial" w:hAnsi="Arial" w:cs="Arial"/>
                <w:sz w:val="20"/>
              </w:rPr>
              <w:t>18,8</w:t>
            </w:r>
          </w:p>
        </w:tc>
        <w:tc>
          <w:tcPr>
            <w:tcW w:w="931" w:type="dxa"/>
            <w:shd w:val="clear" w:color="auto" w:fill="auto"/>
            <w:noWrap/>
            <w:vAlign w:val="center"/>
          </w:tcPr>
          <w:p w14:paraId="69C33C3D" w14:textId="77777777" w:rsidR="00C41938" w:rsidRPr="0000585F" w:rsidRDefault="00C41938" w:rsidP="00D960CC">
            <w:pPr>
              <w:jc w:val="center"/>
              <w:rPr>
                <w:rFonts w:ascii="Arial" w:hAnsi="Arial" w:cs="Arial"/>
                <w:sz w:val="20"/>
              </w:rPr>
            </w:pPr>
            <w:r w:rsidRPr="0000585F">
              <w:rPr>
                <w:rFonts w:ascii="Arial" w:hAnsi="Arial" w:cs="Arial"/>
                <w:sz w:val="20"/>
              </w:rPr>
              <w:t>18,8</w:t>
            </w:r>
          </w:p>
        </w:tc>
        <w:tc>
          <w:tcPr>
            <w:tcW w:w="1175" w:type="dxa"/>
            <w:shd w:val="clear" w:color="auto" w:fill="auto"/>
            <w:noWrap/>
            <w:vAlign w:val="center"/>
          </w:tcPr>
          <w:p w14:paraId="01EAEBCC" w14:textId="77777777" w:rsidR="00C41938" w:rsidRPr="0000585F" w:rsidRDefault="00C41938" w:rsidP="00D960CC">
            <w:pPr>
              <w:jc w:val="center"/>
              <w:rPr>
                <w:rFonts w:ascii="Arial" w:hAnsi="Arial" w:cs="Arial"/>
                <w:sz w:val="20"/>
              </w:rPr>
            </w:pPr>
            <w:r w:rsidRPr="0000585F">
              <w:rPr>
                <w:rFonts w:ascii="Arial" w:hAnsi="Arial" w:cs="Arial"/>
                <w:sz w:val="20"/>
              </w:rPr>
              <w:t>18,8</w:t>
            </w:r>
          </w:p>
        </w:tc>
      </w:tr>
      <w:tr w:rsidR="00C41938" w:rsidRPr="00263C96" w14:paraId="4C869B72" w14:textId="77777777" w:rsidTr="00D960CC">
        <w:trPr>
          <w:trHeight w:val="348"/>
          <w:jc w:val="center"/>
        </w:trPr>
        <w:tc>
          <w:tcPr>
            <w:tcW w:w="532" w:type="dxa"/>
            <w:shd w:val="clear" w:color="auto" w:fill="auto"/>
            <w:vAlign w:val="center"/>
          </w:tcPr>
          <w:p w14:paraId="2A5BB391" w14:textId="77777777" w:rsidR="00C41938" w:rsidRPr="00263C96" w:rsidRDefault="00C41938" w:rsidP="00D960CC">
            <w:pPr>
              <w:spacing w:line="276" w:lineRule="auto"/>
              <w:jc w:val="center"/>
              <w:rPr>
                <w:color w:val="000000"/>
                <w:sz w:val="22"/>
                <w:szCs w:val="22"/>
              </w:rPr>
            </w:pPr>
            <w:r w:rsidRPr="00263C96">
              <w:rPr>
                <w:color w:val="000000"/>
                <w:sz w:val="22"/>
                <w:szCs w:val="22"/>
              </w:rPr>
              <w:t>9</w:t>
            </w:r>
          </w:p>
        </w:tc>
        <w:tc>
          <w:tcPr>
            <w:tcW w:w="2266" w:type="dxa"/>
            <w:shd w:val="clear" w:color="auto" w:fill="auto"/>
            <w:vAlign w:val="center"/>
          </w:tcPr>
          <w:p w14:paraId="1B04900E" w14:textId="77777777" w:rsidR="00C41938" w:rsidRPr="00263C96" w:rsidRDefault="00C41938" w:rsidP="00D960CC">
            <w:pPr>
              <w:spacing w:line="276" w:lineRule="auto"/>
              <w:rPr>
                <w:color w:val="000000"/>
                <w:sz w:val="22"/>
                <w:szCs w:val="22"/>
              </w:rPr>
            </w:pPr>
            <w:r w:rsidRPr="00263C96">
              <w:rPr>
                <w:color w:val="000000"/>
                <w:sz w:val="22"/>
                <w:szCs w:val="22"/>
              </w:rPr>
              <w:t>Резерв мощности</w:t>
            </w:r>
          </w:p>
        </w:tc>
        <w:tc>
          <w:tcPr>
            <w:tcW w:w="1202" w:type="dxa"/>
            <w:shd w:val="clear" w:color="auto" w:fill="auto"/>
            <w:vAlign w:val="center"/>
          </w:tcPr>
          <w:p w14:paraId="19171C6A" w14:textId="77777777" w:rsidR="00C41938" w:rsidRPr="00263C96" w:rsidRDefault="00C41938" w:rsidP="00D960CC">
            <w:pPr>
              <w:spacing w:line="276" w:lineRule="auto"/>
              <w:jc w:val="center"/>
              <w:rPr>
                <w:color w:val="000000"/>
                <w:sz w:val="22"/>
                <w:szCs w:val="22"/>
              </w:rPr>
            </w:pPr>
            <w:r w:rsidRPr="00263C96">
              <w:rPr>
                <w:color w:val="000000"/>
                <w:sz w:val="22"/>
                <w:szCs w:val="22"/>
              </w:rPr>
              <w:t>%</w:t>
            </w:r>
          </w:p>
        </w:tc>
        <w:tc>
          <w:tcPr>
            <w:tcW w:w="931" w:type="dxa"/>
            <w:shd w:val="clear" w:color="auto" w:fill="auto"/>
            <w:noWrap/>
            <w:vAlign w:val="center"/>
          </w:tcPr>
          <w:p w14:paraId="26A9D23F" w14:textId="77777777" w:rsidR="00C41938" w:rsidRPr="001551F1" w:rsidRDefault="00C41938" w:rsidP="00D960CC">
            <w:pPr>
              <w:jc w:val="center"/>
              <w:rPr>
                <w:sz w:val="20"/>
              </w:rPr>
            </w:pPr>
            <w:r w:rsidRPr="001551F1">
              <w:rPr>
                <w:sz w:val="20"/>
              </w:rPr>
              <w:t>706,8</w:t>
            </w:r>
          </w:p>
        </w:tc>
        <w:tc>
          <w:tcPr>
            <w:tcW w:w="931" w:type="dxa"/>
            <w:shd w:val="clear" w:color="auto" w:fill="auto"/>
            <w:noWrap/>
            <w:vAlign w:val="center"/>
          </w:tcPr>
          <w:p w14:paraId="5BF37627" w14:textId="77777777" w:rsidR="00C41938" w:rsidRPr="001551F1" w:rsidRDefault="00C41938" w:rsidP="00D960CC">
            <w:pPr>
              <w:jc w:val="center"/>
              <w:rPr>
                <w:sz w:val="20"/>
              </w:rPr>
            </w:pPr>
            <w:r w:rsidRPr="001551F1">
              <w:rPr>
                <w:sz w:val="20"/>
              </w:rPr>
              <w:t>706,8</w:t>
            </w:r>
          </w:p>
        </w:tc>
        <w:tc>
          <w:tcPr>
            <w:tcW w:w="931" w:type="dxa"/>
            <w:shd w:val="clear" w:color="auto" w:fill="auto"/>
            <w:noWrap/>
            <w:vAlign w:val="center"/>
          </w:tcPr>
          <w:p w14:paraId="2608AA02" w14:textId="77777777" w:rsidR="00C41938" w:rsidRPr="001551F1" w:rsidRDefault="00C41938" w:rsidP="00D960CC">
            <w:pPr>
              <w:jc w:val="center"/>
              <w:rPr>
                <w:sz w:val="20"/>
              </w:rPr>
            </w:pPr>
            <w:r w:rsidRPr="001551F1">
              <w:rPr>
                <w:sz w:val="20"/>
              </w:rPr>
              <w:t>704,3</w:t>
            </w:r>
          </w:p>
        </w:tc>
        <w:tc>
          <w:tcPr>
            <w:tcW w:w="931" w:type="dxa"/>
            <w:shd w:val="clear" w:color="auto" w:fill="auto"/>
            <w:noWrap/>
            <w:vAlign w:val="center"/>
          </w:tcPr>
          <w:p w14:paraId="356EE186" w14:textId="77777777" w:rsidR="00C41938" w:rsidRPr="001551F1" w:rsidRDefault="00C41938" w:rsidP="00D960CC">
            <w:pPr>
              <w:jc w:val="center"/>
              <w:rPr>
                <w:sz w:val="20"/>
              </w:rPr>
            </w:pPr>
            <w:r w:rsidRPr="001551F1">
              <w:rPr>
                <w:sz w:val="20"/>
              </w:rPr>
              <w:t>701,7</w:t>
            </w:r>
          </w:p>
        </w:tc>
        <w:tc>
          <w:tcPr>
            <w:tcW w:w="931" w:type="dxa"/>
            <w:shd w:val="clear" w:color="auto" w:fill="auto"/>
            <w:noWrap/>
            <w:vAlign w:val="center"/>
          </w:tcPr>
          <w:p w14:paraId="79CEA080" w14:textId="77777777" w:rsidR="00C41938" w:rsidRPr="001551F1" w:rsidRDefault="00C41938" w:rsidP="00D960CC">
            <w:pPr>
              <w:jc w:val="center"/>
              <w:rPr>
                <w:sz w:val="20"/>
              </w:rPr>
            </w:pPr>
            <w:r w:rsidRPr="001551F1">
              <w:rPr>
                <w:sz w:val="20"/>
              </w:rPr>
              <w:t>699,2</w:t>
            </w:r>
          </w:p>
        </w:tc>
        <w:tc>
          <w:tcPr>
            <w:tcW w:w="1175" w:type="dxa"/>
            <w:shd w:val="clear" w:color="auto" w:fill="auto"/>
            <w:noWrap/>
            <w:vAlign w:val="center"/>
          </w:tcPr>
          <w:p w14:paraId="06F05201" w14:textId="77777777" w:rsidR="00C41938" w:rsidRPr="001551F1" w:rsidRDefault="00C41938" w:rsidP="00D960CC">
            <w:pPr>
              <w:jc w:val="center"/>
              <w:rPr>
                <w:sz w:val="20"/>
              </w:rPr>
            </w:pPr>
            <w:r w:rsidRPr="001551F1">
              <w:rPr>
                <w:sz w:val="20"/>
              </w:rPr>
              <w:t>694,9</w:t>
            </w:r>
          </w:p>
        </w:tc>
      </w:tr>
    </w:tbl>
    <w:p w14:paraId="63064F43" w14:textId="77777777" w:rsidR="00C41938" w:rsidRDefault="00C41938" w:rsidP="00C41938">
      <w:pPr>
        <w:autoSpaceDE w:val="0"/>
        <w:autoSpaceDN w:val="0"/>
        <w:adjustRightInd w:val="0"/>
        <w:jc w:val="both"/>
        <w:rPr>
          <w:color w:val="000000"/>
          <w:szCs w:val="24"/>
        </w:rPr>
      </w:pPr>
    </w:p>
    <w:p w14:paraId="041B97EF" w14:textId="77777777" w:rsidR="00C41938" w:rsidRDefault="00C41938" w:rsidP="00C41938">
      <w:pPr>
        <w:autoSpaceDE w:val="0"/>
        <w:autoSpaceDN w:val="0"/>
        <w:adjustRightInd w:val="0"/>
        <w:jc w:val="both"/>
        <w:rPr>
          <w:color w:val="000000"/>
          <w:szCs w:val="24"/>
        </w:rPr>
      </w:pPr>
    </w:p>
    <w:p w14:paraId="31A05017" w14:textId="12EC83F2" w:rsidR="00C41938" w:rsidRDefault="00C41938" w:rsidP="00C41938">
      <w:pPr>
        <w:pStyle w:val="2"/>
        <w:rPr>
          <w:b w:val="0"/>
          <w:szCs w:val="28"/>
        </w:rPr>
      </w:pPr>
      <w:bookmarkStart w:id="34" w:name="_Toc170246353"/>
      <w:r>
        <w:rPr>
          <w:szCs w:val="28"/>
        </w:rPr>
        <w:t>3.2. Прогноз спроса для системы обращения с отходами</w:t>
      </w:r>
      <w:bookmarkEnd w:id="34"/>
    </w:p>
    <w:p w14:paraId="6E2D58E5" w14:textId="77777777" w:rsidR="00C41938" w:rsidRDefault="00C41938" w:rsidP="00C41938">
      <w:pPr>
        <w:jc w:val="both"/>
      </w:pPr>
    </w:p>
    <w:p w14:paraId="5CB84186" w14:textId="77777777" w:rsidR="00C41938" w:rsidRDefault="00C41938" w:rsidP="00C41938">
      <w:pPr>
        <w:jc w:val="both"/>
      </w:pPr>
      <w:r>
        <w:t xml:space="preserve">Источниками образования ТКО в МО «Егорьевский сельсовет» являются население муниципального образования, учреждения, осуществляющие свою деятельность на данной территории. Норма накопления отходов - это количество отходов, образующихся на расчетную единицу (человек - для жилого фонда; место в гостиницах, дошкольных учреждениях, на м2 площади в торговых организациях и т.д.) в единицу времени (сутки, год). </w:t>
      </w:r>
    </w:p>
    <w:p w14:paraId="23B6A718" w14:textId="77777777" w:rsidR="00C41938" w:rsidRDefault="00C41938" w:rsidP="00C41938">
      <w:pPr>
        <w:jc w:val="both"/>
      </w:pPr>
      <w:r>
        <w:t xml:space="preserve">Норма накопления определяется в единицах массы (кг, т) или объема (л, м3). К твердым коммунальным  отходам, входящих в норму накопления от населения относятся отходы, образующиеся в жилых домах, отходы отопительных устройств, местного отопления, отходы от текущего ремонта квартир и пр. На норму накопления влияют такие факторы как степень благоустройства жилищного фонда, культура торговли, степень благосостояния, развитие общественного питания. </w:t>
      </w:r>
    </w:p>
    <w:p w14:paraId="31350F66" w14:textId="7812EBD0" w:rsidR="00C41938" w:rsidRPr="003A2871" w:rsidRDefault="00C41938" w:rsidP="00C41938">
      <w:pPr>
        <w:pStyle w:val="headertext"/>
        <w:shd w:val="clear" w:color="auto" w:fill="FFFFFF"/>
        <w:spacing w:before="0" w:beforeAutospacing="0" w:after="240" w:afterAutospacing="0"/>
        <w:jc w:val="both"/>
        <w:textAlignment w:val="baseline"/>
        <w:rPr>
          <w:color w:val="00000A"/>
        </w:rPr>
      </w:pPr>
      <w:r w:rsidRPr="003A2871">
        <w:t xml:space="preserve">В соответствии  с </w:t>
      </w:r>
      <w:r w:rsidRPr="003A2871">
        <w:rPr>
          <w:color w:val="444444"/>
        </w:rPr>
        <w:t> </w:t>
      </w:r>
      <w:hyperlink r:id="rId11" w:anchor="64U0IK" w:history="1">
        <w:r w:rsidRPr="003A2871">
          <w:rPr>
            <w:rStyle w:val="70"/>
            <w:sz w:val="24"/>
          </w:rPr>
          <w:t>приказом  Министерства жилищно-коммунального хозяйства и ТЭК Курской области от 15.03.2023 N 42</w:t>
        </w:r>
      </w:hyperlink>
      <w:r w:rsidRPr="003A2871">
        <w:rPr>
          <w:color w:val="00000A"/>
        </w:rPr>
        <w:t xml:space="preserve"> </w:t>
      </w:r>
      <w:r w:rsidRPr="003A2871">
        <w:rPr>
          <w:color w:val="444444"/>
        </w:rPr>
        <w:t>нормативы накопления твёрдых коммунальных отходов для Курской области</w:t>
      </w:r>
      <w:r w:rsidRPr="003A2871">
        <w:rPr>
          <w:color w:val="00000A"/>
        </w:rPr>
        <w:t xml:space="preserve">  представлены в таблице </w:t>
      </w:r>
      <w:r>
        <w:rPr>
          <w:color w:val="00000A"/>
        </w:rPr>
        <w:t>3</w:t>
      </w:r>
      <w:r w:rsidRPr="003A2871">
        <w:rPr>
          <w:color w:val="00000A"/>
        </w:rPr>
        <w:t>.1</w:t>
      </w:r>
      <w:r>
        <w:rPr>
          <w:color w:val="00000A"/>
        </w:rPr>
        <w:t>7</w:t>
      </w:r>
      <w:r w:rsidRPr="003A2871">
        <w:rPr>
          <w:color w:val="00000A"/>
        </w:rPr>
        <w:t>.</w:t>
      </w:r>
    </w:p>
    <w:p w14:paraId="5B9C8110" w14:textId="1B5EB979" w:rsidR="00C41938" w:rsidRDefault="00C41938" w:rsidP="00C41938">
      <w:pPr>
        <w:jc w:val="both"/>
        <w:textAlignment w:val="baseline"/>
        <w:rPr>
          <w:b/>
          <w:bCs/>
          <w:szCs w:val="24"/>
        </w:rPr>
      </w:pPr>
      <w:r>
        <w:rPr>
          <w:b/>
          <w:bCs/>
          <w:color w:val="444444"/>
        </w:rPr>
        <w:t>Таблица 3.17. Нормативы накопления твёрдых коммунальных отходов для Курской области</w:t>
      </w:r>
    </w:p>
    <w:tbl>
      <w:tblPr>
        <w:tblW w:w="0" w:type="auto"/>
        <w:shd w:val="clear" w:color="auto" w:fill="FFFFFF"/>
        <w:tblCellMar>
          <w:left w:w="0" w:type="dxa"/>
          <w:right w:w="0" w:type="dxa"/>
        </w:tblCellMar>
        <w:tblLook w:val="04A0" w:firstRow="1" w:lastRow="0" w:firstColumn="1" w:lastColumn="0" w:noHBand="0" w:noVBand="1"/>
      </w:tblPr>
      <w:tblGrid>
        <w:gridCol w:w="721"/>
        <w:gridCol w:w="3687"/>
        <w:gridCol w:w="2336"/>
        <w:gridCol w:w="1658"/>
        <w:gridCol w:w="1519"/>
      </w:tblGrid>
      <w:tr w:rsidR="00C41938" w14:paraId="67E4E473" w14:textId="77777777" w:rsidTr="00D960CC">
        <w:trPr>
          <w:trHeight w:val="15"/>
        </w:trPr>
        <w:tc>
          <w:tcPr>
            <w:tcW w:w="739" w:type="dxa"/>
            <w:tcBorders>
              <w:top w:val="nil"/>
              <w:left w:val="nil"/>
              <w:bottom w:val="nil"/>
              <w:right w:val="nil"/>
            </w:tcBorders>
            <w:shd w:val="clear" w:color="auto" w:fill="auto"/>
          </w:tcPr>
          <w:p w14:paraId="1E1027D1" w14:textId="77777777" w:rsidR="00C41938" w:rsidRDefault="00C41938" w:rsidP="00D960CC">
            <w:pPr>
              <w:rPr>
                <w:sz w:val="20"/>
                <w:szCs w:val="24"/>
              </w:rPr>
            </w:pPr>
          </w:p>
        </w:tc>
        <w:tc>
          <w:tcPr>
            <w:tcW w:w="3797" w:type="dxa"/>
            <w:tcBorders>
              <w:top w:val="nil"/>
              <w:left w:val="nil"/>
              <w:bottom w:val="nil"/>
              <w:right w:val="nil"/>
            </w:tcBorders>
            <w:shd w:val="clear" w:color="auto" w:fill="auto"/>
          </w:tcPr>
          <w:p w14:paraId="6CD45111" w14:textId="77777777" w:rsidR="00C41938" w:rsidRDefault="00C41938" w:rsidP="00D960CC">
            <w:pPr>
              <w:rPr>
                <w:sz w:val="20"/>
              </w:rPr>
            </w:pPr>
          </w:p>
        </w:tc>
        <w:tc>
          <w:tcPr>
            <w:tcW w:w="2410" w:type="dxa"/>
            <w:tcBorders>
              <w:top w:val="nil"/>
              <w:left w:val="nil"/>
              <w:bottom w:val="nil"/>
              <w:right w:val="nil"/>
            </w:tcBorders>
            <w:shd w:val="clear" w:color="auto" w:fill="auto"/>
          </w:tcPr>
          <w:p w14:paraId="2836F8B5" w14:textId="77777777" w:rsidR="00C41938" w:rsidRDefault="00C41938" w:rsidP="00D960CC">
            <w:pPr>
              <w:rPr>
                <w:sz w:val="20"/>
              </w:rPr>
            </w:pPr>
          </w:p>
        </w:tc>
        <w:tc>
          <w:tcPr>
            <w:tcW w:w="1701" w:type="dxa"/>
            <w:tcBorders>
              <w:top w:val="nil"/>
              <w:left w:val="nil"/>
              <w:bottom w:val="nil"/>
              <w:right w:val="nil"/>
            </w:tcBorders>
            <w:shd w:val="clear" w:color="auto" w:fill="auto"/>
          </w:tcPr>
          <w:p w14:paraId="5FEFF139" w14:textId="77777777" w:rsidR="00C41938" w:rsidRDefault="00C41938" w:rsidP="00D960CC">
            <w:pPr>
              <w:rPr>
                <w:sz w:val="20"/>
              </w:rPr>
            </w:pPr>
          </w:p>
        </w:tc>
        <w:tc>
          <w:tcPr>
            <w:tcW w:w="1559" w:type="dxa"/>
            <w:tcBorders>
              <w:top w:val="nil"/>
              <w:left w:val="nil"/>
              <w:bottom w:val="nil"/>
              <w:right w:val="nil"/>
            </w:tcBorders>
            <w:shd w:val="clear" w:color="auto" w:fill="auto"/>
          </w:tcPr>
          <w:p w14:paraId="1305FDC3" w14:textId="77777777" w:rsidR="00C41938" w:rsidRDefault="00C41938" w:rsidP="00D960CC">
            <w:pPr>
              <w:rPr>
                <w:sz w:val="20"/>
              </w:rPr>
            </w:pPr>
          </w:p>
        </w:tc>
      </w:tr>
      <w:tr w:rsidR="00C41938" w14:paraId="479BB818" w14:textId="77777777" w:rsidTr="00D960CC">
        <w:trPr>
          <w:trHeight w:val="257"/>
        </w:trPr>
        <w:tc>
          <w:tcPr>
            <w:tcW w:w="73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vAlign w:val="center"/>
          </w:tcPr>
          <w:p w14:paraId="531CFBF9" w14:textId="77777777" w:rsidR="00C41938" w:rsidRDefault="00C41938" w:rsidP="00D960CC">
            <w:pPr>
              <w:jc w:val="center"/>
              <w:textAlignment w:val="baseline"/>
              <w:rPr>
                <w:color w:val="444444"/>
                <w:szCs w:val="24"/>
              </w:rPr>
            </w:pPr>
            <w:r>
              <w:rPr>
                <w:color w:val="444444"/>
                <w:szCs w:val="24"/>
              </w:rPr>
              <w:t>N</w:t>
            </w:r>
          </w:p>
        </w:tc>
        <w:tc>
          <w:tcPr>
            <w:tcW w:w="379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vAlign w:val="center"/>
          </w:tcPr>
          <w:p w14:paraId="19FB6463" w14:textId="77777777" w:rsidR="00C41938" w:rsidRDefault="00C41938" w:rsidP="00D960CC">
            <w:pPr>
              <w:jc w:val="center"/>
              <w:textAlignment w:val="baseline"/>
              <w:rPr>
                <w:color w:val="444444"/>
                <w:szCs w:val="24"/>
              </w:rPr>
            </w:pPr>
            <w:r>
              <w:rPr>
                <w:color w:val="444444"/>
                <w:szCs w:val="24"/>
              </w:rPr>
              <w:t>Категории объекта образования отходов</w:t>
            </w:r>
          </w:p>
        </w:tc>
        <w:tc>
          <w:tcPr>
            <w:tcW w:w="241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vAlign w:val="center"/>
          </w:tcPr>
          <w:p w14:paraId="5C46F724" w14:textId="77777777" w:rsidR="00C41938" w:rsidRDefault="00C41938" w:rsidP="00D960CC">
            <w:pPr>
              <w:jc w:val="center"/>
              <w:textAlignment w:val="baseline"/>
              <w:rPr>
                <w:color w:val="444444"/>
                <w:szCs w:val="24"/>
              </w:rPr>
            </w:pPr>
            <w:r>
              <w:rPr>
                <w:color w:val="444444"/>
                <w:szCs w:val="24"/>
              </w:rPr>
              <w:t>Расчетная единица</w:t>
            </w:r>
          </w:p>
        </w:tc>
        <w:tc>
          <w:tcPr>
            <w:tcW w:w="32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2983FD5E" w14:textId="77777777" w:rsidR="00C41938" w:rsidRDefault="00C41938" w:rsidP="00D960CC">
            <w:pPr>
              <w:jc w:val="center"/>
              <w:textAlignment w:val="baseline"/>
              <w:rPr>
                <w:color w:val="444444"/>
                <w:szCs w:val="24"/>
              </w:rPr>
            </w:pPr>
            <w:r>
              <w:rPr>
                <w:color w:val="444444"/>
                <w:szCs w:val="24"/>
              </w:rPr>
              <w:t>Норматив накопления ТКО</w:t>
            </w:r>
          </w:p>
        </w:tc>
      </w:tr>
      <w:tr w:rsidR="00C41938" w14:paraId="11344526" w14:textId="77777777" w:rsidTr="00D960CC">
        <w:tc>
          <w:tcPr>
            <w:tcW w:w="73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vAlign w:val="center"/>
          </w:tcPr>
          <w:p w14:paraId="3BF24C5B" w14:textId="77777777" w:rsidR="00C41938" w:rsidRDefault="00C41938" w:rsidP="00D960CC">
            <w:pPr>
              <w:jc w:val="center"/>
              <w:rPr>
                <w:color w:val="444444"/>
                <w:szCs w:val="24"/>
              </w:rPr>
            </w:pPr>
          </w:p>
        </w:tc>
        <w:tc>
          <w:tcPr>
            <w:tcW w:w="379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vAlign w:val="center"/>
          </w:tcPr>
          <w:p w14:paraId="59681E84" w14:textId="77777777" w:rsidR="00C41938" w:rsidRDefault="00C41938" w:rsidP="00D960CC">
            <w:pPr>
              <w:jc w:val="center"/>
              <w:rPr>
                <w:sz w:val="20"/>
              </w:rPr>
            </w:pPr>
          </w:p>
        </w:tc>
        <w:tc>
          <w:tcPr>
            <w:tcW w:w="241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vAlign w:val="center"/>
          </w:tcPr>
          <w:p w14:paraId="0A679788" w14:textId="77777777" w:rsidR="00C41938" w:rsidRDefault="00C41938" w:rsidP="00D960CC">
            <w:pPr>
              <w:jc w:val="center"/>
              <w:rPr>
                <w:sz w:val="20"/>
              </w:rPr>
            </w:pP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432CED42" w14:textId="77777777" w:rsidR="00C41938" w:rsidRDefault="00C41938" w:rsidP="00D960CC">
            <w:pPr>
              <w:jc w:val="center"/>
              <w:textAlignment w:val="baseline"/>
              <w:rPr>
                <w:color w:val="444444"/>
                <w:szCs w:val="24"/>
              </w:rPr>
            </w:pPr>
            <w:r>
              <w:rPr>
                <w:color w:val="444444"/>
                <w:szCs w:val="24"/>
              </w:rPr>
              <w:t>кг/год</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2D96E74D" w14:textId="77777777" w:rsidR="00C41938" w:rsidRDefault="00C41938" w:rsidP="00D960CC">
            <w:pPr>
              <w:jc w:val="center"/>
              <w:textAlignment w:val="baseline"/>
              <w:rPr>
                <w:color w:val="444444"/>
                <w:szCs w:val="24"/>
              </w:rPr>
            </w:pPr>
            <w:r>
              <w:rPr>
                <w:color w:val="444444"/>
                <w:szCs w:val="24"/>
              </w:rPr>
              <w:t>м3/год</w:t>
            </w:r>
          </w:p>
        </w:tc>
      </w:tr>
      <w:tr w:rsidR="00C41938" w14:paraId="0692E6A3" w14:textId="77777777" w:rsidTr="00D960CC">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1D4D83EB" w14:textId="77777777" w:rsidR="00C41938" w:rsidRDefault="00C41938" w:rsidP="00D960CC">
            <w:pPr>
              <w:jc w:val="center"/>
              <w:textAlignment w:val="baseline"/>
              <w:rPr>
                <w:color w:val="444444"/>
                <w:szCs w:val="24"/>
              </w:rPr>
            </w:pPr>
            <w:r>
              <w:rPr>
                <w:color w:val="444444"/>
                <w:szCs w:val="24"/>
              </w:rPr>
              <w:t>1</w:t>
            </w:r>
          </w:p>
        </w:tc>
        <w:tc>
          <w:tcPr>
            <w:tcW w:w="37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41CAA24A" w14:textId="77777777" w:rsidR="00C41938" w:rsidRDefault="00C41938" w:rsidP="00D960CC">
            <w:pPr>
              <w:textAlignment w:val="baseline"/>
              <w:rPr>
                <w:color w:val="444444"/>
                <w:szCs w:val="24"/>
              </w:rPr>
            </w:pPr>
            <w:r>
              <w:rPr>
                <w:szCs w:val="24"/>
              </w:rPr>
              <w:t>Многоквартирные дома</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15C0DB82" w14:textId="77777777" w:rsidR="00C41938" w:rsidRDefault="00C41938" w:rsidP="00D960CC">
            <w:pPr>
              <w:jc w:val="center"/>
              <w:textAlignment w:val="baseline"/>
              <w:rPr>
                <w:color w:val="444444"/>
                <w:szCs w:val="24"/>
              </w:rPr>
            </w:pPr>
            <w:r>
              <w:rPr>
                <w:color w:val="444444"/>
                <w:szCs w:val="24"/>
              </w:rPr>
              <w:t>чел</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22B1CFE9" w14:textId="77777777" w:rsidR="00C41938" w:rsidRDefault="00C41938" w:rsidP="00D960CC">
            <w:pPr>
              <w:jc w:val="center"/>
              <w:textAlignment w:val="baseline"/>
              <w:rPr>
                <w:color w:val="444444"/>
                <w:szCs w:val="24"/>
              </w:rPr>
            </w:pPr>
            <w:r>
              <w:rPr>
                <w:color w:val="444444"/>
                <w:szCs w:val="24"/>
              </w:rPr>
              <w:t>275,61</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1A81F4A4" w14:textId="77777777" w:rsidR="00C41938" w:rsidRDefault="00C41938" w:rsidP="00D960CC">
            <w:pPr>
              <w:jc w:val="center"/>
              <w:textAlignment w:val="baseline"/>
              <w:rPr>
                <w:color w:val="444444"/>
                <w:szCs w:val="24"/>
              </w:rPr>
            </w:pPr>
            <w:r>
              <w:rPr>
                <w:color w:val="444444"/>
                <w:szCs w:val="24"/>
              </w:rPr>
              <w:t>1,93</w:t>
            </w:r>
          </w:p>
        </w:tc>
      </w:tr>
      <w:tr w:rsidR="00C41938" w14:paraId="17A51381" w14:textId="77777777" w:rsidTr="00D960CC">
        <w:trPr>
          <w:trHeight w:val="399"/>
        </w:trPr>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4CA6B163" w14:textId="77777777" w:rsidR="00C41938" w:rsidRDefault="00C41938" w:rsidP="00D960CC">
            <w:pPr>
              <w:jc w:val="center"/>
              <w:textAlignment w:val="baseline"/>
              <w:rPr>
                <w:color w:val="444444"/>
                <w:szCs w:val="24"/>
              </w:rPr>
            </w:pPr>
            <w:r>
              <w:rPr>
                <w:color w:val="444444"/>
                <w:szCs w:val="24"/>
              </w:rPr>
              <w:t>2</w:t>
            </w:r>
          </w:p>
        </w:tc>
        <w:tc>
          <w:tcPr>
            <w:tcW w:w="37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31F00951" w14:textId="77777777" w:rsidR="00C41938" w:rsidRDefault="00C41938" w:rsidP="00D960CC">
            <w:pPr>
              <w:textAlignment w:val="baseline"/>
              <w:rPr>
                <w:color w:val="444444"/>
                <w:szCs w:val="24"/>
              </w:rPr>
            </w:pPr>
            <w:r>
              <w:rPr>
                <w:szCs w:val="24"/>
              </w:rPr>
              <w:t>Индивидуальные жилые дома</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60A246E9" w14:textId="77777777" w:rsidR="00C41938" w:rsidRDefault="00C41938" w:rsidP="00D960CC">
            <w:pPr>
              <w:jc w:val="center"/>
              <w:textAlignment w:val="baseline"/>
              <w:rPr>
                <w:color w:val="444444"/>
                <w:szCs w:val="24"/>
              </w:rPr>
            </w:pPr>
            <w:r>
              <w:rPr>
                <w:color w:val="444444"/>
                <w:szCs w:val="24"/>
              </w:rPr>
              <w:t>чел</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4C87345B" w14:textId="77777777" w:rsidR="00C41938" w:rsidRDefault="00C41938" w:rsidP="00D960CC">
            <w:pPr>
              <w:jc w:val="center"/>
              <w:textAlignment w:val="baseline"/>
              <w:rPr>
                <w:color w:val="444444"/>
                <w:szCs w:val="24"/>
              </w:rPr>
            </w:pPr>
            <w:r>
              <w:rPr>
                <w:color w:val="444444"/>
                <w:szCs w:val="24"/>
              </w:rPr>
              <w:t>234,271</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79F06D7B" w14:textId="77777777" w:rsidR="00C41938" w:rsidRDefault="00C41938" w:rsidP="00D960CC">
            <w:pPr>
              <w:jc w:val="center"/>
              <w:textAlignment w:val="baseline"/>
              <w:rPr>
                <w:color w:val="444444"/>
                <w:szCs w:val="24"/>
              </w:rPr>
            </w:pPr>
            <w:r>
              <w:rPr>
                <w:color w:val="444444"/>
                <w:szCs w:val="24"/>
              </w:rPr>
              <w:t>1,97</w:t>
            </w:r>
          </w:p>
        </w:tc>
      </w:tr>
    </w:tbl>
    <w:p w14:paraId="32E9ED3E" w14:textId="77777777" w:rsidR="00C41938" w:rsidRDefault="00C41938" w:rsidP="00C41938">
      <w:pPr>
        <w:rPr>
          <w:b/>
        </w:rPr>
      </w:pPr>
    </w:p>
    <w:p w14:paraId="533F31E6" w14:textId="56CCB3AF" w:rsidR="00C41938" w:rsidRDefault="00C41938" w:rsidP="00C41938">
      <w:pPr>
        <w:jc w:val="both"/>
      </w:pPr>
      <w:r>
        <w:t>Из Генерального плана МО  и стратегии социально-экономического  до 2030 года следует, что количество людей в прогнозируемый период существенно не изменится и будет варьироваться  на уровне 400-</w:t>
      </w:r>
      <w:r w:rsidR="00A314A3">
        <w:t>500</w:t>
      </w:r>
      <w:r>
        <w:t xml:space="preserve">человек.  </w:t>
      </w:r>
    </w:p>
    <w:p w14:paraId="3A6A1E3F" w14:textId="7E921715" w:rsidR="00C41938" w:rsidRDefault="00C41938" w:rsidP="00C41938">
      <w:pPr>
        <w:jc w:val="both"/>
      </w:pPr>
      <w:r>
        <w:t xml:space="preserve">    По статистике предыдущих лет нормы образования в расчете на одного жителя растут. Несмотря на относительное постоянство морфологического состава отходов, соотношение компонентов изменяется в сторону увеличения доли полимерных материалов (полиэтилена, полипропилена, пластмасс). На основании исследований, проводимых ГУП УНИИ АКХ им. К.Д. Памфилова годовой рост нормы накопления для крупных городов принят - 1,5%. Исходя из вышеизложенного, прогноз спроса на сбор и утилизацию отходов в границах МО   до 2033 года приведён в таблице 3.18.</w:t>
      </w:r>
    </w:p>
    <w:p w14:paraId="14171AA0" w14:textId="77777777" w:rsidR="00C41938" w:rsidRDefault="00C41938" w:rsidP="00C41938">
      <w:pPr>
        <w:jc w:val="both"/>
      </w:pPr>
    </w:p>
    <w:p w14:paraId="55652764" w14:textId="3C06083B" w:rsidR="00C41938" w:rsidRDefault="00C41938" w:rsidP="00C41938">
      <w:pPr>
        <w:pStyle w:val="af0"/>
        <w:shd w:val="clear" w:color="auto" w:fill="FFFFFF"/>
        <w:rPr>
          <w:b/>
          <w:sz w:val="22"/>
          <w:szCs w:val="22"/>
        </w:rPr>
      </w:pPr>
      <w:r>
        <w:rPr>
          <w:b/>
          <w:sz w:val="22"/>
          <w:szCs w:val="22"/>
        </w:rPr>
        <w:t xml:space="preserve">Таблица 3.18 Структура источников образования </w:t>
      </w:r>
      <w:r>
        <w:rPr>
          <w:b/>
          <w:bCs/>
          <w:color w:val="444444"/>
          <w:sz w:val="22"/>
          <w:szCs w:val="22"/>
        </w:rPr>
        <w:t>твёрдых коммунальных отходов, количества  контейнеров</w:t>
      </w:r>
      <w:r>
        <w:rPr>
          <w:b/>
          <w:sz w:val="22"/>
          <w:szCs w:val="22"/>
        </w:rPr>
        <w:t xml:space="preserve">   по отдельным группам потребителей муниципального образования в соответствии с территориальной схемой</w:t>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3519"/>
        <w:gridCol w:w="1113"/>
        <w:gridCol w:w="813"/>
        <w:gridCol w:w="774"/>
        <w:gridCol w:w="813"/>
        <w:gridCol w:w="813"/>
        <w:gridCol w:w="773"/>
        <w:gridCol w:w="829"/>
      </w:tblGrid>
      <w:tr w:rsidR="00C41938" w14:paraId="266897CB" w14:textId="77777777" w:rsidTr="00D960CC">
        <w:trPr>
          <w:trHeight w:val="1035"/>
          <w:jc w:val="center"/>
        </w:trPr>
        <w:tc>
          <w:tcPr>
            <w:tcW w:w="557" w:type="dxa"/>
            <w:shd w:val="clear" w:color="000000" w:fill="C0C0C0"/>
            <w:vAlign w:val="center"/>
          </w:tcPr>
          <w:p w14:paraId="24A51B2B" w14:textId="77777777" w:rsidR="00C41938" w:rsidRDefault="00C41938" w:rsidP="00D960CC">
            <w:pPr>
              <w:jc w:val="center"/>
              <w:rPr>
                <w:color w:val="000000"/>
                <w:sz w:val="20"/>
              </w:rPr>
            </w:pPr>
            <w:r>
              <w:rPr>
                <w:color w:val="000000"/>
                <w:sz w:val="20"/>
              </w:rPr>
              <w:t>№ п/п</w:t>
            </w:r>
          </w:p>
        </w:tc>
        <w:tc>
          <w:tcPr>
            <w:tcW w:w="3519" w:type="dxa"/>
            <w:shd w:val="clear" w:color="000000" w:fill="C0C0C0"/>
            <w:vAlign w:val="center"/>
          </w:tcPr>
          <w:p w14:paraId="6D10136A" w14:textId="77777777" w:rsidR="00C41938" w:rsidRDefault="00C41938" w:rsidP="00D960CC">
            <w:pPr>
              <w:jc w:val="center"/>
              <w:rPr>
                <w:color w:val="000000"/>
                <w:sz w:val="20"/>
              </w:rPr>
            </w:pPr>
            <w:r>
              <w:rPr>
                <w:color w:val="000000"/>
                <w:sz w:val="20"/>
              </w:rPr>
              <w:t>Показатель</w:t>
            </w:r>
          </w:p>
        </w:tc>
        <w:tc>
          <w:tcPr>
            <w:tcW w:w="1113" w:type="dxa"/>
            <w:shd w:val="clear" w:color="000000" w:fill="C0C0C0"/>
            <w:vAlign w:val="center"/>
          </w:tcPr>
          <w:p w14:paraId="1CC5BEB3" w14:textId="77777777" w:rsidR="00C41938" w:rsidRDefault="00C41938" w:rsidP="00D960CC">
            <w:pPr>
              <w:jc w:val="center"/>
              <w:rPr>
                <w:color w:val="000000"/>
                <w:sz w:val="20"/>
              </w:rPr>
            </w:pPr>
            <w:r>
              <w:rPr>
                <w:color w:val="000000"/>
                <w:sz w:val="20"/>
              </w:rPr>
              <w:t>Единица измерения</w:t>
            </w:r>
          </w:p>
        </w:tc>
        <w:tc>
          <w:tcPr>
            <w:tcW w:w="813" w:type="dxa"/>
            <w:shd w:val="clear" w:color="000000" w:fill="C0C0C0"/>
            <w:vAlign w:val="center"/>
          </w:tcPr>
          <w:p w14:paraId="69318FCC" w14:textId="77777777" w:rsidR="00C41938" w:rsidRDefault="00C41938" w:rsidP="00D960CC">
            <w:pPr>
              <w:jc w:val="center"/>
              <w:rPr>
                <w:color w:val="000000"/>
                <w:sz w:val="20"/>
              </w:rPr>
            </w:pPr>
            <w:r>
              <w:rPr>
                <w:color w:val="000000"/>
                <w:sz w:val="20"/>
              </w:rPr>
              <w:t>2024</w:t>
            </w:r>
          </w:p>
        </w:tc>
        <w:tc>
          <w:tcPr>
            <w:tcW w:w="774" w:type="dxa"/>
            <w:shd w:val="clear" w:color="000000" w:fill="C0C0C0"/>
            <w:vAlign w:val="center"/>
          </w:tcPr>
          <w:p w14:paraId="2D667CD9" w14:textId="77777777" w:rsidR="00C41938" w:rsidRDefault="00C41938" w:rsidP="00D960CC">
            <w:pPr>
              <w:jc w:val="center"/>
              <w:rPr>
                <w:color w:val="000000"/>
                <w:sz w:val="20"/>
              </w:rPr>
            </w:pPr>
            <w:r>
              <w:rPr>
                <w:color w:val="000000"/>
                <w:sz w:val="20"/>
              </w:rPr>
              <w:t>2025</w:t>
            </w:r>
          </w:p>
        </w:tc>
        <w:tc>
          <w:tcPr>
            <w:tcW w:w="813" w:type="dxa"/>
            <w:shd w:val="clear" w:color="000000" w:fill="C0C0C0"/>
            <w:vAlign w:val="center"/>
          </w:tcPr>
          <w:p w14:paraId="4FD04E59" w14:textId="77777777" w:rsidR="00C41938" w:rsidRDefault="00C41938" w:rsidP="00D960CC">
            <w:pPr>
              <w:jc w:val="center"/>
              <w:rPr>
                <w:color w:val="000000"/>
                <w:sz w:val="20"/>
              </w:rPr>
            </w:pPr>
            <w:r>
              <w:rPr>
                <w:color w:val="000000"/>
                <w:sz w:val="20"/>
              </w:rPr>
              <w:t>2026</w:t>
            </w:r>
          </w:p>
        </w:tc>
        <w:tc>
          <w:tcPr>
            <w:tcW w:w="813" w:type="dxa"/>
            <w:shd w:val="clear" w:color="000000" w:fill="C0C0C0"/>
            <w:vAlign w:val="center"/>
          </w:tcPr>
          <w:p w14:paraId="055A8B0C" w14:textId="77777777" w:rsidR="00C41938" w:rsidRDefault="00C41938" w:rsidP="00D960CC">
            <w:pPr>
              <w:jc w:val="center"/>
              <w:rPr>
                <w:color w:val="000000"/>
                <w:sz w:val="20"/>
              </w:rPr>
            </w:pPr>
            <w:r>
              <w:rPr>
                <w:color w:val="000000"/>
                <w:sz w:val="20"/>
              </w:rPr>
              <w:t>2027</w:t>
            </w:r>
          </w:p>
        </w:tc>
        <w:tc>
          <w:tcPr>
            <w:tcW w:w="773" w:type="dxa"/>
            <w:shd w:val="clear" w:color="000000" w:fill="C0C0C0"/>
            <w:vAlign w:val="center"/>
          </w:tcPr>
          <w:p w14:paraId="7D94EF3F" w14:textId="77777777" w:rsidR="00C41938" w:rsidRDefault="00C41938" w:rsidP="00D960CC">
            <w:pPr>
              <w:jc w:val="center"/>
              <w:rPr>
                <w:color w:val="000000"/>
                <w:sz w:val="20"/>
              </w:rPr>
            </w:pPr>
            <w:r>
              <w:rPr>
                <w:color w:val="000000"/>
                <w:sz w:val="20"/>
              </w:rPr>
              <w:t>2028</w:t>
            </w:r>
          </w:p>
        </w:tc>
        <w:tc>
          <w:tcPr>
            <w:tcW w:w="829" w:type="dxa"/>
            <w:shd w:val="clear" w:color="000000" w:fill="C0C0C0"/>
            <w:vAlign w:val="center"/>
          </w:tcPr>
          <w:p w14:paraId="55AB4450" w14:textId="77777777" w:rsidR="00C41938" w:rsidRDefault="00C41938" w:rsidP="00D960CC">
            <w:pPr>
              <w:jc w:val="center"/>
              <w:rPr>
                <w:color w:val="000000"/>
                <w:sz w:val="20"/>
              </w:rPr>
            </w:pPr>
            <w:r>
              <w:rPr>
                <w:color w:val="000000"/>
                <w:sz w:val="20"/>
              </w:rPr>
              <w:t>2029-2033</w:t>
            </w:r>
          </w:p>
        </w:tc>
      </w:tr>
      <w:tr w:rsidR="00C41938" w14:paraId="691E4C70" w14:textId="77777777" w:rsidTr="00D960CC">
        <w:trPr>
          <w:trHeight w:val="315"/>
          <w:jc w:val="center"/>
        </w:trPr>
        <w:tc>
          <w:tcPr>
            <w:tcW w:w="10004" w:type="dxa"/>
            <w:gridSpan w:val="9"/>
            <w:shd w:val="clear" w:color="000000" w:fill="FFFF00"/>
            <w:vAlign w:val="center"/>
          </w:tcPr>
          <w:p w14:paraId="1593FB59" w14:textId="77777777" w:rsidR="00C41938" w:rsidRDefault="00C41938" w:rsidP="00D960CC">
            <w:pPr>
              <w:jc w:val="center"/>
              <w:rPr>
                <w:color w:val="000000"/>
                <w:sz w:val="20"/>
              </w:rPr>
            </w:pPr>
            <w:proofErr w:type="spellStart"/>
            <w:r>
              <w:rPr>
                <w:color w:val="000000"/>
                <w:sz w:val="20"/>
              </w:rPr>
              <w:t>Д.Егорьевка</w:t>
            </w:r>
            <w:proofErr w:type="spellEnd"/>
          </w:p>
        </w:tc>
      </w:tr>
      <w:tr w:rsidR="00C41938" w:rsidRPr="00972AF6" w14:paraId="7293ACA7" w14:textId="77777777" w:rsidTr="00D960CC">
        <w:trPr>
          <w:trHeight w:val="315"/>
          <w:jc w:val="center"/>
        </w:trPr>
        <w:tc>
          <w:tcPr>
            <w:tcW w:w="557" w:type="dxa"/>
            <w:shd w:val="clear" w:color="auto" w:fill="auto"/>
            <w:vAlign w:val="center"/>
          </w:tcPr>
          <w:p w14:paraId="4A674CFD" w14:textId="77777777" w:rsidR="00C41938" w:rsidRPr="00972AF6" w:rsidRDefault="00C41938" w:rsidP="00D960CC">
            <w:pPr>
              <w:jc w:val="center"/>
              <w:rPr>
                <w:color w:val="000000"/>
                <w:sz w:val="20"/>
              </w:rPr>
            </w:pPr>
            <w:r w:rsidRPr="00972AF6">
              <w:rPr>
                <w:color w:val="000000"/>
                <w:sz w:val="20"/>
              </w:rPr>
              <w:t>1</w:t>
            </w:r>
          </w:p>
        </w:tc>
        <w:tc>
          <w:tcPr>
            <w:tcW w:w="3519" w:type="dxa"/>
            <w:shd w:val="clear" w:color="auto" w:fill="auto"/>
            <w:vAlign w:val="center"/>
          </w:tcPr>
          <w:p w14:paraId="780159C0" w14:textId="77777777" w:rsidR="00C41938" w:rsidRPr="00972AF6" w:rsidRDefault="00C41938" w:rsidP="00D960CC">
            <w:pPr>
              <w:rPr>
                <w:color w:val="000000"/>
                <w:sz w:val="20"/>
              </w:rPr>
            </w:pPr>
            <w:r w:rsidRPr="00972AF6">
              <w:rPr>
                <w:color w:val="000000"/>
                <w:sz w:val="20"/>
              </w:rPr>
              <w:t>Население всего</w:t>
            </w:r>
          </w:p>
        </w:tc>
        <w:tc>
          <w:tcPr>
            <w:tcW w:w="1113" w:type="dxa"/>
            <w:shd w:val="clear" w:color="auto" w:fill="auto"/>
            <w:vAlign w:val="center"/>
          </w:tcPr>
          <w:p w14:paraId="66DD24C4" w14:textId="77777777" w:rsidR="00C41938" w:rsidRPr="00972AF6" w:rsidRDefault="00C41938" w:rsidP="00D960CC">
            <w:pPr>
              <w:jc w:val="center"/>
              <w:rPr>
                <w:color w:val="000000"/>
                <w:sz w:val="20"/>
              </w:rPr>
            </w:pPr>
            <w:r w:rsidRPr="00972AF6">
              <w:rPr>
                <w:color w:val="000000"/>
                <w:sz w:val="20"/>
              </w:rPr>
              <w:t>чел.</w:t>
            </w:r>
          </w:p>
        </w:tc>
        <w:tc>
          <w:tcPr>
            <w:tcW w:w="813" w:type="dxa"/>
            <w:shd w:val="clear" w:color="auto" w:fill="auto"/>
            <w:noWrap/>
            <w:vAlign w:val="center"/>
          </w:tcPr>
          <w:p w14:paraId="4CD86385" w14:textId="77777777" w:rsidR="00C41938" w:rsidRPr="00972AF6" w:rsidRDefault="00C41938" w:rsidP="00D960CC">
            <w:pPr>
              <w:jc w:val="center"/>
              <w:rPr>
                <w:color w:val="000000"/>
                <w:sz w:val="20"/>
              </w:rPr>
            </w:pPr>
            <w:r w:rsidRPr="00972AF6">
              <w:rPr>
                <w:color w:val="000000"/>
                <w:sz w:val="20"/>
              </w:rPr>
              <w:t>252</w:t>
            </w:r>
          </w:p>
        </w:tc>
        <w:tc>
          <w:tcPr>
            <w:tcW w:w="774" w:type="dxa"/>
            <w:shd w:val="clear" w:color="auto" w:fill="auto"/>
            <w:noWrap/>
            <w:vAlign w:val="center"/>
          </w:tcPr>
          <w:p w14:paraId="246EC9DF" w14:textId="77777777" w:rsidR="00C41938" w:rsidRPr="00972AF6" w:rsidRDefault="00C41938" w:rsidP="00D960CC">
            <w:pPr>
              <w:jc w:val="center"/>
              <w:rPr>
                <w:color w:val="000000"/>
                <w:sz w:val="20"/>
              </w:rPr>
            </w:pPr>
            <w:r w:rsidRPr="00972AF6">
              <w:rPr>
                <w:color w:val="000000"/>
                <w:sz w:val="20"/>
              </w:rPr>
              <w:t>248</w:t>
            </w:r>
          </w:p>
        </w:tc>
        <w:tc>
          <w:tcPr>
            <w:tcW w:w="813" w:type="dxa"/>
            <w:shd w:val="clear" w:color="auto" w:fill="auto"/>
            <w:noWrap/>
            <w:vAlign w:val="center"/>
          </w:tcPr>
          <w:p w14:paraId="494340B6" w14:textId="77777777" w:rsidR="00C41938" w:rsidRPr="00972AF6" w:rsidRDefault="00C41938" w:rsidP="00D960CC">
            <w:pPr>
              <w:jc w:val="center"/>
              <w:rPr>
                <w:color w:val="000000"/>
                <w:sz w:val="20"/>
              </w:rPr>
            </w:pPr>
            <w:r w:rsidRPr="00972AF6">
              <w:rPr>
                <w:color w:val="000000"/>
                <w:sz w:val="20"/>
              </w:rPr>
              <w:t>244</w:t>
            </w:r>
          </w:p>
        </w:tc>
        <w:tc>
          <w:tcPr>
            <w:tcW w:w="813" w:type="dxa"/>
            <w:shd w:val="clear" w:color="auto" w:fill="auto"/>
            <w:noWrap/>
            <w:vAlign w:val="center"/>
          </w:tcPr>
          <w:p w14:paraId="341651A5" w14:textId="77777777" w:rsidR="00C41938" w:rsidRPr="00972AF6" w:rsidRDefault="00C41938" w:rsidP="00D960CC">
            <w:pPr>
              <w:jc w:val="center"/>
              <w:rPr>
                <w:color w:val="000000"/>
                <w:sz w:val="20"/>
              </w:rPr>
            </w:pPr>
            <w:r w:rsidRPr="00972AF6">
              <w:rPr>
                <w:color w:val="000000"/>
                <w:sz w:val="20"/>
              </w:rPr>
              <w:t>240</w:t>
            </w:r>
          </w:p>
        </w:tc>
        <w:tc>
          <w:tcPr>
            <w:tcW w:w="773" w:type="dxa"/>
            <w:shd w:val="clear" w:color="auto" w:fill="auto"/>
            <w:noWrap/>
            <w:vAlign w:val="center"/>
          </w:tcPr>
          <w:p w14:paraId="57470460" w14:textId="77777777" w:rsidR="00C41938" w:rsidRPr="00972AF6" w:rsidRDefault="00C41938" w:rsidP="00D960CC">
            <w:pPr>
              <w:jc w:val="center"/>
              <w:rPr>
                <w:color w:val="000000"/>
                <w:sz w:val="20"/>
              </w:rPr>
            </w:pPr>
            <w:r w:rsidRPr="00972AF6">
              <w:rPr>
                <w:color w:val="000000"/>
                <w:sz w:val="20"/>
              </w:rPr>
              <w:t>236</w:t>
            </w:r>
          </w:p>
        </w:tc>
        <w:tc>
          <w:tcPr>
            <w:tcW w:w="829" w:type="dxa"/>
            <w:shd w:val="clear" w:color="auto" w:fill="auto"/>
            <w:noWrap/>
            <w:vAlign w:val="center"/>
          </w:tcPr>
          <w:p w14:paraId="5A7FC41F" w14:textId="77777777" w:rsidR="00C41938" w:rsidRPr="00972AF6" w:rsidRDefault="00C41938" w:rsidP="00D960CC">
            <w:pPr>
              <w:jc w:val="center"/>
              <w:rPr>
                <w:color w:val="000000"/>
                <w:sz w:val="20"/>
              </w:rPr>
            </w:pPr>
            <w:r w:rsidRPr="00972AF6">
              <w:rPr>
                <w:color w:val="000000"/>
                <w:sz w:val="20"/>
              </w:rPr>
              <w:t>224</w:t>
            </w:r>
          </w:p>
        </w:tc>
      </w:tr>
      <w:tr w:rsidR="00C41938" w:rsidRPr="00972AF6" w14:paraId="49DF587C" w14:textId="77777777" w:rsidTr="00D960CC">
        <w:trPr>
          <w:trHeight w:val="315"/>
          <w:jc w:val="center"/>
        </w:trPr>
        <w:tc>
          <w:tcPr>
            <w:tcW w:w="557" w:type="dxa"/>
            <w:shd w:val="clear" w:color="auto" w:fill="auto"/>
            <w:vAlign w:val="center"/>
          </w:tcPr>
          <w:p w14:paraId="2653893E" w14:textId="77777777" w:rsidR="00C41938" w:rsidRPr="00972AF6" w:rsidRDefault="00C41938" w:rsidP="00D960CC">
            <w:pPr>
              <w:jc w:val="center"/>
              <w:rPr>
                <w:color w:val="000000"/>
                <w:sz w:val="20"/>
              </w:rPr>
            </w:pPr>
            <w:r w:rsidRPr="00972AF6">
              <w:rPr>
                <w:color w:val="000000"/>
                <w:sz w:val="20"/>
              </w:rPr>
              <w:t>2</w:t>
            </w:r>
          </w:p>
        </w:tc>
        <w:tc>
          <w:tcPr>
            <w:tcW w:w="3519" w:type="dxa"/>
            <w:shd w:val="clear" w:color="auto" w:fill="auto"/>
            <w:vAlign w:val="center"/>
          </w:tcPr>
          <w:p w14:paraId="6DC4CBB0" w14:textId="77777777" w:rsidR="00C41938" w:rsidRPr="00972AF6" w:rsidRDefault="00C41938" w:rsidP="00D960CC">
            <w:pPr>
              <w:rPr>
                <w:color w:val="000000"/>
                <w:sz w:val="20"/>
              </w:rPr>
            </w:pPr>
            <w:r w:rsidRPr="00972AF6">
              <w:rPr>
                <w:color w:val="000000"/>
                <w:sz w:val="20"/>
              </w:rPr>
              <w:t>Количество домов всего</w:t>
            </w:r>
          </w:p>
        </w:tc>
        <w:tc>
          <w:tcPr>
            <w:tcW w:w="1113" w:type="dxa"/>
            <w:shd w:val="clear" w:color="auto" w:fill="auto"/>
            <w:vAlign w:val="center"/>
          </w:tcPr>
          <w:p w14:paraId="31C719AC" w14:textId="77777777" w:rsidR="00C41938" w:rsidRPr="00972AF6" w:rsidRDefault="00C41938" w:rsidP="00D960CC">
            <w:pPr>
              <w:jc w:val="center"/>
              <w:rPr>
                <w:color w:val="000000"/>
                <w:sz w:val="20"/>
              </w:rPr>
            </w:pPr>
            <w:r w:rsidRPr="00972AF6">
              <w:rPr>
                <w:color w:val="000000"/>
                <w:sz w:val="20"/>
              </w:rPr>
              <w:t>шт.</w:t>
            </w:r>
          </w:p>
        </w:tc>
        <w:tc>
          <w:tcPr>
            <w:tcW w:w="813" w:type="dxa"/>
            <w:shd w:val="clear" w:color="auto" w:fill="auto"/>
            <w:noWrap/>
            <w:vAlign w:val="center"/>
          </w:tcPr>
          <w:p w14:paraId="3E30A357" w14:textId="77777777" w:rsidR="00C41938" w:rsidRPr="00972AF6" w:rsidRDefault="00C41938" w:rsidP="00D960CC">
            <w:pPr>
              <w:jc w:val="center"/>
              <w:rPr>
                <w:color w:val="000000"/>
                <w:sz w:val="20"/>
              </w:rPr>
            </w:pPr>
            <w:r w:rsidRPr="00972AF6">
              <w:rPr>
                <w:color w:val="000000"/>
                <w:sz w:val="20"/>
              </w:rPr>
              <w:t>130</w:t>
            </w:r>
          </w:p>
        </w:tc>
        <w:tc>
          <w:tcPr>
            <w:tcW w:w="774" w:type="dxa"/>
            <w:shd w:val="clear" w:color="auto" w:fill="auto"/>
            <w:noWrap/>
            <w:vAlign w:val="center"/>
          </w:tcPr>
          <w:p w14:paraId="6AF721DC" w14:textId="77777777" w:rsidR="00C41938" w:rsidRPr="00972AF6" w:rsidRDefault="00C41938" w:rsidP="00D960CC">
            <w:pPr>
              <w:jc w:val="center"/>
              <w:rPr>
                <w:color w:val="000000"/>
                <w:sz w:val="20"/>
              </w:rPr>
            </w:pPr>
            <w:r w:rsidRPr="00972AF6">
              <w:rPr>
                <w:color w:val="000000"/>
                <w:sz w:val="20"/>
              </w:rPr>
              <w:t>128</w:t>
            </w:r>
          </w:p>
        </w:tc>
        <w:tc>
          <w:tcPr>
            <w:tcW w:w="813" w:type="dxa"/>
            <w:shd w:val="clear" w:color="auto" w:fill="auto"/>
            <w:noWrap/>
            <w:vAlign w:val="center"/>
          </w:tcPr>
          <w:p w14:paraId="25DAEC49" w14:textId="77777777" w:rsidR="00C41938" w:rsidRPr="00972AF6" w:rsidRDefault="00C41938" w:rsidP="00D960CC">
            <w:pPr>
              <w:jc w:val="center"/>
              <w:rPr>
                <w:color w:val="000000"/>
                <w:sz w:val="20"/>
              </w:rPr>
            </w:pPr>
            <w:r w:rsidRPr="00972AF6">
              <w:rPr>
                <w:color w:val="000000"/>
                <w:sz w:val="20"/>
              </w:rPr>
              <w:t>126</w:t>
            </w:r>
          </w:p>
        </w:tc>
        <w:tc>
          <w:tcPr>
            <w:tcW w:w="813" w:type="dxa"/>
            <w:shd w:val="clear" w:color="auto" w:fill="auto"/>
            <w:noWrap/>
            <w:vAlign w:val="center"/>
          </w:tcPr>
          <w:p w14:paraId="5AA76DA2" w14:textId="77777777" w:rsidR="00C41938" w:rsidRPr="00972AF6" w:rsidRDefault="00C41938" w:rsidP="00D960CC">
            <w:pPr>
              <w:jc w:val="center"/>
              <w:rPr>
                <w:color w:val="000000"/>
                <w:sz w:val="20"/>
              </w:rPr>
            </w:pPr>
            <w:r w:rsidRPr="00972AF6">
              <w:rPr>
                <w:color w:val="000000"/>
                <w:sz w:val="20"/>
              </w:rPr>
              <w:t>124</w:t>
            </w:r>
          </w:p>
        </w:tc>
        <w:tc>
          <w:tcPr>
            <w:tcW w:w="773" w:type="dxa"/>
            <w:shd w:val="clear" w:color="auto" w:fill="auto"/>
            <w:noWrap/>
            <w:vAlign w:val="center"/>
          </w:tcPr>
          <w:p w14:paraId="6425B3C5" w14:textId="77777777" w:rsidR="00C41938" w:rsidRPr="00972AF6" w:rsidRDefault="00C41938" w:rsidP="00D960CC">
            <w:pPr>
              <w:jc w:val="center"/>
              <w:rPr>
                <w:color w:val="000000"/>
                <w:sz w:val="20"/>
              </w:rPr>
            </w:pPr>
            <w:r w:rsidRPr="00972AF6">
              <w:rPr>
                <w:color w:val="000000"/>
                <w:sz w:val="20"/>
              </w:rPr>
              <w:t>122</w:t>
            </w:r>
          </w:p>
        </w:tc>
        <w:tc>
          <w:tcPr>
            <w:tcW w:w="829" w:type="dxa"/>
            <w:shd w:val="clear" w:color="auto" w:fill="auto"/>
            <w:noWrap/>
            <w:vAlign w:val="center"/>
          </w:tcPr>
          <w:p w14:paraId="156E7731" w14:textId="77777777" w:rsidR="00C41938" w:rsidRPr="00972AF6" w:rsidRDefault="00C41938" w:rsidP="00D960CC">
            <w:pPr>
              <w:jc w:val="center"/>
              <w:rPr>
                <w:color w:val="000000"/>
                <w:sz w:val="20"/>
              </w:rPr>
            </w:pPr>
            <w:r w:rsidRPr="00972AF6">
              <w:rPr>
                <w:color w:val="000000"/>
                <w:sz w:val="20"/>
              </w:rPr>
              <w:t>116</w:t>
            </w:r>
          </w:p>
        </w:tc>
      </w:tr>
      <w:tr w:rsidR="00C41938" w:rsidRPr="00972AF6" w14:paraId="49D1FF86" w14:textId="77777777" w:rsidTr="00D960CC">
        <w:trPr>
          <w:trHeight w:val="525"/>
          <w:jc w:val="center"/>
        </w:trPr>
        <w:tc>
          <w:tcPr>
            <w:tcW w:w="557" w:type="dxa"/>
            <w:shd w:val="clear" w:color="auto" w:fill="auto"/>
            <w:vAlign w:val="center"/>
          </w:tcPr>
          <w:p w14:paraId="1852640B" w14:textId="77777777" w:rsidR="00C41938" w:rsidRPr="00972AF6" w:rsidRDefault="00C41938" w:rsidP="00D960CC">
            <w:pPr>
              <w:jc w:val="center"/>
              <w:rPr>
                <w:color w:val="000000"/>
                <w:sz w:val="20"/>
              </w:rPr>
            </w:pPr>
            <w:r w:rsidRPr="00972AF6">
              <w:rPr>
                <w:color w:val="000000"/>
                <w:sz w:val="20"/>
              </w:rPr>
              <w:t>3</w:t>
            </w:r>
          </w:p>
        </w:tc>
        <w:tc>
          <w:tcPr>
            <w:tcW w:w="3519" w:type="dxa"/>
            <w:shd w:val="clear" w:color="auto" w:fill="auto"/>
            <w:vAlign w:val="center"/>
          </w:tcPr>
          <w:p w14:paraId="2BD4A90D" w14:textId="77777777" w:rsidR="00C41938" w:rsidRPr="00972AF6" w:rsidRDefault="00C41938" w:rsidP="00D960CC">
            <w:pPr>
              <w:rPr>
                <w:color w:val="000000"/>
                <w:sz w:val="20"/>
              </w:rPr>
            </w:pPr>
            <w:r w:rsidRPr="00972AF6">
              <w:rPr>
                <w:color w:val="000000"/>
                <w:sz w:val="20"/>
              </w:rPr>
              <w:t>Количество  контейнеров для сбора  ТКО у населения</w:t>
            </w:r>
          </w:p>
        </w:tc>
        <w:tc>
          <w:tcPr>
            <w:tcW w:w="1113" w:type="dxa"/>
            <w:shd w:val="clear" w:color="auto" w:fill="auto"/>
            <w:vAlign w:val="center"/>
          </w:tcPr>
          <w:p w14:paraId="18663443" w14:textId="77777777" w:rsidR="00C41938" w:rsidRPr="00972AF6" w:rsidRDefault="00C41938" w:rsidP="00D960CC">
            <w:pPr>
              <w:jc w:val="center"/>
              <w:rPr>
                <w:color w:val="000000"/>
                <w:sz w:val="20"/>
              </w:rPr>
            </w:pPr>
            <w:r w:rsidRPr="00972AF6">
              <w:rPr>
                <w:color w:val="000000"/>
                <w:sz w:val="20"/>
              </w:rPr>
              <w:t>шт.</w:t>
            </w:r>
          </w:p>
        </w:tc>
        <w:tc>
          <w:tcPr>
            <w:tcW w:w="813" w:type="dxa"/>
            <w:shd w:val="clear" w:color="auto" w:fill="auto"/>
            <w:noWrap/>
            <w:vAlign w:val="center"/>
          </w:tcPr>
          <w:p w14:paraId="23EFAE55" w14:textId="77777777" w:rsidR="00C41938" w:rsidRPr="00972AF6" w:rsidRDefault="00C41938" w:rsidP="00D960CC">
            <w:pPr>
              <w:jc w:val="center"/>
              <w:rPr>
                <w:color w:val="000000"/>
                <w:sz w:val="20"/>
              </w:rPr>
            </w:pPr>
            <w:r w:rsidRPr="00972AF6">
              <w:rPr>
                <w:color w:val="000000"/>
                <w:sz w:val="20"/>
              </w:rPr>
              <w:t> </w:t>
            </w:r>
          </w:p>
        </w:tc>
        <w:tc>
          <w:tcPr>
            <w:tcW w:w="774" w:type="dxa"/>
            <w:shd w:val="clear" w:color="auto" w:fill="auto"/>
            <w:noWrap/>
            <w:vAlign w:val="center"/>
          </w:tcPr>
          <w:p w14:paraId="3CFFAB00" w14:textId="77777777" w:rsidR="00C41938" w:rsidRPr="00972AF6" w:rsidRDefault="00C41938" w:rsidP="00D960CC">
            <w:pPr>
              <w:jc w:val="center"/>
              <w:rPr>
                <w:color w:val="000000"/>
                <w:sz w:val="20"/>
              </w:rPr>
            </w:pPr>
            <w:r w:rsidRPr="00972AF6">
              <w:rPr>
                <w:color w:val="000000"/>
                <w:sz w:val="20"/>
              </w:rPr>
              <w:t> </w:t>
            </w:r>
          </w:p>
        </w:tc>
        <w:tc>
          <w:tcPr>
            <w:tcW w:w="813" w:type="dxa"/>
            <w:shd w:val="clear" w:color="auto" w:fill="auto"/>
            <w:noWrap/>
            <w:vAlign w:val="center"/>
          </w:tcPr>
          <w:p w14:paraId="374FFAB7" w14:textId="77777777" w:rsidR="00C41938" w:rsidRPr="00972AF6" w:rsidRDefault="00C41938" w:rsidP="00D960CC">
            <w:pPr>
              <w:jc w:val="center"/>
              <w:rPr>
                <w:color w:val="000000"/>
                <w:sz w:val="20"/>
              </w:rPr>
            </w:pPr>
            <w:r w:rsidRPr="00972AF6">
              <w:rPr>
                <w:color w:val="000000"/>
                <w:sz w:val="20"/>
              </w:rPr>
              <w:t>4</w:t>
            </w:r>
          </w:p>
        </w:tc>
        <w:tc>
          <w:tcPr>
            <w:tcW w:w="813" w:type="dxa"/>
            <w:shd w:val="clear" w:color="auto" w:fill="auto"/>
            <w:noWrap/>
            <w:vAlign w:val="center"/>
          </w:tcPr>
          <w:p w14:paraId="1251FE8C" w14:textId="77777777" w:rsidR="00C41938" w:rsidRPr="00972AF6" w:rsidRDefault="00C41938" w:rsidP="00D960CC">
            <w:pPr>
              <w:jc w:val="center"/>
              <w:rPr>
                <w:color w:val="000000"/>
                <w:sz w:val="20"/>
              </w:rPr>
            </w:pPr>
            <w:r w:rsidRPr="00972AF6">
              <w:rPr>
                <w:color w:val="000000"/>
                <w:sz w:val="20"/>
              </w:rPr>
              <w:t>4</w:t>
            </w:r>
          </w:p>
        </w:tc>
        <w:tc>
          <w:tcPr>
            <w:tcW w:w="773" w:type="dxa"/>
            <w:shd w:val="clear" w:color="auto" w:fill="auto"/>
            <w:noWrap/>
            <w:vAlign w:val="center"/>
          </w:tcPr>
          <w:p w14:paraId="6E9EFFF2" w14:textId="77777777" w:rsidR="00C41938" w:rsidRPr="00972AF6" w:rsidRDefault="00C41938" w:rsidP="00D960CC">
            <w:pPr>
              <w:jc w:val="center"/>
              <w:rPr>
                <w:color w:val="000000"/>
                <w:sz w:val="20"/>
              </w:rPr>
            </w:pPr>
            <w:r w:rsidRPr="00972AF6">
              <w:rPr>
                <w:color w:val="000000"/>
                <w:sz w:val="20"/>
              </w:rPr>
              <w:t>4</w:t>
            </w:r>
          </w:p>
        </w:tc>
        <w:tc>
          <w:tcPr>
            <w:tcW w:w="829" w:type="dxa"/>
            <w:shd w:val="clear" w:color="auto" w:fill="auto"/>
            <w:noWrap/>
            <w:vAlign w:val="center"/>
          </w:tcPr>
          <w:p w14:paraId="64CDE4DE" w14:textId="77777777" w:rsidR="00C41938" w:rsidRPr="00972AF6" w:rsidRDefault="00C41938" w:rsidP="00D960CC">
            <w:pPr>
              <w:jc w:val="center"/>
              <w:rPr>
                <w:color w:val="000000"/>
                <w:sz w:val="20"/>
              </w:rPr>
            </w:pPr>
            <w:r w:rsidRPr="00972AF6">
              <w:rPr>
                <w:color w:val="000000"/>
                <w:sz w:val="20"/>
              </w:rPr>
              <w:t>5,6</w:t>
            </w:r>
          </w:p>
        </w:tc>
      </w:tr>
      <w:tr w:rsidR="00C41938" w:rsidRPr="00972AF6" w14:paraId="670DC61E" w14:textId="77777777" w:rsidTr="00D960CC">
        <w:trPr>
          <w:trHeight w:val="447"/>
          <w:jc w:val="center"/>
        </w:trPr>
        <w:tc>
          <w:tcPr>
            <w:tcW w:w="557" w:type="dxa"/>
            <w:shd w:val="clear" w:color="auto" w:fill="auto"/>
            <w:vAlign w:val="center"/>
          </w:tcPr>
          <w:p w14:paraId="1844A095" w14:textId="77777777" w:rsidR="00C41938" w:rsidRPr="00972AF6" w:rsidRDefault="00C41938" w:rsidP="00D960CC">
            <w:pPr>
              <w:jc w:val="center"/>
              <w:rPr>
                <w:color w:val="000000"/>
                <w:sz w:val="20"/>
              </w:rPr>
            </w:pPr>
            <w:r w:rsidRPr="00972AF6">
              <w:rPr>
                <w:color w:val="000000"/>
                <w:sz w:val="20"/>
              </w:rPr>
              <w:t>4</w:t>
            </w:r>
          </w:p>
        </w:tc>
        <w:tc>
          <w:tcPr>
            <w:tcW w:w="3519" w:type="dxa"/>
            <w:shd w:val="clear" w:color="auto" w:fill="auto"/>
            <w:vAlign w:val="center"/>
          </w:tcPr>
          <w:p w14:paraId="1BD132FF" w14:textId="77777777" w:rsidR="00C41938" w:rsidRPr="00972AF6" w:rsidRDefault="00C41938" w:rsidP="00D960CC">
            <w:pPr>
              <w:rPr>
                <w:color w:val="000000"/>
                <w:sz w:val="20"/>
              </w:rPr>
            </w:pPr>
            <w:r w:rsidRPr="00972AF6">
              <w:rPr>
                <w:color w:val="444444"/>
                <w:sz w:val="20"/>
              </w:rPr>
              <w:t>Норматив накопления ТКО</w:t>
            </w:r>
          </w:p>
        </w:tc>
        <w:tc>
          <w:tcPr>
            <w:tcW w:w="1113" w:type="dxa"/>
            <w:shd w:val="clear" w:color="auto" w:fill="auto"/>
            <w:vAlign w:val="center"/>
          </w:tcPr>
          <w:p w14:paraId="439E2353" w14:textId="77777777" w:rsidR="00C41938" w:rsidRPr="00972AF6" w:rsidRDefault="00C41938" w:rsidP="00D960CC">
            <w:pPr>
              <w:jc w:val="center"/>
              <w:rPr>
                <w:color w:val="000000"/>
                <w:sz w:val="20"/>
              </w:rPr>
            </w:pPr>
            <w:r w:rsidRPr="00972AF6">
              <w:rPr>
                <w:color w:val="000000"/>
                <w:sz w:val="20"/>
              </w:rPr>
              <w:t>шт.</w:t>
            </w:r>
          </w:p>
        </w:tc>
        <w:tc>
          <w:tcPr>
            <w:tcW w:w="813" w:type="dxa"/>
            <w:shd w:val="clear" w:color="auto" w:fill="auto"/>
            <w:noWrap/>
            <w:vAlign w:val="center"/>
          </w:tcPr>
          <w:p w14:paraId="24BDF3F5" w14:textId="77777777" w:rsidR="00C41938" w:rsidRPr="00972AF6" w:rsidRDefault="00C41938" w:rsidP="00D960CC">
            <w:pPr>
              <w:jc w:val="center"/>
              <w:rPr>
                <w:color w:val="000000"/>
                <w:sz w:val="20"/>
              </w:rPr>
            </w:pPr>
            <w:r w:rsidRPr="00972AF6">
              <w:rPr>
                <w:color w:val="000000"/>
                <w:sz w:val="20"/>
              </w:rPr>
              <w:t>1,97</w:t>
            </w:r>
          </w:p>
        </w:tc>
        <w:tc>
          <w:tcPr>
            <w:tcW w:w="774" w:type="dxa"/>
            <w:shd w:val="clear" w:color="auto" w:fill="auto"/>
            <w:noWrap/>
            <w:vAlign w:val="center"/>
          </w:tcPr>
          <w:p w14:paraId="2644B873" w14:textId="77777777" w:rsidR="00C41938" w:rsidRPr="00972AF6" w:rsidRDefault="00C41938" w:rsidP="00D960CC">
            <w:pPr>
              <w:jc w:val="center"/>
              <w:rPr>
                <w:color w:val="000000"/>
                <w:sz w:val="20"/>
              </w:rPr>
            </w:pPr>
            <w:r w:rsidRPr="00972AF6">
              <w:rPr>
                <w:color w:val="000000"/>
                <w:sz w:val="20"/>
              </w:rPr>
              <w:t>1,97</w:t>
            </w:r>
          </w:p>
        </w:tc>
        <w:tc>
          <w:tcPr>
            <w:tcW w:w="813" w:type="dxa"/>
            <w:shd w:val="clear" w:color="auto" w:fill="auto"/>
            <w:noWrap/>
            <w:vAlign w:val="center"/>
          </w:tcPr>
          <w:p w14:paraId="3564E154" w14:textId="77777777" w:rsidR="00C41938" w:rsidRPr="00972AF6" w:rsidRDefault="00C41938" w:rsidP="00D960CC">
            <w:pPr>
              <w:jc w:val="center"/>
              <w:rPr>
                <w:color w:val="000000"/>
                <w:sz w:val="20"/>
              </w:rPr>
            </w:pPr>
            <w:r w:rsidRPr="00972AF6">
              <w:rPr>
                <w:color w:val="000000"/>
                <w:sz w:val="20"/>
              </w:rPr>
              <w:t>1,97</w:t>
            </w:r>
          </w:p>
        </w:tc>
        <w:tc>
          <w:tcPr>
            <w:tcW w:w="813" w:type="dxa"/>
            <w:shd w:val="clear" w:color="auto" w:fill="auto"/>
            <w:noWrap/>
            <w:vAlign w:val="center"/>
          </w:tcPr>
          <w:p w14:paraId="7A252D47" w14:textId="77777777" w:rsidR="00C41938" w:rsidRPr="00972AF6" w:rsidRDefault="00C41938" w:rsidP="00D960CC">
            <w:pPr>
              <w:jc w:val="center"/>
              <w:rPr>
                <w:color w:val="000000"/>
                <w:sz w:val="20"/>
              </w:rPr>
            </w:pPr>
            <w:r w:rsidRPr="00972AF6">
              <w:rPr>
                <w:color w:val="000000"/>
                <w:sz w:val="20"/>
              </w:rPr>
              <w:t>1,97</w:t>
            </w:r>
          </w:p>
        </w:tc>
        <w:tc>
          <w:tcPr>
            <w:tcW w:w="773" w:type="dxa"/>
            <w:shd w:val="clear" w:color="auto" w:fill="auto"/>
            <w:noWrap/>
            <w:vAlign w:val="center"/>
          </w:tcPr>
          <w:p w14:paraId="7F46EDDB" w14:textId="77777777" w:rsidR="00C41938" w:rsidRPr="00972AF6" w:rsidRDefault="00C41938" w:rsidP="00D960CC">
            <w:pPr>
              <w:jc w:val="center"/>
              <w:rPr>
                <w:color w:val="000000"/>
                <w:sz w:val="20"/>
              </w:rPr>
            </w:pPr>
            <w:r w:rsidRPr="00972AF6">
              <w:rPr>
                <w:color w:val="000000"/>
                <w:sz w:val="20"/>
              </w:rPr>
              <w:t>1,97</w:t>
            </w:r>
          </w:p>
        </w:tc>
        <w:tc>
          <w:tcPr>
            <w:tcW w:w="829" w:type="dxa"/>
            <w:shd w:val="clear" w:color="auto" w:fill="auto"/>
            <w:noWrap/>
            <w:vAlign w:val="center"/>
          </w:tcPr>
          <w:p w14:paraId="5F1FEE81" w14:textId="77777777" w:rsidR="00C41938" w:rsidRPr="00972AF6" w:rsidRDefault="00C41938" w:rsidP="00D960CC">
            <w:pPr>
              <w:jc w:val="center"/>
              <w:rPr>
                <w:color w:val="000000"/>
                <w:sz w:val="20"/>
              </w:rPr>
            </w:pPr>
            <w:r w:rsidRPr="00972AF6">
              <w:rPr>
                <w:color w:val="000000"/>
                <w:sz w:val="20"/>
              </w:rPr>
              <w:t>1,97</w:t>
            </w:r>
          </w:p>
        </w:tc>
      </w:tr>
      <w:tr w:rsidR="00C41938" w:rsidRPr="00972AF6" w14:paraId="1F4E0850" w14:textId="77777777" w:rsidTr="00D960CC">
        <w:trPr>
          <w:trHeight w:val="539"/>
          <w:jc w:val="center"/>
        </w:trPr>
        <w:tc>
          <w:tcPr>
            <w:tcW w:w="557" w:type="dxa"/>
            <w:shd w:val="clear" w:color="auto" w:fill="auto"/>
            <w:vAlign w:val="center"/>
          </w:tcPr>
          <w:p w14:paraId="16766563" w14:textId="77777777" w:rsidR="00C41938" w:rsidRPr="00972AF6" w:rsidRDefault="00C41938" w:rsidP="00D960CC">
            <w:pPr>
              <w:jc w:val="center"/>
              <w:rPr>
                <w:color w:val="000000"/>
                <w:sz w:val="20"/>
              </w:rPr>
            </w:pPr>
            <w:r w:rsidRPr="00972AF6">
              <w:rPr>
                <w:color w:val="000000"/>
                <w:sz w:val="20"/>
              </w:rPr>
              <w:t>5</w:t>
            </w:r>
          </w:p>
        </w:tc>
        <w:tc>
          <w:tcPr>
            <w:tcW w:w="3519" w:type="dxa"/>
            <w:shd w:val="clear" w:color="auto" w:fill="auto"/>
            <w:vAlign w:val="center"/>
          </w:tcPr>
          <w:p w14:paraId="571C3D70" w14:textId="77777777" w:rsidR="00C41938" w:rsidRPr="00972AF6" w:rsidRDefault="00C41938" w:rsidP="00D960CC">
            <w:pPr>
              <w:rPr>
                <w:color w:val="000000"/>
                <w:sz w:val="20"/>
              </w:rPr>
            </w:pPr>
            <w:r w:rsidRPr="00972AF6">
              <w:rPr>
                <w:color w:val="000000"/>
                <w:sz w:val="20"/>
              </w:rPr>
              <w:t>Объём вывоза ТКО, м3</w:t>
            </w:r>
          </w:p>
        </w:tc>
        <w:tc>
          <w:tcPr>
            <w:tcW w:w="1113" w:type="dxa"/>
            <w:shd w:val="clear" w:color="auto" w:fill="auto"/>
            <w:vAlign w:val="center"/>
          </w:tcPr>
          <w:p w14:paraId="716DCD8C" w14:textId="77777777" w:rsidR="00C41938" w:rsidRPr="00972AF6" w:rsidRDefault="00C41938" w:rsidP="00D960CC">
            <w:pPr>
              <w:jc w:val="center"/>
              <w:rPr>
                <w:color w:val="000000"/>
                <w:sz w:val="20"/>
              </w:rPr>
            </w:pPr>
            <w:r w:rsidRPr="00972AF6">
              <w:rPr>
                <w:color w:val="000000"/>
                <w:sz w:val="20"/>
              </w:rPr>
              <w:t>шт.</w:t>
            </w:r>
          </w:p>
        </w:tc>
        <w:tc>
          <w:tcPr>
            <w:tcW w:w="813" w:type="dxa"/>
            <w:shd w:val="clear" w:color="auto" w:fill="auto"/>
            <w:vAlign w:val="center"/>
          </w:tcPr>
          <w:p w14:paraId="1C73683A" w14:textId="77777777" w:rsidR="00C41938" w:rsidRPr="00972AF6" w:rsidRDefault="00C41938" w:rsidP="00D960CC">
            <w:pPr>
              <w:jc w:val="center"/>
              <w:rPr>
                <w:color w:val="000000"/>
                <w:sz w:val="20"/>
              </w:rPr>
            </w:pPr>
            <w:r w:rsidRPr="00972AF6">
              <w:rPr>
                <w:color w:val="000000"/>
                <w:sz w:val="20"/>
              </w:rPr>
              <w:t>496,44</w:t>
            </w:r>
          </w:p>
        </w:tc>
        <w:tc>
          <w:tcPr>
            <w:tcW w:w="774" w:type="dxa"/>
            <w:shd w:val="clear" w:color="auto" w:fill="auto"/>
            <w:vAlign w:val="center"/>
          </w:tcPr>
          <w:p w14:paraId="12722FFF" w14:textId="77777777" w:rsidR="00C41938" w:rsidRPr="00972AF6" w:rsidRDefault="00C41938" w:rsidP="00D960CC">
            <w:pPr>
              <w:jc w:val="center"/>
              <w:rPr>
                <w:color w:val="000000"/>
                <w:sz w:val="20"/>
              </w:rPr>
            </w:pPr>
            <w:r w:rsidRPr="00972AF6">
              <w:rPr>
                <w:color w:val="000000"/>
                <w:sz w:val="20"/>
              </w:rPr>
              <w:t>488,56</w:t>
            </w:r>
          </w:p>
        </w:tc>
        <w:tc>
          <w:tcPr>
            <w:tcW w:w="813" w:type="dxa"/>
            <w:shd w:val="clear" w:color="auto" w:fill="auto"/>
            <w:vAlign w:val="center"/>
          </w:tcPr>
          <w:p w14:paraId="41A80295" w14:textId="77777777" w:rsidR="00C41938" w:rsidRPr="00972AF6" w:rsidRDefault="00C41938" w:rsidP="00D960CC">
            <w:pPr>
              <w:jc w:val="center"/>
              <w:rPr>
                <w:color w:val="000000"/>
                <w:sz w:val="20"/>
              </w:rPr>
            </w:pPr>
            <w:r w:rsidRPr="00972AF6">
              <w:rPr>
                <w:color w:val="000000"/>
                <w:sz w:val="20"/>
              </w:rPr>
              <w:t>480,68</w:t>
            </w:r>
          </w:p>
        </w:tc>
        <w:tc>
          <w:tcPr>
            <w:tcW w:w="813" w:type="dxa"/>
            <w:shd w:val="clear" w:color="auto" w:fill="auto"/>
            <w:vAlign w:val="center"/>
          </w:tcPr>
          <w:p w14:paraId="6577E9C4" w14:textId="77777777" w:rsidR="00C41938" w:rsidRPr="00972AF6" w:rsidRDefault="00C41938" w:rsidP="00D960CC">
            <w:pPr>
              <w:jc w:val="center"/>
              <w:rPr>
                <w:color w:val="000000"/>
                <w:sz w:val="20"/>
              </w:rPr>
            </w:pPr>
            <w:r w:rsidRPr="00972AF6">
              <w:rPr>
                <w:color w:val="000000"/>
                <w:sz w:val="20"/>
              </w:rPr>
              <w:t>472,8</w:t>
            </w:r>
          </w:p>
        </w:tc>
        <w:tc>
          <w:tcPr>
            <w:tcW w:w="773" w:type="dxa"/>
            <w:shd w:val="clear" w:color="auto" w:fill="auto"/>
            <w:vAlign w:val="center"/>
          </w:tcPr>
          <w:p w14:paraId="444FE3A9" w14:textId="77777777" w:rsidR="00C41938" w:rsidRPr="00972AF6" w:rsidRDefault="00C41938" w:rsidP="00D960CC">
            <w:pPr>
              <w:jc w:val="center"/>
              <w:rPr>
                <w:color w:val="000000"/>
                <w:sz w:val="20"/>
              </w:rPr>
            </w:pPr>
            <w:r w:rsidRPr="00972AF6">
              <w:rPr>
                <w:color w:val="000000"/>
                <w:sz w:val="20"/>
              </w:rPr>
              <w:t>464,92</w:t>
            </w:r>
          </w:p>
        </w:tc>
        <w:tc>
          <w:tcPr>
            <w:tcW w:w="829" w:type="dxa"/>
            <w:shd w:val="clear" w:color="auto" w:fill="auto"/>
            <w:vAlign w:val="center"/>
          </w:tcPr>
          <w:p w14:paraId="47DDB3F8" w14:textId="77777777" w:rsidR="00C41938" w:rsidRPr="00972AF6" w:rsidRDefault="00C41938" w:rsidP="00D960CC">
            <w:pPr>
              <w:jc w:val="center"/>
              <w:rPr>
                <w:color w:val="000000"/>
                <w:sz w:val="20"/>
              </w:rPr>
            </w:pPr>
            <w:r w:rsidRPr="00972AF6">
              <w:rPr>
                <w:color w:val="000000"/>
                <w:sz w:val="20"/>
              </w:rPr>
              <w:t>441,28</w:t>
            </w:r>
          </w:p>
        </w:tc>
      </w:tr>
      <w:tr w:rsidR="00C41938" w:rsidRPr="00972AF6" w14:paraId="47DE1B5A" w14:textId="77777777" w:rsidTr="00D960CC">
        <w:trPr>
          <w:trHeight w:val="315"/>
          <w:jc w:val="center"/>
        </w:trPr>
        <w:tc>
          <w:tcPr>
            <w:tcW w:w="10004" w:type="dxa"/>
            <w:gridSpan w:val="9"/>
            <w:shd w:val="clear" w:color="000000" w:fill="FFFF00"/>
            <w:vAlign w:val="center"/>
          </w:tcPr>
          <w:p w14:paraId="0FA1A907" w14:textId="77777777" w:rsidR="00C41938" w:rsidRPr="00972AF6" w:rsidRDefault="00C41938" w:rsidP="00D960CC">
            <w:pPr>
              <w:jc w:val="center"/>
              <w:rPr>
                <w:color w:val="000000"/>
                <w:sz w:val="20"/>
              </w:rPr>
            </w:pPr>
            <w:proofErr w:type="spellStart"/>
            <w:r w:rsidRPr="00972AF6">
              <w:rPr>
                <w:color w:val="000000"/>
                <w:sz w:val="20"/>
              </w:rPr>
              <w:t>С.Вознесеновка</w:t>
            </w:r>
            <w:proofErr w:type="spellEnd"/>
          </w:p>
        </w:tc>
      </w:tr>
      <w:tr w:rsidR="00C41938" w:rsidRPr="00972AF6" w14:paraId="0C9F1E32" w14:textId="77777777" w:rsidTr="00D960CC">
        <w:trPr>
          <w:trHeight w:val="315"/>
          <w:jc w:val="center"/>
        </w:trPr>
        <w:tc>
          <w:tcPr>
            <w:tcW w:w="557" w:type="dxa"/>
            <w:shd w:val="clear" w:color="auto" w:fill="auto"/>
            <w:vAlign w:val="center"/>
          </w:tcPr>
          <w:p w14:paraId="2ECC332C" w14:textId="77777777" w:rsidR="00C41938" w:rsidRPr="00972AF6" w:rsidRDefault="00C41938" w:rsidP="00D960CC">
            <w:pPr>
              <w:jc w:val="center"/>
              <w:rPr>
                <w:color w:val="000000"/>
                <w:sz w:val="20"/>
              </w:rPr>
            </w:pPr>
            <w:r w:rsidRPr="00972AF6">
              <w:rPr>
                <w:color w:val="000000"/>
                <w:sz w:val="20"/>
              </w:rPr>
              <w:t>1</w:t>
            </w:r>
          </w:p>
        </w:tc>
        <w:tc>
          <w:tcPr>
            <w:tcW w:w="3519" w:type="dxa"/>
            <w:shd w:val="clear" w:color="auto" w:fill="auto"/>
            <w:vAlign w:val="center"/>
          </w:tcPr>
          <w:p w14:paraId="6AD3F2E7" w14:textId="77777777" w:rsidR="00C41938" w:rsidRPr="00972AF6" w:rsidRDefault="00C41938" w:rsidP="00D960CC">
            <w:pPr>
              <w:rPr>
                <w:color w:val="000000"/>
                <w:sz w:val="20"/>
              </w:rPr>
            </w:pPr>
            <w:r w:rsidRPr="00972AF6">
              <w:rPr>
                <w:color w:val="000000"/>
                <w:sz w:val="20"/>
              </w:rPr>
              <w:t>Население всего</w:t>
            </w:r>
          </w:p>
        </w:tc>
        <w:tc>
          <w:tcPr>
            <w:tcW w:w="1113" w:type="dxa"/>
            <w:shd w:val="clear" w:color="auto" w:fill="auto"/>
            <w:vAlign w:val="center"/>
          </w:tcPr>
          <w:p w14:paraId="601A728A" w14:textId="77777777" w:rsidR="00C41938" w:rsidRPr="00972AF6" w:rsidRDefault="00C41938" w:rsidP="00D960CC">
            <w:pPr>
              <w:jc w:val="center"/>
              <w:rPr>
                <w:color w:val="000000"/>
                <w:sz w:val="20"/>
              </w:rPr>
            </w:pPr>
            <w:r w:rsidRPr="00972AF6">
              <w:rPr>
                <w:color w:val="000000"/>
                <w:sz w:val="20"/>
              </w:rPr>
              <w:t>чел.</w:t>
            </w:r>
          </w:p>
        </w:tc>
        <w:tc>
          <w:tcPr>
            <w:tcW w:w="813" w:type="dxa"/>
            <w:shd w:val="clear" w:color="auto" w:fill="auto"/>
            <w:noWrap/>
            <w:vAlign w:val="center"/>
          </w:tcPr>
          <w:p w14:paraId="71A90440" w14:textId="77777777" w:rsidR="00C41938" w:rsidRPr="00972AF6" w:rsidRDefault="00C41938" w:rsidP="00D960CC">
            <w:pPr>
              <w:jc w:val="center"/>
              <w:rPr>
                <w:color w:val="000000"/>
                <w:sz w:val="20"/>
              </w:rPr>
            </w:pPr>
            <w:r w:rsidRPr="00972AF6">
              <w:rPr>
                <w:color w:val="000000"/>
                <w:sz w:val="20"/>
              </w:rPr>
              <w:t>242</w:t>
            </w:r>
          </w:p>
        </w:tc>
        <w:tc>
          <w:tcPr>
            <w:tcW w:w="774" w:type="dxa"/>
            <w:shd w:val="clear" w:color="auto" w:fill="auto"/>
            <w:noWrap/>
            <w:vAlign w:val="center"/>
          </w:tcPr>
          <w:p w14:paraId="7C150F92" w14:textId="77777777" w:rsidR="00C41938" w:rsidRPr="00972AF6" w:rsidRDefault="00C41938" w:rsidP="00D960CC">
            <w:pPr>
              <w:jc w:val="center"/>
              <w:rPr>
                <w:color w:val="000000"/>
                <w:sz w:val="20"/>
              </w:rPr>
            </w:pPr>
            <w:r w:rsidRPr="00972AF6">
              <w:rPr>
                <w:color w:val="000000"/>
                <w:sz w:val="20"/>
              </w:rPr>
              <w:t>238</w:t>
            </w:r>
          </w:p>
        </w:tc>
        <w:tc>
          <w:tcPr>
            <w:tcW w:w="813" w:type="dxa"/>
            <w:shd w:val="clear" w:color="auto" w:fill="auto"/>
            <w:noWrap/>
            <w:vAlign w:val="center"/>
          </w:tcPr>
          <w:p w14:paraId="4F034BD9" w14:textId="77777777" w:rsidR="00C41938" w:rsidRPr="00972AF6" w:rsidRDefault="00C41938" w:rsidP="00D960CC">
            <w:pPr>
              <w:jc w:val="center"/>
              <w:rPr>
                <w:color w:val="000000"/>
                <w:sz w:val="20"/>
              </w:rPr>
            </w:pPr>
            <w:r w:rsidRPr="00972AF6">
              <w:rPr>
                <w:color w:val="000000"/>
                <w:sz w:val="20"/>
              </w:rPr>
              <w:t>234</w:t>
            </w:r>
          </w:p>
        </w:tc>
        <w:tc>
          <w:tcPr>
            <w:tcW w:w="813" w:type="dxa"/>
            <w:shd w:val="clear" w:color="auto" w:fill="auto"/>
            <w:noWrap/>
            <w:vAlign w:val="center"/>
          </w:tcPr>
          <w:p w14:paraId="4C81AEC1" w14:textId="77777777" w:rsidR="00C41938" w:rsidRPr="00972AF6" w:rsidRDefault="00C41938" w:rsidP="00D960CC">
            <w:pPr>
              <w:jc w:val="center"/>
              <w:rPr>
                <w:color w:val="000000"/>
                <w:sz w:val="20"/>
              </w:rPr>
            </w:pPr>
            <w:r w:rsidRPr="00972AF6">
              <w:rPr>
                <w:color w:val="000000"/>
                <w:sz w:val="20"/>
              </w:rPr>
              <w:t>230</w:t>
            </w:r>
          </w:p>
        </w:tc>
        <w:tc>
          <w:tcPr>
            <w:tcW w:w="773" w:type="dxa"/>
            <w:shd w:val="clear" w:color="auto" w:fill="auto"/>
            <w:noWrap/>
            <w:vAlign w:val="center"/>
          </w:tcPr>
          <w:p w14:paraId="261A03AC" w14:textId="77777777" w:rsidR="00C41938" w:rsidRPr="00972AF6" w:rsidRDefault="00C41938" w:rsidP="00D960CC">
            <w:pPr>
              <w:jc w:val="center"/>
              <w:rPr>
                <w:color w:val="000000"/>
                <w:sz w:val="20"/>
              </w:rPr>
            </w:pPr>
            <w:r w:rsidRPr="00972AF6">
              <w:rPr>
                <w:color w:val="000000"/>
                <w:sz w:val="20"/>
              </w:rPr>
              <w:t>226</w:t>
            </w:r>
          </w:p>
        </w:tc>
        <w:tc>
          <w:tcPr>
            <w:tcW w:w="829" w:type="dxa"/>
            <w:shd w:val="clear" w:color="auto" w:fill="auto"/>
            <w:noWrap/>
            <w:vAlign w:val="center"/>
          </w:tcPr>
          <w:p w14:paraId="4F0BA3FE" w14:textId="77777777" w:rsidR="00C41938" w:rsidRPr="00972AF6" w:rsidRDefault="00C41938" w:rsidP="00D960CC">
            <w:pPr>
              <w:jc w:val="center"/>
              <w:rPr>
                <w:color w:val="000000"/>
                <w:sz w:val="20"/>
              </w:rPr>
            </w:pPr>
            <w:r w:rsidRPr="00972AF6">
              <w:rPr>
                <w:color w:val="000000"/>
                <w:sz w:val="20"/>
              </w:rPr>
              <w:t>214</w:t>
            </w:r>
          </w:p>
        </w:tc>
      </w:tr>
      <w:tr w:rsidR="00C41938" w:rsidRPr="00972AF6" w14:paraId="01BBD792" w14:textId="77777777" w:rsidTr="00D960CC">
        <w:trPr>
          <w:trHeight w:val="315"/>
          <w:jc w:val="center"/>
        </w:trPr>
        <w:tc>
          <w:tcPr>
            <w:tcW w:w="557" w:type="dxa"/>
            <w:shd w:val="clear" w:color="auto" w:fill="auto"/>
            <w:vAlign w:val="center"/>
          </w:tcPr>
          <w:p w14:paraId="4F560C40" w14:textId="77777777" w:rsidR="00C41938" w:rsidRPr="00972AF6" w:rsidRDefault="00C41938" w:rsidP="00D960CC">
            <w:pPr>
              <w:jc w:val="center"/>
              <w:rPr>
                <w:color w:val="000000"/>
                <w:sz w:val="20"/>
              </w:rPr>
            </w:pPr>
            <w:r w:rsidRPr="00972AF6">
              <w:rPr>
                <w:color w:val="000000"/>
                <w:sz w:val="20"/>
              </w:rPr>
              <w:t>2</w:t>
            </w:r>
          </w:p>
        </w:tc>
        <w:tc>
          <w:tcPr>
            <w:tcW w:w="3519" w:type="dxa"/>
            <w:shd w:val="clear" w:color="auto" w:fill="auto"/>
            <w:vAlign w:val="center"/>
          </w:tcPr>
          <w:p w14:paraId="3320D3E9" w14:textId="77777777" w:rsidR="00C41938" w:rsidRPr="00972AF6" w:rsidRDefault="00C41938" w:rsidP="00D960CC">
            <w:pPr>
              <w:rPr>
                <w:color w:val="000000"/>
                <w:sz w:val="20"/>
              </w:rPr>
            </w:pPr>
            <w:r w:rsidRPr="00972AF6">
              <w:rPr>
                <w:color w:val="000000"/>
                <w:sz w:val="20"/>
              </w:rPr>
              <w:t>Количество домов всего</w:t>
            </w:r>
          </w:p>
        </w:tc>
        <w:tc>
          <w:tcPr>
            <w:tcW w:w="1113" w:type="dxa"/>
            <w:shd w:val="clear" w:color="auto" w:fill="auto"/>
            <w:vAlign w:val="center"/>
          </w:tcPr>
          <w:p w14:paraId="0D6E5143" w14:textId="77777777" w:rsidR="00C41938" w:rsidRPr="00972AF6" w:rsidRDefault="00C41938" w:rsidP="00D960CC">
            <w:pPr>
              <w:jc w:val="center"/>
              <w:rPr>
                <w:color w:val="000000"/>
                <w:sz w:val="20"/>
              </w:rPr>
            </w:pPr>
            <w:r w:rsidRPr="00972AF6">
              <w:rPr>
                <w:color w:val="000000"/>
                <w:sz w:val="20"/>
              </w:rPr>
              <w:t>шт.</w:t>
            </w:r>
          </w:p>
        </w:tc>
        <w:tc>
          <w:tcPr>
            <w:tcW w:w="813" w:type="dxa"/>
            <w:shd w:val="clear" w:color="auto" w:fill="auto"/>
            <w:noWrap/>
            <w:vAlign w:val="center"/>
          </w:tcPr>
          <w:p w14:paraId="5C3032FB" w14:textId="77777777" w:rsidR="00C41938" w:rsidRPr="00972AF6" w:rsidRDefault="00C41938" w:rsidP="00D960CC">
            <w:pPr>
              <w:jc w:val="center"/>
              <w:rPr>
                <w:color w:val="000000"/>
                <w:sz w:val="20"/>
              </w:rPr>
            </w:pPr>
            <w:r w:rsidRPr="00972AF6">
              <w:rPr>
                <w:color w:val="000000"/>
                <w:sz w:val="20"/>
              </w:rPr>
              <w:t>100</w:t>
            </w:r>
          </w:p>
        </w:tc>
        <w:tc>
          <w:tcPr>
            <w:tcW w:w="774" w:type="dxa"/>
            <w:shd w:val="clear" w:color="auto" w:fill="auto"/>
            <w:noWrap/>
            <w:vAlign w:val="bottom"/>
          </w:tcPr>
          <w:p w14:paraId="4020B780" w14:textId="77777777" w:rsidR="00C41938" w:rsidRPr="00972AF6" w:rsidRDefault="00C41938" w:rsidP="00D960CC">
            <w:pPr>
              <w:jc w:val="center"/>
              <w:rPr>
                <w:color w:val="000000"/>
                <w:sz w:val="20"/>
              </w:rPr>
            </w:pPr>
            <w:r w:rsidRPr="00972AF6">
              <w:rPr>
                <w:color w:val="000000"/>
                <w:sz w:val="20"/>
              </w:rPr>
              <w:t>98</w:t>
            </w:r>
          </w:p>
        </w:tc>
        <w:tc>
          <w:tcPr>
            <w:tcW w:w="813" w:type="dxa"/>
            <w:shd w:val="clear" w:color="auto" w:fill="auto"/>
            <w:noWrap/>
            <w:vAlign w:val="bottom"/>
          </w:tcPr>
          <w:p w14:paraId="422C8E0E" w14:textId="77777777" w:rsidR="00C41938" w:rsidRPr="00972AF6" w:rsidRDefault="00C41938" w:rsidP="00D960CC">
            <w:pPr>
              <w:jc w:val="center"/>
              <w:rPr>
                <w:color w:val="000000"/>
                <w:sz w:val="20"/>
              </w:rPr>
            </w:pPr>
            <w:r w:rsidRPr="00972AF6">
              <w:rPr>
                <w:color w:val="000000"/>
                <w:sz w:val="20"/>
              </w:rPr>
              <w:t>96</w:t>
            </w:r>
          </w:p>
        </w:tc>
        <w:tc>
          <w:tcPr>
            <w:tcW w:w="813" w:type="dxa"/>
            <w:shd w:val="clear" w:color="auto" w:fill="auto"/>
            <w:noWrap/>
            <w:vAlign w:val="bottom"/>
          </w:tcPr>
          <w:p w14:paraId="42527FC9" w14:textId="77777777" w:rsidR="00C41938" w:rsidRPr="00972AF6" w:rsidRDefault="00C41938" w:rsidP="00D960CC">
            <w:pPr>
              <w:jc w:val="center"/>
              <w:rPr>
                <w:color w:val="000000"/>
                <w:sz w:val="20"/>
              </w:rPr>
            </w:pPr>
            <w:r w:rsidRPr="00972AF6">
              <w:rPr>
                <w:color w:val="000000"/>
                <w:sz w:val="20"/>
              </w:rPr>
              <w:t>94</w:t>
            </w:r>
          </w:p>
        </w:tc>
        <w:tc>
          <w:tcPr>
            <w:tcW w:w="773" w:type="dxa"/>
            <w:shd w:val="clear" w:color="auto" w:fill="auto"/>
            <w:noWrap/>
            <w:vAlign w:val="bottom"/>
          </w:tcPr>
          <w:p w14:paraId="71FD0D8B" w14:textId="77777777" w:rsidR="00C41938" w:rsidRPr="00972AF6" w:rsidRDefault="00C41938" w:rsidP="00D960CC">
            <w:pPr>
              <w:jc w:val="center"/>
              <w:rPr>
                <w:color w:val="000000"/>
                <w:sz w:val="20"/>
              </w:rPr>
            </w:pPr>
            <w:r w:rsidRPr="00972AF6">
              <w:rPr>
                <w:color w:val="000000"/>
                <w:sz w:val="20"/>
              </w:rPr>
              <w:t>92</w:t>
            </w:r>
          </w:p>
        </w:tc>
        <w:tc>
          <w:tcPr>
            <w:tcW w:w="829" w:type="dxa"/>
            <w:shd w:val="clear" w:color="auto" w:fill="auto"/>
            <w:noWrap/>
            <w:vAlign w:val="center"/>
          </w:tcPr>
          <w:p w14:paraId="13FD914C" w14:textId="77777777" w:rsidR="00C41938" w:rsidRPr="00972AF6" w:rsidRDefault="00C41938" w:rsidP="00D960CC">
            <w:pPr>
              <w:jc w:val="center"/>
              <w:rPr>
                <w:color w:val="000000"/>
                <w:sz w:val="20"/>
              </w:rPr>
            </w:pPr>
            <w:r w:rsidRPr="00972AF6">
              <w:rPr>
                <w:color w:val="000000"/>
                <w:sz w:val="20"/>
              </w:rPr>
              <w:t>86</w:t>
            </w:r>
          </w:p>
        </w:tc>
      </w:tr>
      <w:tr w:rsidR="00C41938" w:rsidRPr="00972AF6" w14:paraId="52B7866C" w14:textId="77777777" w:rsidTr="00D960CC">
        <w:trPr>
          <w:trHeight w:val="525"/>
          <w:jc w:val="center"/>
        </w:trPr>
        <w:tc>
          <w:tcPr>
            <w:tcW w:w="557" w:type="dxa"/>
            <w:shd w:val="clear" w:color="auto" w:fill="auto"/>
            <w:vAlign w:val="center"/>
          </w:tcPr>
          <w:p w14:paraId="1E49B00B" w14:textId="77777777" w:rsidR="00C41938" w:rsidRPr="00972AF6" w:rsidRDefault="00C41938" w:rsidP="00D960CC">
            <w:pPr>
              <w:jc w:val="center"/>
              <w:rPr>
                <w:color w:val="000000"/>
                <w:sz w:val="20"/>
              </w:rPr>
            </w:pPr>
            <w:r w:rsidRPr="00972AF6">
              <w:rPr>
                <w:color w:val="000000"/>
                <w:sz w:val="20"/>
              </w:rPr>
              <w:t>3</w:t>
            </w:r>
          </w:p>
        </w:tc>
        <w:tc>
          <w:tcPr>
            <w:tcW w:w="3519" w:type="dxa"/>
            <w:shd w:val="clear" w:color="auto" w:fill="auto"/>
            <w:vAlign w:val="center"/>
          </w:tcPr>
          <w:p w14:paraId="0BF34BBA" w14:textId="77777777" w:rsidR="00C41938" w:rsidRPr="00972AF6" w:rsidRDefault="00C41938" w:rsidP="00D960CC">
            <w:pPr>
              <w:rPr>
                <w:color w:val="000000"/>
                <w:sz w:val="20"/>
              </w:rPr>
            </w:pPr>
            <w:r w:rsidRPr="00972AF6">
              <w:rPr>
                <w:color w:val="000000"/>
                <w:sz w:val="20"/>
              </w:rPr>
              <w:t>Количество  контейнеров для сбора  ТКО у населения</w:t>
            </w:r>
          </w:p>
        </w:tc>
        <w:tc>
          <w:tcPr>
            <w:tcW w:w="1113" w:type="dxa"/>
            <w:shd w:val="clear" w:color="auto" w:fill="auto"/>
            <w:vAlign w:val="center"/>
          </w:tcPr>
          <w:p w14:paraId="0FACCBC1" w14:textId="77777777" w:rsidR="00C41938" w:rsidRPr="00972AF6" w:rsidRDefault="00C41938" w:rsidP="00D960CC">
            <w:pPr>
              <w:jc w:val="center"/>
              <w:rPr>
                <w:color w:val="000000"/>
                <w:sz w:val="20"/>
              </w:rPr>
            </w:pPr>
            <w:r w:rsidRPr="00972AF6">
              <w:rPr>
                <w:color w:val="000000"/>
                <w:sz w:val="20"/>
              </w:rPr>
              <w:t>шт.</w:t>
            </w:r>
          </w:p>
        </w:tc>
        <w:tc>
          <w:tcPr>
            <w:tcW w:w="813" w:type="dxa"/>
            <w:shd w:val="clear" w:color="auto" w:fill="auto"/>
            <w:noWrap/>
            <w:vAlign w:val="center"/>
          </w:tcPr>
          <w:p w14:paraId="731172E4" w14:textId="77777777" w:rsidR="00C41938" w:rsidRPr="00972AF6" w:rsidRDefault="00C41938" w:rsidP="00D960CC">
            <w:pPr>
              <w:jc w:val="center"/>
              <w:rPr>
                <w:color w:val="000000"/>
                <w:sz w:val="20"/>
              </w:rPr>
            </w:pPr>
            <w:r w:rsidRPr="00972AF6">
              <w:rPr>
                <w:color w:val="000000"/>
                <w:sz w:val="20"/>
              </w:rPr>
              <w:t> -</w:t>
            </w:r>
          </w:p>
        </w:tc>
        <w:tc>
          <w:tcPr>
            <w:tcW w:w="774" w:type="dxa"/>
            <w:shd w:val="clear" w:color="auto" w:fill="auto"/>
            <w:noWrap/>
            <w:vAlign w:val="center"/>
          </w:tcPr>
          <w:p w14:paraId="7F71957A" w14:textId="77777777" w:rsidR="00C41938" w:rsidRPr="00972AF6" w:rsidRDefault="00C41938" w:rsidP="00D960CC">
            <w:pPr>
              <w:jc w:val="center"/>
              <w:rPr>
                <w:color w:val="000000"/>
                <w:sz w:val="20"/>
              </w:rPr>
            </w:pPr>
            <w:r w:rsidRPr="00972AF6">
              <w:rPr>
                <w:color w:val="000000"/>
                <w:sz w:val="20"/>
              </w:rPr>
              <w:t>-</w:t>
            </w:r>
          </w:p>
        </w:tc>
        <w:tc>
          <w:tcPr>
            <w:tcW w:w="813" w:type="dxa"/>
            <w:shd w:val="clear" w:color="auto" w:fill="auto"/>
            <w:noWrap/>
            <w:vAlign w:val="center"/>
          </w:tcPr>
          <w:p w14:paraId="438064E1" w14:textId="77777777" w:rsidR="00C41938" w:rsidRPr="00972AF6" w:rsidRDefault="00C41938" w:rsidP="00D960CC">
            <w:pPr>
              <w:jc w:val="center"/>
              <w:rPr>
                <w:color w:val="000000"/>
                <w:sz w:val="20"/>
              </w:rPr>
            </w:pPr>
            <w:r w:rsidRPr="00972AF6">
              <w:rPr>
                <w:color w:val="000000"/>
                <w:sz w:val="20"/>
              </w:rPr>
              <w:t>4</w:t>
            </w:r>
          </w:p>
        </w:tc>
        <w:tc>
          <w:tcPr>
            <w:tcW w:w="813" w:type="dxa"/>
            <w:shd w:val="clear" w:color="auto" w:fill="auto"/>
            <w:noWrap/>
            <w:vAlign w:val="center"/>
          </w:tcPr>
          <w:p w14:paraId="2FAAD372" w14:textId="77777777" w:rsidR="00C41938" w:rsidRPr="00972AF6" w:rsidRDefault="00C41938" w:rsidP="00D960CC">
            <w:pPr>
              <w:jc w:val="center"/>
              <w:rPr>
                <w:color w:val="000000"/>
                <w:sz w:val="20"/>
              </w:rPr>
            </w:pPr>
            <w:r w:rsidRPr="00972AF6">
              <w:rPr>
                <w:color w:val="000000"/>
                <w:sz w:val="20"/>
              </w:rPr>
              <w:t>4</w:t>
            </w:r>
          </w:p>
        </w:tc>
        <w:tc>
          <w:tcPr>
            <w:tcW w:w="773" w:type="dxa"/>
            <w:shd w:val="clear" w:color="auto" w:fill="auto"/>
            <w:noWrap/>
            <w:vAlign w:val="center"/>
          </w:tcPr>
          <w:p w14:paraId="477E8FBC" w14:textId="77777777" w:rsidR="00C41938" w:rsidRPr="00972AF6" w:rsidRDefault="00C41938" w:rsidP="00D960CC">
            <w:pPr>
              <w:jc w:val="center"/>
              <w:rPr>
                <w:color w:val="000000"/>
                <w:sz w:val="20"/>
              </w:rPr>
            </w:pPr>
            <w:r w:rsidRPr="00972AF6">
              <w:rPr>
                <w:color w:val="000000"/>
                <w:sz w:val="20"/>
              </w:rPr>
              <w:t>4</w:t>
            </w:r>
          </w:p>
        </w:tc>
        <w:tc>
          <w:tcPr>
            <w:tcW w:w="829" w:type="dxa"/>
            <w:shd w:val="clear" w:color="auto" w:fill="auto"/>
            <w:noWrap/>
            <w:vAlign w:val="center"/>
          </w:tcPr>
          <w:p w14:paraId="5D5CF889" w14:textId="77777777" w:rsidR="00C41938" w:rsidRPr="00972AF6" w:rsidRDefault="00C41938" w:rsidP="00D960CC">
            <w:pPr>
              <w:jc w:val="center"/>
              <w:rPr>
                <w:color w:val="000000"/>
                <w:sz w:val="20"/>
              </w:rPr>
            </w:pPr>
            <w:r w:rsidRPr="00972AF6">
              <w:rPr>
                <w:color w:val="000000"/>
                <w:sz w:val="20"/>
              </w:rPr>
              <w:t>5,6</w:t>
            </w:r>
          </w:p>
        </w:tc>
      </w:tr>
      <w:tr w:rsidR="00C41938" w:rsidRPr="00972AF6" w14:paraId="5A3FB3DF" w14:textId="77777777" w:rsidTr="00D960CC">
        <w:trPr>
          <w:trHeight w:val="780"/>
          <w:jc w:val="center"/>
        </w:trPr>
        <w:tc>
          <w:tcPr>
            <w:tcW w:w="557" w:type="dxa"/>
            <w:shd w:val="clear" w:color="auto" w:fill="auto"/>
            <w:vAlign w:val="center"/>
          </w:tcPr>
          <w:p w14:paraId="65ACB13A" w14:textId="77777777" w:rsidR="00C41938" w:rsidRPr="00972AF6" w:rsidRDefault="00C41938" w:rsidP="00D960CC">
            <w:pPr>
              <w:jc w:val="center"/>
              <w:rPr>
                <w:color w:val="000000"/>
                <w:sz w:val="20"/>
              </w:rPr>
            </w:pPr>
            <w:r w:rsidRPr="00972AF6">
              <w:rPr>
                <w:color w:val="000000"/>
                <w:sz w:val="20"/>
              </w:rPr>
              <w:t>4</w:t>
            </w:r>
          </w:p>
        </w:tc>
        <w:tc>
          <w:tcPr>
            <w:tcW w:w="3519" w:type="dxa"/>
            <w:shd w:val="clear" w:color="auto" w:fill="auto"/>
            <w:vAlign w:val="center"/>
          </w:tcPr>
          <w:p w14:paraId="2D17EFAA" w14:textId="77777777" w:rsidR="00C41938" w:rsidRPr="00972AF6" w:rsidRDefault="00C41938" w:rsidP="00D960CC">
            <w:pPr>
              <w:rPr>
                <w:color w:val="000000"/>
                <w:sz w:val="20"/>
              </w:rPr>
            </w:pPr>
            <w:r w:rsidRPr="00972AF6">
              <w:rPr>
                <w:color w:val="444444"/>
                <w:sz w:val="20"/>
              </w:rPr>
              <w:t>Норматив накопления ТКО</w:t>
            </w:r>
          </w:p>
        </w:tc>
        <w:tc>
          <w:tcPr>
            <w:tcW w:w="1113" w:type="dxa"/>
            <w:shd w:val="clear" w:color="auto" w:fill="auto"/>
            <w:vAlign w:val="center"/>
          </w:tcPr>
          <w:p w14:paraId="0A520E53" w14:textId="77777777" w:rsidR="00C41938" w:rsidRPr="00972AF6" w:rsidRDefault="00C41938" w:rsidP="00D960CC">
            <w:pPr>
              <w:jc w:val="center"/>
              <w:rPr>
                <w:color w:val="000000"/>
                <w:sz w:val="20"/>
              </w:rPr>
            </w:pPr>
            <w:r w:rsidRPr="00972AF6">
              <w:rPr>
                <w:color w:val="000000"/>
                <w:sz w:val="20"/>
              </w:rPr>
              <w:t>шт.</w:t>
            </w:r>
          </w:p>
        </w:tc>
        <w:tc>
          <w:tcPr>
            <w:tcW w:w="813" w:type="dxa"/>
            <w:shd w:val="clear" w:color="auto" w:fill="auto"/>
            <w:noWrap/>
            <w:vAlign w:val="center"/>
          </w:tcPr>
          <w:p w14:paraId="08FC3729" w14:textId="77777777" w:rsidR="00C41938" w:rsidRPr="00972AF6" w:rsidRDefault="00C41938" w:rsidP="00D960CC">
            <w:pPr>
              <w:jc w:val="center"/>
              <w:rPr>
                <w:color w:val="000000"/>
                <w:sz w:val="20"/>
              </w:rPr>
            </w:pPr>
            <w:r w:rsidRPr="00972AF6">
              <w:rPr>
                <w:color w:val="000000"/>
                <w:sz w:val="20"/>
              </w:rPr>
              <w:t>1,97</w:t>
            </w:r>
          </w:p>
        </w:tc>
        <w:tc>
          <w:tcPr>
            <w:tcW w:w="774" w:type="dxa"/>
            <w:shd w:val="clear" w:color="auto" w:fill="auto"/>
            <w:noWrap/>
            <w:vAlign w:val="center"/>
          </w:tcPr>
          <w:p w14:paraId="4EDCCB6D" w14:textId="77777777" w:rsidR="00C41938" w:rsidRPr="00972AF6" w:rsidRDefault="00C41938" w:rsidP="00D960CC">
            <w:pPr>
              <w:jc w:val="center"/>
              <w:rPr>
                <w:color w:val="000000"/>
                <w:sz w:val="20"/>
              </w:rPr>
            </w:pPr>
            <w:r w:rsidRPr="00972AF6">
              <w:rPr>
                <w:color w:val="000000"/>
                <w:sz w:val="20"/>
              </w:rPr>
              <w:t>1,97</w:t>
            </w:r>
          </w:p>
        </w:tc>
        <w:tc>
          <w:tcPr>
            <w:tcW w:w="813" w:type="dxa"/>
            <w:shd w:val="clear" w:color="auto" w:fill="auto"/>
            <w:noWrap/>
            <w:vAlign w:val="center"/>
          </w:tcPr>
          <w:p w14:paraId="077502E5" w14:textId="77777777" w:rsidR="00C41938" w:rsidRPr="00972AF6" w:rsidRDefault="00C41938" w:rsidP="00D960CC">
            <w:pPr>
              <w:jc w:val="center"/>
              <w:rPr>
                <w:color w:val="000000"/>
                <w:sz w:val="20"/>
              </w:rPr>
            </w:pPr>
            <w:r w:rsidRPr="00972AF6">
              <w:rPr>
                <w:color w:val="000000"/>
                <w:sz w:val="20"/>
              </w:rPr>
              <w:t>1,97</w:t>
            </w:r>
          </w:p>
        </w:tc>
        <w:tc>
          <w:tcPr>
            <w:tcW w:w="813" w:type="dxa"/>
            <w:shd w:val="clear" w:color="auto" w:fill="auto"/>
            <w:noWrap/>
            <w:vAlign w:val="center"/>
          </w:tcPr>
          <w:p w14:paraId="2EFCCD0E" w14:textId="77777777" w:rsidR="00C41938" w:rsidRPr="00972AF6" w:rsidRDefault="00C41938" w:rsidP="00D960CC">
            <w:pPr>
              <w:jc w:val="center"/>
              <w:rPr>
                <w:color w:val="000000"/>
                <w:sz w:val="20"/>
              </w:rPr>
            </w:pPr>
            <w:r w:rsidRPr="00972AF6">
              <w:rPr>
                <w:color w:val="000000"/>
                <w:sz w:val="20"/>
              </w:rPr>
              <w:t>1,97</w:t>
            </w:r>
          </w:p>
        </w:tc>
        <w:tc>
          <w:tcPr>
            <w:tcW w:w="773" w:type="dxa"/>
            <w:shd w:val="clear" w:color="auto" w:fill="auto"/>
            <w:noWrap/>
            <w:vAlign w:val="center"/>
          </w:tcPr>
          <w:p w14:paraId="33535EF7" w14:textId="77777777" w:rsidR="00C41938" w:rsidRPr="00972AF6" w:rsidRDefault="00C41938" w:rsidP="00D960CC">
            <w:pPr>
              <w:jc w:val="center"/>
              <w:rPr>
                <w:color w:val="000000"/>
                <w:sz w:val="20"/>
              </w:rPr>
            </w:pPr>
            <w:r w:rsidRPr="00972AF6">
              <w:rPr>
                <w:color w:val="000000"/>
                <w:sz w:val="20"/>
              </w:rPr>
              <w:t>1,97</w:t>
            </w:r>
          </w:p>
        </w:tc>
        <w:tc>
          <w:tcPr>
            <w:tcW w:w="829" w:type="dxa"/>
            <w:shd w:val="clear" w:color="auto" w:fill="auto"/>
            <w:noWrap/>
            <w:vAlign w:val="center"/>
          </w:tcPr>
          <w:p w14:paraId="206EEB25" w14:textId="77777777" w:rsidR="00C41938" w:rsidRPr="00972AF6" w:rsidRDefault="00C41938" w:rsidP="00D960CC">
            <w:pPr>
              <w:jc w:val="center"/>
              <w:rPr>
                <w:color w:val="000000"/>
                <w:sz w:val="20"/>
              </w:rPr>
            </w:pPr>
            <w:r w:rsidRPr="00972AF6">
              <w:rPr>
                <w:color w:val="000000"/>
                <w:sz w:val="20"/>
              </w:rPr>
              <w:t>1,97</w:t>
            </w:r>
          </w:p>
        </w:tc>
      </w:tr>
      <w:tr w:rsidR="00C41938" w:rsidRPr="00972AF6" w14:paraId="6886A06D" w14:textId="77777777" w:rsidTr="00D960CC">
        <w:trPr>
          <w:trHeight w:val="404"/>
          <w:jc w:val="center"/>
        </w:trPr>
        <w:tc>
          <w:tcPr>
            <w:tcW w:w="557" w:type="dxa"/>
            <w:shd w:val="clear" w:color="auto" w:fill="auto"/>
            <w:vAlign w:val="center"/>
          </w:tcPr>
          <w:p w14:paraId="58E44C26" w14:textId="77777777" w:rsidR="00C41938" w:rsidRPr="00972AF6" w:rsidRDefault="00C41938" w:rsidP="00D960CC">
            <w:pPr>
              <w:jc w:val="center"/>
              <w:rPr>
                <w:color w:val="000000"/>
                <w:sz w:val="20"/>
              </w:rPr>
            </w:pPr>
            <w:r w:rsidRPr="00972AF6">
              <w:rPr>
                <w:color w:val="000000"/>
                <w:sz w:val="20"/>
              </w:rPr>
              <w:t>5</w:t>
            </w:r>
          </w:p>
        </w:tc>
        <w:tc>
          <w:tcPr>
            <w:tcW w:w="3519" w:type="dxa"/>
            <w:shd w:val="clear" w:color="auto" w:fill="auto"/>
            <w:vAlign w:val="center"/>
          </w:tcPr>
          <w:p w14:paraId="494A3B59" w14:textId="77777777" w:rsidR="00C41938" w:rsidRPr="00972AF6" w:rsidRDefault="00C41938" w:rsidP="00D960CC">
            <w:pPr>
              <w:rPr>
                <w:color w:val="000000"/>
                <w:sz w:val="20"/>
              </w:rPr>
            </w:pPr>
            <w:r w:rsidRPr="00972AF6">
              <w:rPr>
                <w:color w:val="000000"/>
                <w:sz w:val="20"/>
              </w:rPr>
              <w:t>Объём вывоза ТКО, м3</w:t>
            </w:r>
          </w:p>
        </w:tc>
        <w:tc>
          <w:tcPr>
            <w:tcW w:w="1113" w:type="dxa"/>
            <w:shd w:val="clear" w:color="auto" w:fill="auto"/>
            <w:vAlign w:val="center"/>
          </w:tcPr>
          <w:p w14:paraId="3FD3B49A" w14:textId="77777777" w:rsidR="00C41938" w:rsidRPr="00972AF6" w:rsidRDefault="00C41938" w:rsidP="00D960CC">
            <w:pPr>
              <w:jc w:val="center"/>
              <w:rPr>
                <w:color w:val="000000"/>
                <w:sz w:val="20"/>
              </w:rPr>
            </w:pPr>
            <w:r w:rsidRPr="00972AF6">
              <w:rPr>
                <w:color w:val="000000"/>
                <w:sz w:val="20"/>
              </w:rPr>
              <w:t>шт.</w:t>
            </w:r>
          </w:p>
        </w:tc>
        <w:tc>
          <w:tcPr>
            <w:tcW w:w="813" w:type="dxa"/>
            <w:shd w:val="clear" w:color="auto" w:fill="auto"/>
            <w:vAlign w:val="center"/>
          </w:tcPr>
          <w:p w14:paraId="37C447AB" w14:textId="77777777" w:rsidR="00C41938" w:rsidRPr="00972AF6" w:rsidRDefault="00C41938" w:rsidP="00D960CC">
            <w:pPr>
              <w:jc w:val="center"/>
              <w:rPr>
                <w:color w:val="000000"/>
                <w:sz w:val="20"/>
              </w:rPr>
            </w:pPr>
            <w:r w:rsidRPr="00972AF6">
              <w:rPr>
                <w:color w:val="000000"/>
                <w:sz w:val="20"/>
              </w:rPr>
              <w:t>476,74</w:t>
            </w:r>
          </w:p>
        </w:tc>
        <w:tc>
          <w:tcPr>
            <w:tcW w:w="774" w:type="dxa"/>
            <w:shd w:val="clear" w:color="auto" w:fill="auto"/>
            <w:vAlign w:val="center"/>
          </w:tcPr>
          <w:p w14:paraId="7FFE4F26" w14:textId="77777777" w:rsidR="00C41938" w:rsidRPr="00972AF6" w:rsidRDefault="00C41938" w:rsidP="00D960CC">
            <w:pPr>
              <w:jc w:val="center"/>
              <w:rPr>
                <w:color w:val="000000"/>
                <w:sz w:val="20"/>
              </w:rPr>
            </w:pPr>
            <w:r w:rsidRPr="00972AF6">
              <w:rPr>
                <w:color w:val="000000"/>
                <w:sz w:val="20"/>
              </w:rPr>
              <w:t>468,86</w:t>
            </w:r>
          </w:p>
        </w:tc>
        <w:tc>
          <w:tcPr>
            <w:tcW w:w="813" w:type="dxa"/>
            <w:shd w:val="clear" w:color="auto" w:fill="auto"/>
            <w:vAlign w:val="center"/>
          </w:tcPr>
          <w:p w14:paraId="5A2F5173" w14:textId="77777777" w:rsidR="00C41938" w:rsidRPr="00972AF6" w:rsidRDefault="00C41938" w:rsidP="00D960CC">
            <w:pPr>
              <w:jc w:val="center"/>
              <w:rPr>
                <w:color w:val="000000"/>
                <w:sz w:val="20"/>
              </w:rPr>
            </w:pPr>
            <w:r w:rsidRPr="00972AF6">
              <w:rPr>
                <w:color w:val="000000"/>
                <w:sz w:val="20"/>
              </w:rPr>
              <w:t>460,98</w:t>
            </w:r>
          </w:p>
        </w:tc>
        <w:tc>
          <w:tcPr>
            <w:tcW w:w="813" w:type="dxa"/>
            <w:shd w:val="clear" w:color="auto" w:fill="auto"/>
            <w:vAlign w:val="center"/>
          </w:tcPr>
          <w:p w14:paraId="6454914D" w14:textId="77777777" w:rsidR="00C41938" w:rsidRPr="00972AF6" w:rsidRDefault="00C41938" w:rsidP="00D960CC">
            <w:pPr>
              <w:jc w:val="center"/>
              <w:rPr>
                <w:color w:val="000000"/>
                <w:sz w:val="20"/>
              </w:rPr>
            </w:pPr>
            <w:r w:rsidRPr="00972AF6">
              <w:rPr>
                <w:color w:val="000000"/>
                <w:sz w:val="20"/>
              </w:rPr>
              <w:t>453,1</w:t>
            </w:r>
          </w:p>
        </w:tc>
        <w:tc>
          <w:tcPr>
            <w:tcW w:w="773" w:type="dxa"/>
            <w:shd w:val="clear" w:color="auto" w:fill="auto"/>
            <w:vAlign w:val="center"/>
          </w:tcPr>
          <w:p w14:paraId="1B571FBA" w14:textId="77777777" w:rsidR="00C41938" w:rsidRPr="00972AF6" w:rsidRDefault="00C41938" w:rsidP="00D960CC">
            <w:pPr>
              <w:jc w:val="center"/>
              <w:rPr>
                <w:color w:val="000000"/>
                <w:sz w:val="20"/>
              </w:rPr>
            </w:pPr>
            <w:r w:rsidRPr="00972AF6">
              <w:rPr>
                <w:color w:val="000000"/>
                <w:sz w:val="20"/>
              </w:rPr>
              <w:t>445,22</w:t>
            </w:r>
          </w:p>
        </w:tc>
        <w:tc>
          <w:tcPr>
            <w:tcW w:w="829" w:type="dxa"/>
            <w:shd w:val="clear" w:color="auto" w:fill="auto"/>
            <w:vAlign w:val="center"/>
          </w:tcPr>
          <w:p w14:paraId="7868D37F" w14:textId="77777777" w:rsidR="00C41938" w:rsidRPr="00972AF6" w:rsidRDefault="00C41938" w:rsidP="00D960CC">
            <w:pPr>
              <w:jc w:val="center"/>
              <w:rPr>
                <w:color w:val="000000"/>
                <w:sz w:val="20"/>
              </w:rPr>
            </w:pPr>
            <w:r w:rsidRPr="00972AF6">
              <w:rPr>
                <w:color w:val="000000"/>
                <w:sz w:val="20"/>
              </w:rPr>
              <w:t>421,58</w:t>
            </w:r>
          </w:p>
        </w:tc>
      </w:tr>
      <w:tr w:rsidR="00C41938" w:rsidRPr="00972AF6" w14:paraId="222D47F3" w14:textId="77777777" w:rsidTr="00D960CC">
        <w:trPr>
          <w:trHeight w:val="315"/>
          <w:jc w:val="center"/>
        </w:trPr>
        <w:tc>
          <w:tcPr>
            <w:tcW w:w="557" w:type="dxa"/>
            <w:shd w:val="clear" w:color="auto" w:fill="auto"/>
            <w:noWrap/>
            <w:vAlign w:val="center"/>
          </w:tcPr>
          <w:p w14:paraId="0FC56804" w14:textId="77777777" w:rsidR="00C41938" w:rsidRPr="00972AF6" w:rsidRDefault="00C41938" w:rsidP="00D960CC">
            <w:pPr>
              <w:jc w:val="center"/>
              <w:rPr>
                <w:color w:val="000000"/>
                <w:sz w:val="20"/>
              </w:rPr>
            </w:pPr>
            <w:r w:rsidRPr="00972AF6">
              <w:rPr>
                <w:color w:val="000000"/>
                <w:sz w:val="20"/>
              </w:rPr>
              <w:t> </w:t>
            </w:r>
          </w:p>
        </w:tc>
        <w:tc>
          <w:tcPr>
            <w:tcW w:w="9447" w:type="dxa"/>
            <w:gridSpan w:val="8"/>
            <w:shd w:val="clear" w:color="000000" w:fill="FFFF00"/>
            <w:noWrap/>
            <w:vAlign w:val="center"/>
          </w:tcPr>
          <w:p w14:paraId="233422F1" w14:textId="77777777" w:rsidR="00C41938" w:rsidRPr="00972AF6" w:rsidRDefault="00C41938" w:rsidP="00D960CC">
            <w:pPr>
              <w:jc w:val="center"/>
              <w:rPr>
                <w:color w:val="000000"/>
                <w:sz w:val="20"/>
              </w:rPr>
            </w:pPr>
            <w:r w:rsidRPr="00972AF6">
              <w:rPr>
                <w:color w:val="000000"/>
                <w:sz w:val="20"/>
              </w:rPr>
              <w:t>ИТОГО</w:t>
            </w:r>
          </w:p>
        </w:tc>
      </w:tr>
      <w:tr w:rsidR="00C41938" w:rsidRPr="00972AF6" w14:paraId="6995CA13" w14:textId="77777777" w:rsidTr="00D960CC">
        <w:trPr>
          <w:trHeight w:val="315"/>
          <w:jc w:val="center"/>
        </w:trPr>
        <w:tc>
          <w:tcPr>
            <w:tcW w:w="557" w:type="dxa"/>
            <w:shd w:val="clear" w:color="auto" w:fill="auto"/>
            <w:vAlign w:val="center"/>
          </w:tcPr>
          <w:p w14:paraId="3E2E0B4C" w14:textId="77777777" w:rsidR="00C41938" w:rsidRPr="00972AF6" w:rsidRDefault="00C41938" w:rsidP="00D960CC">
            <w:pPr>
              <w:jc w:val="center"/>
              <w:rPr>
                <w:color w:val="000000"/>
                <w:sz w:val="20"/>
              </w:rPr>
            </w:pPr>
            <w:r w:rsidRPr="00972AF6">
              <w:rPr>
                <w:color w:val="000000"/>
                <w:sz w:val="20"/>
              </w:rPr>
              <w:t>1</w:t>
            </w:r>
          </w:p>
        </w:tc>
        <w:tc>
          <w:tcPr>
            <w:tcW w:w="3519" w:type="dxa"/>
            <w:shd w:val="clear" w:color="auto" w:fill="auto"/>
            <w:vAlign w:val="center"/>
          </w:tcPr>
          <w:p w14:paraId="07742A2B" w14:textId="77777777" w:rsidR="00C41938" w:rsidRPr="00972AF6" w:rsidRDefault="00C41938" w:rsidP="00D960CC">
            <w:pPr>
              <w:rPr>
                <w:color w:val="000000"/>
                <w:sz w:val="20"/>
              </w:rPr>
            </w:pPr>
            <w:r w:rsidRPr="00972AF6">
              <w:rPr>
                <w:color w:val="000000"/>
                <w:sz w:val="20"/>
              </w:rPr>
              <w:t>Население всего</w:t>
            </w:r>
          </w:p>
        </w:tc>
        <w:tc>
          <w:tcPr>
            <w:tcW w:w="1113" w:type="dxa"/>
            <w:shd w:val="clear" w:color="auto" w:fill="auto"/>
            <w:vAlign w:val="center"/>
          </w:tcPr>
          <w:p w14:paraId="0E827902" w14:textId="77777777" w:rsidR="00C41938" w:rsidRPr="00972AF6" w:rsidRDefault="00C41938" w:rsidP="00D960CC">
            <w:pPr>
              <w:jc w:val="center"/>
              <w:rPr>
                <w:color w:val="000000"/>
                <w:sz w:val="20"/>
              </w:rPr>
            </w:pPr>
            <w:r w:rsidRPr="00972AF6">
              <w:rPr>
                <w:color w:val="000000"/>
                <w:sz w:val="20"/>
              </w:rPr>
              <w:t>чел.</w:t>
            </w:r>
          </w:p>
        </w:tc>
        <w:tc>
          <w:tcPr>
            <w:tcW w:w="813" w:type="dxa"/>
            <w:shd w:val="clear" w:color="auto" w:fill="auto"/>
            <w:noWrap/>
            <w:vAlign w:val="center"/>
          </w:tcPr>
          <w:p w14:paraId="3E68FCD8" w14:textId="77777777" w:rsidR="00C41938" w:rsidRPr="00972AF6" w:rsidRDefault="00C41938" w:rsidP="00D960CC">
            <w:pPr>
              <w:jc w:val="center"/>
              <w:rPr>
                <w:color w:val="000000"/>
                <w:sz w:val="20"/>
              </w:rPr>
            </w:pPr>
            <w:r w:rsidRPr="00972AF6">
              <w:rPr>
                <w:color w:val="000000"/>
                <w:sz w:val="20"/>
              </w:rPr>
              <w:t>494</w:t>
            </w:r>
          </w:p>
        </w:tc>
        <w:tc>
          <w:tcPr>
            <w:tcW w:w="774" w:type="dxa"/>
            <w:shd w:val="clear" w:color="auto" w:fill="auto"/>
            <w:noWrap/>
            <w:vAlign w:val="center"/>
          </w:tcPr>
          <w:p w14:paraId="5CB8D05F" w14:textId="77777777" w:rsidR="00C41938" w:rsidRPr="00972AF6" w:rsidRDefault="00C41938" w:rsidP="00D960CC">
            <w:pPr>
              <w:jc w:val="center"/>
              <w:rPr>
                <w:color w:val="000000"/>
                <w:sz w:val="20"/>
              </w:rPr>
            </w:pPr>
            <w:r w:rsidRPr="00972AF6">
              <w:rPr>
                <w:color w:val="000000"/>
                <w:sz w:val="20"/>
              </w:rPr>
              <w:t>486</w:t>
            </w:r>
          </w:p>
        </w:tc>
        <w:tc>
          <w:tcPr>
            <w:tcW w:w="813" w:type="dxa"/>
            <w:shd w:val="clear" w:color="auto" w:fill="auto"/>
            <w:noWrap/>
            <w:vAlign w:val="center"/>
          </w:tcPr>
          <w:p w14:paraId="391EA78D" w14:textId="77777777" w:rsidR="00C41938" w:rsidRPr="00972AF6" w:rsidRDefault="00C41938" w:rsidP="00D960CC">
            <w:pPr>
              <w:jc w:val="center"/>
              <w:rPr>
                <w:color w:val="000000"/>
                <w:sz w:val="20"/>
              </w:rPr>
            </w:pPr>
            <w:r w:rsidRPr="00972AF6">
              <w:rPr>
                <w:color w:val="000000"/>
                <w:sz w:val="20"/>
              </w:rPr>
              <w:t>478</w:t>
            </w:r>
          </w:p>
        </w:tc>
        <w:tc>
          <w:tcPr>
            <w:tcW w:w="813" w:type="dxa"/>
            <w:shd w:val="clear" w:color="auto" w:fill="auto"/>
            <w:noWrap/>
            <w:vAlign w:val="center"/>
          </w:tcPr>
          <w:p w14:paraId="680E9A4C" w14:textId="77777777" w:rsidR="00C41938" w:rsidRPr="00972AF6" w:rsidRDefault="00C41938" w:rsidP="00D960CC">
            <w:pPr>
              <w:jc w:val="center"/>
              <w:rPr>
                <w:color w:val="000000"/>
                <w:sz w:val="20"/>
              </w:rPr>
            </w:pPr>
            <w:r w:rsidRPr="00972AF6">
              <w:rPr>
                <w:color w:val="000000"/>
                <w:sz w:val="20"/>
              </w:rPr>
              <w:t>470</w:t>
            </w:r>
          </w:p>
        </w:tc>
        <w:tc>
          <w:tcPr>
            <w:tcW w:w="773" w:type="dxa"/>
            <w:shd w:val="clear" w:color="auto" w:fill="auto"/>
            <w:noWrap/>
            <w:vAlign w:val="center"/>
          </w:tcPr>
          <w:p w14:paraId="134239CB" w14:textId="77777777" w:rsidR="00C41938" w:rsidRPr="00972AF6" w:rsidRDefault="00C41938" w:rsidP="00D960CC">
            <w:pPr>
              <w:jc w:val="center"/>
              <w:rPr>
                <w:color w:val="000000"/>
                <w:sz w:val="20"/>
              </w:rPr>
            </w:pPr>
            <w:r w:rsidRPr="00972AF6">
              <w:rPr>
                <w:color w:val="000000"/>
                <w:sz w:val="20"/>
              </w:rPr>
              <w:t>462</w:t>
            </w:r>
          </w:p>
        </w:tc>
        <w:tc>
          <w:tcPr>
            <w:tcW w:w="829" w:type="dxa"/>
            <w:shd w:val="clear" w:color="auto" w:fill="auto"/>
            <w:noWrap/>
            <w:vAlign w:val="center"/>
          </w:tcPr>
          <w:p w14:paraId="6EAFCE9A" w14:textId="77777777" w:rsidR="00C41938" w:rsidRPr="00972AF6" w:rsidRDefault="00C41938" w:rsidP="00D960CC">
            <w:pPr>
              <w:jc w:val="center"/>
              <w:rPr>
                <w:color w:val="000000"/>
                <w:sz w:val="20"/>
              </w:rPr>
            </w:pPr>
            <w:r w:rsidRPr="00972AF6">
              <w:rPr>
                <w:color w:val="000000"/>
                <w:sz w:val="20"/>
              </w:rPr>
              <w:t>438</w:t>
            </w:r>
          </w:p>
        </w:tc>
      </w:tr>
      <w:tr w:rsidR="00C41938" w:rsidRPr="00972AF6" w14:paraId="415C345E" w14:textId="77777777" w:rsidTr="00D960CC">
        <w:trPr>
          <w:trHeight w:val="315"/>
          <w:jc w:val="center"/>
        </w:trPr>
        <w:tc>
          <w:tcPr>
            <w:tcW w:w="557" w:type="dxa"/>
            <w:shd w:val="clear" w:color="auto" w:fill="auto"/>
            <w:vAlign w:val="center"/>
          </w:tcPr>
          <w:p w14:paraId="32763CE7" w14:textId="77777777" w:rsidR="00C41938" w:rsidRPr="00972AF6" w:rsidRDefault="00C41938" w:rsidP="00D960CC">
            <w:pPr>
              <w:jc w:val="center"/>
              <w:rPr>
                <w:color w:val="000000"/>
                <w:sz w:val="20"/>
              </w:rPr>
            </w:pPr>
            <w:r w:rsidRPr="00972AF6">
              <w:rPr>
                <w:color w:val="000000"/>
                <w:sz w:val="20"/>
              </w:rPr>
              <w:t>2</w:t>
            </w:r>
          </w:p>
        </w:tc>
        <w:tc>
          <w:tcPr>
            <w:tcW w:w="3519" w:type="dxa"/>
            <w:shd w:val="clear" w:color="auto" w:fill="auto"/>
            <w:vAlign w:val="center"/>
          </w:tcPr>
          <w:p w14:paraId="7D0B4960" w14:textId="77777777" w:rsidR="00C41938" w:rsidRPr="00972AF6" w:rsidRDefault="00C41938" w:rsidP="00D960CC">
            <w:pPr>
              <w:rPr>
                <w:color w:val="000000"/>
                <w:sz w:val="20"/>
              </w:rPr>
            </w:pPr>
            <w:r w:rsidRPr="00972AF6">
              <w:rPr>
                <w:color w:val="000000"/>
                <w:sz w:val="20"/>
              </w:rPr>
              <w:t>Количество домов всего</w:t>
            </w:r>
          </w:p>
        </w:tc>
        <w:tc>
          <w:tcPr>
            <w:tcW w:w="1113" w:type="dxa"/>
            <w:shd w:val="clear" w:color="auto" w:fill="auto"/>
            <w:vAlign w:val="center"/>
          </w:tcPr>
          <w:p w14:paraId="350AD173" w14:textId="77777777" w:rsidR="00C41938" w:rsidRPr="00972AF6" w:rsidRDefault="00C41938" w:rsidP="00D960CC">
            <w:pPr>
              <w:jc w:val="center"/>
              <w:rPr>
                <w:color w:val="000000"/>
                <w:sz w:val="20"/>
              </w:rPr>
            </w:pPr>
            <w:r w:rsidRPr="00972AF6">
              <w:rPr>
                <w:color w:val="000000"/>
                <w:sz w:val="20"/>
              </w:rPr>
              <w:t>шт.</w:t>
            </w:r>
          </w:p>
        </w:tc>
        <w:tc>
          <w:tcPr>
            <w:tcW w:w="813" w:type="dxa"/>
            <w:shd w:val="clear" w:color="auto" w:fill="auto"/>
            <w:noWrap/>
            <w:vAlign w:val="center"/>
          </w:tcPr>
          <w:p w14:paraId="7B120011" w14:textId="77777777" w:rsidR="00C41938" w:rsidRPr="00972AF6" w:rsidRDefault="00C41938" w:rsidP="00D960CC">
            <w:pPr>
              <w:jc w:val="center"/>
              <w:rPr>
                <w:color w:val="000000"/>
                <w:sz w:val="20"/>
              </w:rPr>
            </w:pPr>
            <w:r w:rsidRPr="00972AF6">
              <w:rPr>
                <w:color w:val="000000"/>
                <w:sz w:val="20"/>
              </w:rPr>
              <w:t>230</w:t>
            </w:r>
          </w:p>
        </w:tc>
        <w:tc>
          <w:tcPr>
            <w:tcW w:w="774" w:type="dxa"/>
            <w:shd w:val="clear" w:color="auto" w:fill="auto"/>
            <w:noWrap/>
            <w:vAlign w:val="center"/>
          </w:tcPr>
          <w:p w14:paraId="7C997D77" w14:textId="77777777" w:rsidR="00C41938" w:rsidRPr="00972AF6" w:rsidRDefault="00C41938" w:rsidP="00D960CC">
            <w:pPr>
              <w:jc w:val="center"/>
              <w:rPr>
                <w:color w:val="000000"/>
                <w:sz w:val="20"/>
              </w:rPr>
            </w:pPr>
            <w:r w:rsidRPr="00972AF6">
              <w:rPr>
                <w:color w:val="000000"/>
                <w:sz w:val="20"/>
              </w:rPr>
              <w:t>226</w:t>
            </w:r>
          </w:p>
        </w:tc>
        <w:tc>
          <w:tcPr>
            <w:tcW w:w="813" w:type="dxa"/>
            <w:shd w:val="clear" w:color="auto" w:fill="auto"/>
            <w:noWrap/>
            <w:vAlign w:val="center"/>
          </w:tcPr>
          <w:p w14:paraId="276F30A6" w14:textId="77777777" w:rsidR="00C41938" w:rsidRPr="00972AF6" w:rsidRDefault="00C41938" w:rsidP="00D960CC">
            <w:pPr>
              <w:jc w:val="center"/>
              <w:rPr>
                <w:color w:val="000000"/>
                <w:sz w:val="20"/>
              </w:rPr>
            </w:pPr>
            <w:r w:rsidRPr="00972AF6">
              <w:rPr>
                <w:color w:val="000000"/>
                <w:sz w:val="20"/>
              </w:rPr>
              <w:t>222</w:t>
            </w:r>
          </w:p>
        </w:tc>
        <w:tc>
          <w:tcPr>
            <w:tcW w:w="813" w:type="dxa"/>
            <w:shd w:val="clear" w:color="auto" w:fill="auto"/>
            <w:noWrap/>
            <w:vAlign w:val="center"/>
          </w:tcPr>
          <w:p w14:paraId="6FAA11DD" w14:textId="77777777" w:rsidR="00C41938" w:rsidRPr="00972AF6" w:rsidRDefault="00C41938" w:rsidP="00D960CC">
            <w:pPr>
              <w:jc w:val="center"/>
              <w:rPr>
                <w:color w:val="000000"/>
                <w:sz w:val="20"/>
              </w:rPr>
            </w:pPr>
            <w:r w:rsidRPr="00972AF6">
              <w:rPr>
                <w:color w:val="000000"/>
                <w:sz w:val="20"/>
              </w:rPr>
              <w:t>218</w:t>
            </w:r>
          </w:p>
        </w:tc>
        <w:tc>
          <w:tcPr>
            <w:tcW w:w="773" w:type="dxa"/>
            <w:shd w:val="clear" w:color="auto" w:fill="auto"/>
            <w:noWrap/>
            <w:vAlign w:val="center"/>
          </w:tcPr>
          <w:p w14:paraId="6A7C4903" w14:textId="77777777" w:rsidR="00C41938" w:rsidRPr="00972AF6" w:rsidRDefault="00C41938" w:rsidP="00D960CC">
            <w:pPr>
              <w:jc w:val="center"/>
              <w:rPr>
                <w:color w:val="000000"/>
                <w:sz w:val="20"/>
              </w:rPr>
            </w:pPr>
            <w:r w:rsidRPr="00972AF6">
              <w:rPr>
                <w:color w:val="000000"/>
                <w:sz w:val="20"/>
              </w:rPr>
              <w:t>214</w:t>
            </w:r>
          </w:p>
        </w:tc>
        <w:tc>
          <w:tcPr>
            <w:tcW w:w="829" w:type="dxa"/>
            <w:shd w:val="clear" w:color="auto" w:fill="auto"/>
            <w:noWrap/>
            <w:vAlign w:val="center"/>
          </w:tcPr>
          <w:p w14:paraId="3D09F080" w14:textId="77777777" w:rsidR="00C41938" w:rsidRPr="00972AF6" w:rsidRDefault="00C41938" w:rsidP="00D960CC">
            <w:pPr>
              <w:jc w:val="center"/>
              <w:rPr>
                <w:color w:val="000000"/>
                <w:sz w:val="20"/>
              </w:rPr>
            </w:pPr>
            <w:r w:rsidRPr="00972AF6">
              <w:rPr>
                <w:color w:val="000000"/>
                <w:sz w:val="20"/>
              </w:rPr>
              <w:t>202</w:t>
            </w:r>
          </w:p>
        </w:tc>
      </w:tr>
      <w:tr w:rsidR="00C41938" w:rsidRPr="00972AF6" w14:paraId="535CB47D" w14:textId="77777777" w:rsidTr="00D960CC">
        <w:trPr>
          <w:trHeight w:val="525"/>
          <w:jc w:val="center"/>
        </w:trPr>
        <w:tc>
          <w:tcPr>
            <w:tcW w:w="557" w:type="dxa"/>
            <w:shd w:val="clear" w:color="auto" w:fill="auto"/>
            <w:vAlign w:val="center"/>
          </w:tcPr>
          <w:p w14:paraId="0951DA23" w14:textId="77777777" w:rsidR="00C41938" w:rsidRPr="00972AF6" w:rsidRDefault="00C41938" w:rsidP="00D960CC">
            <w:pPr>
              <w:jc w:val="center"/>
              <w:rPr>
                <w:color w:val="000000"/>
                <w:sz w:val="20"/>
              </w:rPr>
            </w:pPr>
            <w:r w:rsidRPr="00972AF6">
              <w:rPr>
                <w:color w:val="000000"/>
                <w:sz w:val="20"/>
              </w:rPr>
              <w:t>3</w:t>
            </w:r>
          </w:p>
        </w:tc>
        <w:tc>
          <w:tcPr>
            <w:tcW w:w="3519" w:type="dxa"/>
            <w:shd w:val="clear" w:color="auto" w:fill="auto"/>
            <w:vAlign w:val="center"/>
          </w:tcPr>
          <w:p w14:paraId="242A17FB" w14:textId="77777777" w:rsidR="00C41938" w:rsidRPr="00972AF6" w:rsidRDefault="00C41938" w:rsidP="00D960CC">
            <w:pPr>
              <w:rPr>
                <w:color w:val="000000"/>
                <w:sz w:val="20"/>
              </w:rPr>
            </w:pPr>
            <w:r w:rsidRPr="00972AF6">
              <w:rPr>
                <w:color w:val="000000"/>
                <w:sz w:val="20"/>
              </w:rPr>
              <w:t>Количество  контейнеров для сбора  ТКО у населения</w:t>
            </w:r>
          </w:p>
        </w:tc>
        <w:tc>
          <w:tcPr>
            <w:tcW w:w="1113" w:type="dxa"/>
            <w:shd w:val="clear" w:color="auto" w:fill="auto"/>
            <w:vAlign w:val="center"/>
          </w:tcPr>
          <w:p w14:paraId="7DE6B28D" w14:textId="77777777" w:rsidR="00C41938" w:rsidRPr="00972AF6" w:rsidRDefault="00C41938" w:rsidP="00D960CC">
            <w:pPr>
              <w:jc w:val="center"/>
              <w:rPr>
                <w:color w:val="000000"/>
                <w:sz w:val="20"/>
              </w:rPr>
            </w:pPr>
            <w:r w:rsidRPr="00972AF6">
              <w:rPr>
                <w:color w:val="000000"/>
                <w:sz w:val="20"/>
              </w:rPr>
              <w:t>шт.</w:t>
            </w:r>
          </w:p>
        </w:tc>
        <w:tc>
          <w:tcPr>
            <w:tcW w:w="813" w:type="dxa"/>
            <w:shd w:val="clear" w:color="auto" w:fill="auto"/>
            <w:noWrap/>
            <w:vAlign w:val="center"/>
          </w:tcPr>
          <w:p w14:paraId="165CB82C" w14:textId="77777777" w:rsidR="00C41938" w:rsidRPr="00972AF6" w:rsidRDefault="00C41938" w:rsidP="00D960CC">
            <w:pPr>
              <w:jc w:val="center"/>
              <w:rPr>
                <w:color w:val="000000"/>
                <w:sz w:val="20"/>
              </w:rPr>
            </w:pPr>
            <w:r w:rsidRPr="00972AF6">
              <w:rPr>
                <w:color w:val="000000"/>
                <w:sz w:val="20"/>
              </w:rPr>
              <w:t> </w:t>
            </w:r>
          </w:p>
        </w:tc>
        <w:tc>
          <w:tcPr>
            <w:tcW w:w="774" w:type="dxa"/>
            <w:shd w:val="clear" w:color="auto" w:fill="auto"/>
            <w:noWrap/>
            <w:vAlign w:val="center"/>
          </w:tcPr>
          <w:p w14:paraId="7E1227A7" w14:textId="77777777" w:rsidR="00C41938" w:rsidRPr="00972AF6" w:rsidRDefault="00C41938" w:rsidP="00D960CC">
            <w:pPr>
              <w:jc w:val="center"/>
              <w:rPr>
                <w:color w:val="000000"/>
                <w:sz w:val="20"/>
              </w:rPr>
            </w:pPr>
            <w:r w:rsidRPr="00972AF6">
              <w:rPr>
                <w:color w:val="000000"/>
                <w:sz w:val="20"/>
              </w:rPr>
              <w:t>-</w:t>
            </w:r>
          </w:p>
        </w:tc>
        <w:tc>
          <w:tcPr>
            <w:tcW w:w="813" w:type="dxa"/>
            <w:shd w:val="clear" w:color="auto" w:fill="auto"/>
            <w:noWrap/>
            <w:vAlign w:val="center"/>
          </w:tcPr>
          <w:p w14:paraId="1988304D" w14:textId="77777777" w:rsidR="00C41938" w:rsidRPr="00972AF6" w:rsidRDefault="00C41938" w:rsidP="00D960CC">
            <w:pPr>
              <w:jc w:val="center"/>
              <w:rPr>
                <w:color w:val="000000"/>
                <w:sz w:val="20"/>
              </w:rPr>
            </w:pPr>
            <w:r w:rsidRPr="00972AF6">
              <w:rPr>
                <w:color w:val="000000"/>
                <w:sz w:val="20"/>
              </w:rPr>
              <w:t> 8</w:t>
            </w:r>
          </w:p>
        </w:tc>
        <w:tc>
          <w:tcPr>
            <w:tcW w:w="813" w:type="dxa"/>
            <w:shd w:val="clear" w:color="auto" w:fill="auto"/>
            <w:noWrap/>
            <w:vAlign w:val="center"/>
          </w:tcPr>
          <w:p w14:paraId="18B1AC8D" w14:textId="77777777" w:rsidR="00C41938" w:rsidRPr="00972AF6" w:rsidRDefault="00C41938" w:rsidP="00D960CC">
            <w:pPr>
              <w:jc w:val="center"/>
              <w:rPr>
                <w:color w:val="000000"/>
                <w:sz w:val="20"/>
              </w:rPr>
            </w:pPr>
            <w:r w:rsidRPr="00972AF6">
              <w:rPr>
                <w:color w:val="000000"/>
                <w:sz w:val="20"/>
              </w:rPr>
              <w:t>8</w:t>
            </w:r>
          </w:p>
        </w:tc>
        <w:tc>
          <w:tcPr>
            <w:tcW w:w="773" w:type="dxa"/>
            <w:shd w:val="clear" w:color="auto" w:fill="auto"/>
            <w:noWrap/>
            <w:vAlign w:val="center"/>
          </w:tcPr>
          <w:p w14:paraId="73356800" w14:textId="77777777" w:rsidR="00C41938" w:rsidRPr="00972AF6" w:rsidRDefault="00C41938" w:rsidP="00D960CC">
            <w:pPr>
              <w:jc w:val="center"/>
              <w:rPr>
                <w:color w:val="000000"/>
                <w:sz w:val="20"/>
              </w:rPr>
            </w:pPr>
            <w:r w:rsidRPr="00972AF6">
              <w:rPr>
                <w:color w:val="000000"/>
                <w:sz w:val="20"/>
              </w:rPr>
              <w:t>8</w:t>
            </w:r>
          </w:p>
        </w:tc>
        <w:tc>
          <w:tcPr>
            <w:tcW w:w="829" w:type="dxa"/>
            <w:shd w:val="clear" w:color="auto" w:fill="auto"/>
            <w:noWrap/>
            <w:vAlign w:val="center"/>
          </w:tcPr>
          <w:p w14:paraId="62E3AC7A" w14:textId="77777777" w:rsidR="00C41938" w:rsidRPr="00972AF6" w:rsidRDefault="00C41938" w:rsidP="00D960CC">
            <w:pPr>
              <w:jc w:val="center"/>
              <w:rPr>
                <w:color w:val="000000"/>
                <w:sz w:val="20"/>
              </w:rPr>
            </w:pPr>
            <w:r w:rsidRPr="00972AF6">
              <w:rPr>
                <w:color w:val="000000"/>
                <w:sz w:val="20"/>
              </w:rPr>
              <w:t>11,2</w:t>
            </w:r>
          </w:p>
        </w:tc>
      </w:tr>
      <w:tr w:rsidR="00C41938" w:rsidRPr="00972AF6" w14:paraId="1944F364" w14:textId="77777777" w:rsidTr="00D960CC">
        <w:trPr>
          <w:trHeight w:val="546"/>
          <w:jc w:val="center"/>
        </w:trPr>
        <w:tc>
          <w:tcPr>
            <w:tcW w:w="557" w:type="dxa"/>
            <w:shd w:val="clear" w:color="auto" w:fill="auto"/>
            <w:vAlign w:val="center"/>
          </w:tcPr>
          <w:p w14:paraId="2684F607" w14:textId="77777777" w:rsidR="00C41938" w:rsidRPr="00972AF6" w:rsidRDefault="00C41938" w:rsidP="00D960CC">
            <w:pPr>
              <w:jc w:val="center"/>
              <w:rPr>
                <w:color w:val="000000"/>
                <w:sz w:val="20"/>
              </w:rPr>
            </w:pPr>
            <w:r w:rsidRPr="00972AF6">
              <w:rPr>
                <w:color w:val="000000"/>
                <w:sz w:val="20"/>
              </w:rPr>
              <w:t>4</w:t>
            </w:r>
          </w:p>
        </w:tc>
        <w:tc>
          <w:tcPr>
            <w:tcW w:w="3519" w:type="dxa"/>
            <w:shd w:val="clear" w:color="auto" w:fill="auto"/>
            <w:vAlign w:val="center"/>
          </w:tcPr>
          <w:p w14:paraId="55DF437B" w14:textId="77777777" w:rsidR="00C41938" w:rsidRPr="00972AF6" w:rsidRDefault="00C41938" w:rsidP="00D960CC">
            <w:pPr>
              <w:rPr>
                <w:color w:val="000000"/>
                <w:sz w:val="20"/>
              </w:rPr>
            </w:pPr>
            <w:r w:rsidRPr="00972AF6">
              <w:rPr>
                <w:color w:val="444444"/>
                <w:sz w:val="20"/>
              </w:rPr>
              <w:t>Норматив накопления ТКО</w:t>
            </w:r>
          </w:p>
        </w:tc>
        <w:tc>
          <w:tcPr>
            <w:tcW w:w="1113" w:type="dxa"/>
            <w:shd w:val="clear" w:color="auto" w:fill="auto"/>
            <w:vAlign w:val="center"/>
          </w:tcPr>
          <w:p w14:paraId="712CB6D3" w14:textId="77777777" w:rsidR="00C41938" w:rsidRPr="00972AF6" w:rsidRDefault="00C41938" w:rsidP="00D960CC">
            <w:pPr>
              <w:jc w:val="center"/>
              <w:rPr>
                <w:color w:val="000000"/>
                <w:sz w:val="20"/>
              </w:rPr>
            </w:pPr>
            <w:r w:rsidRPr="00972AF6">
              <w:rPr>
                <w:color w:val="000000"/>
                <w:sz w:val="20"/>
              </w:rPr>
              <w:t>шт.</w:t>
            </w:r>
          </w:p>
        </w:tc>
        <w:tc>
          <w:tcPr>
            <w:tcW w:w="813" w:type="dxa"/>
            <w:shd w:val="clear" w:color="auto" w:fill="auto"/>
            <w:noWrap/>
            <w:vAlign w:val="center"/>
          </w:tcPr>
          <w:p w14:paraId="5B6EA121" w14:textId="77777777" w:rsidR="00C41938" w:rsidRPr="00972AF6" w:rsidRDefault="00C41938" w:rsidP="00D960CC">
            <w:pPr>
              <w:jc w:val="center"/>
              <w:rPr>
                <w:color w:val="000000"/>
                <w:sz w:val="20"/>
              </w:rPr>
            </w:pPr>
            <w:r w:rsidRPr="00972AF6">
              <w:rPr>
                <w:color w:val="000000"/>
                <w:sz w:val="20"/>
              </w:rPr>
              <w:t>1,97</w:t>
            </w:r>
          </w:p>
        </w:tc>
        <w:tc>
          <w:tcPr>
            <w:tcW w:w="774" w:type="dxa"/>
            <w:shd w:val="clear" w:color="auto" w:fill="auto"/>
            <w:noWrap/>
            <w:vAlign w:val="center"/>
          </w:tcPr>
          <w:p w14:paraId="3E285F28" w14:textId="77777777" w:rsidR="00C41938" w:rsidRPr="00972AF6" w:rsidRDefault="00C41938" w:rsidP="00D960CC">
            <w:pPr>
              <w:jc w:val="center"/>
              <w:rPr>
                <w:color w:val="000000"/>
                <w:sz w:val="20"/>
              </w:rPr>
            </w:pPr>
            <w:r w:rsidRPr="00972AF6">
              <w:rPr>
                <w:color w:val="000000"/>
                <w:sz w:val="20"/>
              </w:rPr>
              <w:t>1,97</w:t>
            </w:r>
          </w:p>
        </w:tc>
        <w:tc>
          <w:tcPr>
            <w:tcW w:w="813" w:type="dxa"/>
            <w:shd w:val="clear" w:color="auto" w:fill="auto"/>
            <w:noWrap/>
            <w:vAlign w:val="center"/>
          </w:tcPr>
          <w:p w14:paraId="2DD75826" w14:textId="77777777" w:rsidR="00C41938" w:rsidRPr="00972AF6" w:rsidRDefault="00C41938" w:rsidP="00D960CC">
            <w:pPr>
              <w:jc w:val="center"/>
              <w:rPr>
                <w:color w:val="000000"/>
                <w:sz w:val="20"/>
              </w:rPr>
            </w:pPr>
            <w:r w:rsidRPr="00972AF6">
              <w:rPr>
                <w:color w:val="000000"/>
                <w:sz w:val="20"/>
              </w:rPr>
              <w:t>1,97</w:t>
            </w:r>
          </w:p>
        </w:tc>
        <w:tc>
          <w:tcPr>
            <w:tcW w:w="813" w:type="dxa"/>
            <w:shd w:val="clear" w:color="auto" w:fill="auto"/>
            <w:noWrap/>
            <w:vAlign w:val="center"/>
          </w:tcPr>
          <w:p w14:paraId="395D82BF" w14:textId="77777777" w:rsidR="00C41938" w:rsidRPr="00972AF6" w:rsidRDefault="00C41938" w:rsidP="00D960CC">
            <w:pPr>
              <w:jc w:val="center"/>
              <w:rPr>
                <w:color w:val="000000"/>
                <w:sz w:val="20"/>
              </w:rPr>
            </w:pPr>
            <w:r w:rsidRPr="00972AF6">
              <w:rPr>
                <w:color w:val="000000"/>
                <w:sz w:val="20"/>
              </w:rPr>
              <w:t>1,97</w:t>
            </w:r>
          </w:p>
        </w:tc>
        <w:tc>
          <w:tcPr>
            <w:tcW w:w="773" w:type="dxa"/>
            <w:shd w:val="clear" w:color="auto" w:fill="auto"/>
            <w:noWrap/>
            <w:vAlign w:val="center"/>
          </w:tcPr>
          <w:p w14:paraId="536DA42A" w14:textId="77777777" w:rsidR="00C41938" w:rsidRPr="00972AF6" w:rsidRDefault="00C41938" w:rsidP="00D960CC">
            <w:pPr>
              <w:jc w:val="center"/>
              <w:rPr>
                <w:color w:val="000000"/>
                <w:sz w:val="20"/>
              </w:rPr>
            </w:pPr>
            <w:r w:rsidRPr="00972AF6">
              <w:rPr>
                <w:color w:val="000000"/>
                <w:sz w:val="20"/>
              </w:rPr>
              <w:t>1,97</w:t>
            </w:r>
          </w:p>
        </w:tc>
        <w:tc>
          <w:tcPr>
            <w:tcW w:w="829" w:type="dxa"/>
            <w:shd w:val="clear" w:color="auto" w:fill="auto"/>
            <w:noWrap/>
            <w:vAlign w:val="center"/>
          </w:tcPr>
          <w:p w14:paraId="303FC3BD" w14:textId="77777777" w:rsidR="00C41938" w:rsidRPr="00972AF6" w:rsidRDefault="00C41938" w:rsidP="00D960CC">
            <w:pPr>
              <w:jc w:val="center"/>
              <w:rPr>
                <w:color w:val="000000"/>
                <w:sz w:val="20"/>
              </w:rPr>
            </w:pPr>
            <w:r w:rsidRPr="00972AF6">
              <w:rPr>
                <w:color w:val="000000"/>
                <w:sz w:val="20"/>
              </w:rPr>
              <w:t>1,97</w:t>
            </w:r>
          </w:p>
        </w:tc>
      </w:tr>
      <w:tr w:rsidR="00C41938" w:rsidRPr="00972AF6" w14:paraId="64247A04" w14:textId="77777777" w:rsidTr="00D960CC">
        <w:trPr>
          <w:trHeight w:val="472"/>
          <w:jc w:val="center"/>
        </w:trPr>
        <w:tc>
          <w:tcPr>
            <w:tcW w:w="557" w:type="dxa"/>
            <w:shd w:val="clear" w:color="auto" w:fill="auto"/>
            <w:vAlign w:val="center"/>
          </w:tcPr>
          <w:p w14:paraId="053A12FB" w14:textId="77777777" w:rsidR="00C41938" w:rsidRPr="00972AF6" w:rsidRDefault="00C41938" w:rsidP="00D960CC">
            <w:pPr>
              <w:jc w:val="center"/>
              <w:rPr>
                <w:color w:val="000000"/>
                <w:sz w:val="20"/>
              </w:rPr>
            </w:pPr>
            <w:r w:rsidRPr="00972AF6">
              <w:rPr>
                <w:color w:val="000000"/>
                <w:sz w:val="20"/>
              </w:rPr>
              <w:t>5</w:t>
            </w:r>
          </w:p>
        </w:tc>
        <w:tc>
          <w:tcPr>
            <w:tcW w:w="3519" w:type="dxa"/>
            <w:shd w:val="clear" w:color="auto" w:fill="auto"/>
            <w:vAlign w:val="center"/>
          </w:tcPr>
          <w:p w14:paraId="1FF6DDE2" w14:textId="77777777" w:rsidR="00C41938" w:rsidRPr="00972AF6" w:rsidRDefault="00C41938" w:rsidP="00D960CC">
            <w:pPr>
              <w:rPr>
                <w:color w:val="000000"/>
                <w:sz w:val="20"/>
              </w:rPr>
            </w:pPr>
            <w:r w:rsidRPr="00972AF6">
              <w:rPr>
                <w:color w:val="000000"/>
                <w:sz w:val="20"/>
              </w:rPr>
              <w:t>Объём вывоза ТКО, м3</w:t>
            </w:r>
          </w:p>
        </w:tc>
        <w:tc>
          <w:tcPr>
            <w:tcW w:w="1113" w:type="dxa"/>
            <w:shd w:val="clear" w:color="auto" w:fill="auto"/>
            <w:vAlign w:val="center"/>
          </w:tcPr>
          <w:p w14:paraId="5CAAF181" w14:textId="77777777" w:rsidR="00C41938" w:rsidRPr="00972AF6" w:rsidRDefault="00C41938" w:rsidP="00D960CC">
            <w:pPr>
              <w:jc w:val="center"/>
              <w:rPr>
                <w:color w:val="000000"/>
                <w:sz w:val="20"/>
              </w:rPr>
            </w:pPr>
            <w:r w:rsidRPr="00972AF6">
              <w:rPr>
                <w:color w:val="000000"/>
                <w:sz w:val="20"/>
              </w:rPr>
              <w:t>шт.</w:t>
            </w:r>
          </w:p>
        </w:tc>
        <w:tc>
          <w:tcPr>
            <w:tcW w:w="813" w:type="dxa"/>
            <w:shd w:val="clear" w:color="auto" w:fill="auto"/>
            <w:noWrap/>
            <w:vAlign w:val="center"/>
          </w:tcPr>
          <w:p w14:paraId="24FFC9DE" w14:textId="77777777" w:rsidR="00C41938" w:rsidRPr="00972AF6" w:rsidRDefault="00C41938" w:rsidP="00D960CC">
            <w:pPr>
              <w:jc w:val="center"/>
              <w:rPr>
                <w:color w:val="000000"/>
                <w:sz w:val="20"/>
              </w:rPr>
            </w:pPr>
            <w:r w:rsidRPr="00972AF6">
              <w:rPr>
                <w:color w:val="000000"/>
                <w:sz w:val="20"/>
              </w:rPr>
              <w:t>973,18</w:t>
            </w:r>
          </w:p>
        </w:tc>
        <w:tc>
          <w:tcPr>
            <w:tcW w:w="774" w:type="dxa"/>
            <w:shd w:val="clear" w:color="auto" w:fill="auto"/>
            <w:noWrap/>
            <w:vAlign w:val="center"/>
          </w:tcPr>
          <w:p w14:paraId="03F001A0" w14:textId="77777777" w:rsidR="00C41938" w:rsidRPr="00972AF6" w:rsidRDefault="00C41938" w:rsidP="00D960CC">
            <w:pPr>
              <w:jc w:val="center"/>
              <w:rPr>
                <w:color w:val="000000"/>
                <w:sz w:val="20"/>
              </w:rPr>
            </w:pPr>
            <w:r w:rsidRPr="00972AF6">
              <w:rPr>
                <w:color w:val="000000"/>
                <w:sz w:val="20"/>
              </w:rPr>
              <w:t>957,42</w:t>
            </w:r>
          </w:p>
        </w:tc>
        <w:tc>
          <w:tcPr>
            <w:tcW w:w="813" w:type="dxa"/>
            <w:shd w:val="clear" w:color="auto" w:fill="auto"/>
            <w:noWrap/>
            <w:vAlign w:val="center"/>
          </w:tcPr>
          <w:p w14:paraId="297AFE8A" w14:textId="77777777" w:rsidR="00C41938" w:rsidRPr="00972AF6" w:rsidRDefault="00C41938" w:rsidP="00D960CC">
            <w:pPr>
              <w:jc w:val="center"/>
              <w:rPr>
                <w:color w:val="000000"/>
                <w:sz w:val="20"/>
              </w:rPr>
            </w:pPr>
            <w:r w:rsidRPr="00972AF6">
              <w:rPr>
                <w:color w:val="000000"/>
                <w:sz w:val="20"/>
              </w:rPr>
              <w:t>941,66</w:t>
            </w:r>
          </w:p>
        </w:tc>
        <w:tc>
          <w:tcPr>
            <w:tcW w:w="813" w:type="dxa"/>
            <w:shd w:val="clear" w:color="auto" w:fill="auto"/>
            <w:noWrap/>
            <w:vAlign w:val="center"/>
          </w:tcPr>
          <w:p w14:paraId="6E83BC70" w14:textId="77777777" w:rsidR="00C41938" w:rsidRPr="00972AF6" w:rsidRDefault="00C41938" w:rsidP="00D960CC">
            <w:pPr>
              <w:jc w:val="center"/>
              <w:rPr>
                <w:color w:val="000000"/>
                <w:sz w:val="20"/>
              </w:rPr>
            </w:pPr>
            <w:r w:rsidRPr="00972AF6">
              <w:rPr>
                <w:color w:val="000000"/>
                <w:sz w:val="20"/>
              </w:rPr>
              <w:t>925,9</w:t>
            </w:r>
          </w:p>
        </w:tc>
        <w:tc>
          <w:tcPr>
            <w:tcW w:w="773" w:type="dxa"/>
            <w:shd w:val="clear" w:color="auto" w:fill="auto"/>
            <w:noWrap/>
            <w:vAlign w:val="center"/>
          </w:tcPr>
          <w:p w14:paraId="4EE0F964" w14:textId="77777777" w:rsidR="00C41938" w:rsidRPr="00972AF6" w:rsidRDefault="00C41938" w:rsidP="00D960CC">
            <w:pPr>
              <w:jc w:val="center"/>
              <w:rPr>
                <w:color w:val="000000"/>
                <w:sz w:val="20"/>
              </w:rPr>
            </w:pPr>
            <w:r w:rsidRPr="00972AF6">
              <w:rPr>
                <w:color w:val="000000"/>
                <w:sz w:val="20"/>
              </w:rPr>
              <w:t>910,14</w:t>
            </w:r>
          </w:p>
        </w:tc>
        <w:tc>
          <w:tcPr>
            <w:tcW w:w="829" w:type="dxa"/>
            <w:shd w:val="clear" w:color="auto" w:fill="auto"/>
            <w:noWrap/>
            <w:vAlign w:val="center"/>
          </w:tcPr>
          <w:p w14:paraId="27CC4FF7" w14:textId="77777777" w:rsidR="00C41938" w:rsidRPr="00972AF6" w:rsidRDefault="00C41938" w:rsidP="00D960CC">
            <w:pPr>
              <w:jc w:val="center"/>
              <w:rPr>
                <w:color w:val="000000"/>
                <w:sz w:val="20"/>
              </w:rPr>
            </w:pPr>
            <w:r w:rsidRPr="00972AF6">
              <w:rPr>
                <w:color w:val="000000"/>
                <w:sz w:val="20"/>
              </w:rPr>
              <w:t>862,86</w:t>
            </w:r>
          </w:p>
        </w:tc>
      </w:tr>
    </w:tbl>
    <w:p w14:paraId="6669C9A3" w14:textId="77777777" w:rsidR="00C41938" w:rsidRDefault="00C41938" w:rsidP="00C41938">
      <w:pPr>
        <w:pStyle w:val="af0"/>
        <w:shd w:val="clear" w:color="auto" w:fill="FFFFFF"/>
        <w:rPr>
          <w:b/>
          <w:sz w:val="22"/>
          <w:szCs w:val="22"/>
        </w:rPr>
      </w:pPr>
    </w:p>
    <w:p w14:paraId="0369586C" w14:textId="77777777" w:rsidR="00C41938" w:rsidRDefault="00C41938" w:rsidP="00C41938">
      <w:pPr>
        <w:pStyle w:val="af0"/>
        <w:shd w:val="clear" w:color="auto" w:fill="FFFFFF"/>
        <w:rPr>
          <w:b/>
          <w:sz w:val="22"/>
          <w:szCs w:val="22"/>
        </w:rPr>
      </w:pPr>
    </w:p>
    <w:p w14:paraId="7B71D16A" w14:textId="77777777" w:rsidR="00C41938" w:rsidRDefault="00C41938" w:rsidP="00C41938">
      <w:pPr>
        <w:pStyle w:val="af0"/>
        <w:shd w:val="clear" w:color="auto" w:fill="FFFFFF"/>
        <w:rPr>
          <w:b/>
          <w:sz w:val="22"/>
          <w:szCs w:val="22"/>
        </w:rPr>
        <w:sectPr w:rsidR="00C41938" w:rsidSect="003C58C5">
          <w:headerReference w:type="default" r:id="rId12"/>
          <w:footerReference w:type="even" r:id="rId13"/>
          <w:footerReference w:type="default" r:id="rId14"/>
          <w:pgSz w:w="11906" w:h="16838"/>
          <w:pgMar w:top="1134" w:right="851" w:bottom="1134" w:left="1134" w:header="454" w:footer="567"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14:paraId="587BD9D3" w14:textId="77777777" w:rsidR="00C41938" w:rsidRDefault="00C41938" w:rsidP="00C41938">
      <w:pPr>
        <w:jc w:val="both"/>
        <w:rPr>
          <w:b/>
        </w:rPr>
      </w:pPr>
      <w:r>
        <w:lastRenderedPageBreak/>
        <w:t>Анализ табличных данных показывает, что в МО  в перспективе будет наблюдаться изменение  объемов накопления ТКО в зависимости от численности населения, также могут изменяться  нормы накопления в зависимости от социальной структуры  населения муниципального образования.</w:t>
      </w:r>
    </w:p>
    <w:p w14:paraId="2260597B" w14:textId="351F9868" w:rsidR="00C41938" w:rsidRPr="00605CD1" w:rsidRDefault="00C41938" w:rsidP="00C41938">
      <w:pPr>
        <w:pStyle w:val="2"/>
        <w:rPr>
          <w:rFonts w:ascii="Times New Roman" w:hAnsi="Times New Roman"/>
          <w:b w:val="0"/>
          <w:i w:val="0"/>
          <w:szCs w:val="28"/>
        </w:rPr>
      </w:pPr>
      <w:bookmarkStart w:id="35" w:name="_Toc170246354"/>
      <w:r>
        <w:rPr>
          <w:rFonts w:ascii="Times New Roman" w:hAnsi="Times New Roman"/>
          <w:i w:val="0"/>
          <w:szCs w:val="28"/>
        </w:rPr>
        <w:t>3</w:t>
      </w:r>
      <w:r w:rsidRPr="00605CD1">
        <w:rPr>
          <w:rFonts w:ascii="Times New Roman" w:hAnsi="Times New Roman"/>
          <w:i w:val="0"/>
          <w:szCs w:val="28"/>
        </w:rPr>
        <w:t>.3. Прогноз спроса для системы электроснабжения</w:t>
      </w:r>
      <w:bookmarkEnd w:id="35"/>
    </w:p>
    <w:p w14:paraId="655597C0" w14:textId="77777777" w:rsidR="00C41938" w:rsidRDefault="00C41938" w:rsidP="00C41938">
      <w:pPr>
        <w:rPr>
          <w:b/>
        </w:rPr>
      </w:pPr>
    </w:p>
    <w:p w14:paraId="1FAB9950" w14:textId="77777777" w:rsidR="00C41938" w:rsidRDefault="00C41938" w:rsidP="00C41938">
      <w:pPr>
        <w:jc w:val="both"/>
      </w:pPr>
      <w:r>
        <w:t xml:space="preserve">      В соответствии с Генеральным планом, намеченными мероприятиями по электрификации перспективных планировочных районов и изменением  прогнозируемой численности населения, для категории потребителей «население» в перспективе ожидается увеличение показателей спроса электрической энергии для системы электроснабжения муниципального образования. </w:t>
      </w:r>
    </w:p>
    <w:p w14:paraId="15254F82" w14:textId="77777777" w:rsidR="00C41938" w:rsidRDefault="00C41938" w:rsidP="00C41938">
      <w:pPr>
        <w:jc w:val="both"/>
      </w:pPr>
      <w:r>
        <w:t xml:space="preserve">     Для организаций бюджетной сферы и промышленных объектов прогнозируется уменьшение значения потребляемой электроэнергии. Это может быть вызвано уменьшением объёмов производства для промышленных потребителей, а также выполнением запланированных мероприятий по энергосбережению и повышению энергоэффективности для всех потребителей. </w:t>
      </w:r>
    </w:p>
    <w:p w14:paraId="5367DF9A" w14:textId="311411B5" w:rsidR="00C41938" w:rsidRDefault="00C41938" w:rsidP="00C41938">
      <w:pPr>
        <w:jc w:val="both"/>
      </w:pPr>
      <w:r>
        <w:t xml:space="preserve">     Оценка величины присоединяемой нагрузки на расчетный период проведена на основании информации о сроках застройки новых планировочных жилых районов и  расчетной электрической мощности подключения этих районов. Оценка изменения показателей спроса по системе электроснабжения муниципального образования выполнена в соответствии с данными, предоставленными филиалом ПАО «МРСК Центра» – «Курскэнерго» и приведена в таблице </w:t>
      </w:r>
      <w:r w:rsidR="00A314A3">
        <w:t>3</w:t>
      </w:r>
      <w:r>
        <w:t>.15.</w:t>
      </w:r>
    </w:p>
    <w:p w14:paraId="52FA0BAF" w14:textId="77777777" w:rsidR="00C41938" w:rsidRDefault="00C41938" w:rsidP="00C41938">
      <w:pPr>
        <w:jc w:val="both"/>
        <w:rPr>
          <w:b/>
        </w:rPr>
      </w:pPr>
    </w:p>
    <w:p w14:paraId="5D9F1243" w14:textId="1D21BA23" w:rsidR="00C41938" w:rsidRDefault="00C41938" w:rsidP="00C41938">
      <w:pPr>
        <w:pStyle w:val="3"/>
        <w:rPr>
          <w:b w:val="0"/>
        </w:rPr>
      </w:pPr>
      <w:bookmarkStart w:id="36" w:name="_Toc170246355"/>
      <w:r>
        <w:t>3.3.1. Общая характеристика и организационная структура системы</w:t>
      </w:r>
      <w:bookmarkEnd w:id="36"/>
      <w:r>
        <w:t xml:space="preserve"> </w:t>
      </w:r>
    </w:p>
    <w:p w14:paraId="3A8C7E70" w14:textId="77777777" w:rsidR="00C41938" w:rsidRDefault="00C41938" w:rsidP="00C41938">
      <w:pPr>
        <w:jc w:val="both"/>
      </w:pPr>
      <w:r>
        <w:t xml:space="preserve">     Система электроснабжения муниципального образования  относится к </w:t>
      </w:r>
      <w:r>
        <w:rPr>
          <w:b/>
          <w:bCs/>
        </w:rPr>
        <w:t xml:space="preserve">первой </w:t>
      </w:r>
      <w:r>
        <w:t xml:space="preserve">ценовой зоне оптового рынка электроэнергии и мощности. Правовая основа оптового рынка регламентирована постановлением Правительства РФ от 27.12.2010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w:t>
      </w:r>
    </w:p>
    <w:p w14:paraId="3ADB7052" w14:textId="77777777" w:rsidR="00C41938" w:rsidRDefault="00C41938" w:rsidP="00C41938">
      <w:pPr>
        <w:jc w:val="both"/>
      </w:pPr>
      <w:r>
        <w:t xml:space="preserve">     Реализация электроэнергии потребителю производится на розничном рынке электроэнергии. Правила функционирования розничного рынка электроэнергии регламентированы постановлением Правительства РФ №442 от 04.05.2012. «О функционировании розничных рынков электрической энергии, полном и (или) частичном ограничении режима потребления электрической энергии». </w:t>
      </w:r>
    </w:p>
    <w:p w14:paraId="0F70C745" w14:textId="26943A80" w:rsidR="00C41938" w:rsidRDefault="00C41938" w:rsidP="00C41938">
      <w:pPr>
        <w:pStyle w:val="affc"/>
        <w:spacing w:line="240" w:lineRule="auto"/>
        <w:ind w:left="0"/>
        <w:jc w:val="both"/>
        <w:rPr>
          <w:b w:val="0"/>
        </w:rPr>
      </w:pPr>
      <w:r>
        <w:t xml:space="preserve">Таблица 3.20.Перспективные показатели спроса для системы электроснабжения муниципального образования </w:t>
      </w:r>
    </w:p>
    <w:tbl>
      <w:tblPr>
        <w:tblW w:w="10099" w:type="dxa"/>
        <w:jc w:val="center"/>
        <w:tblLook w:val="04A0" w:firstRow="1" w:lastRow="0" w:firstColumn="1" w:lastColumn="0" w:noHBand="0" w:noVBand="1"/>
      </w:tblPr>
      <w:tblGrid>
        <w:gridCol w:w="704"/>
        <w:gridCol w:w="2075"/>
        <w:gridCol w:w="1188"/>
        <w:gridCol w:w="876"/>
        <w:gridCol w:w="876"/>
        <w:gridCol w:w="876"/>
        <w:gridCol w:w="876"/>
        <w:gridCol w:w="876"/>
        <w:gridCol w:w="876"/>
        <w:gridCol w:w="876"/>
      </w:tblGrid>
      <w:tr w:rsidR="00C41938" w14:paraId="378C0C41" w14:textId="77777777" w:rsidTr="00D960CC">
        <w:trPr>
          <w:trHeight w:val="300"/>
          <w:jc w:val="center"/>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994E7F" w14:textId="77777777" w:rsidR="00C41938" w:rsidRDefault="00C41938" w:rsidP="00D960CC">
            <w:pPr>
              <w:jc w:val="center"/>
              <w:rPr>
                <w:color w:val="000000"/>
                <w:sz w:val="20"/>
              </w:rPr>
            </w:pPr>
            <w:r>
              <w:rPr>
                <w:color w:val="000000"/>
                <w:sz w:val="20"/>
              </w:rPr>
              <w:t>№</w:t>
            </w:r>
          </w:p>
        </w:tc>
        <w:tc>
          <w:tcPr>
            <w:tcW w:w="20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655353" w14:textId="77777777" w:rsidR="00C41938" w:rsidRDefault="00C41938" w:rsidP="00D960CC">
            <w:pPr>
              <w:rPr>
                <w:color w:val="000000"/>
                <w:sz w:val="20"/>
              </w:rPr>
            </w:pPr>
            <w:r>
              <w:rPr>
                <w:color w:val="000000"/>
                <w:sz w:val="20"/>
              </w:rPr>
              <w:t>Показатель</w:t>
            </w:r>
          </w:p>
        </w:tc>
        <w:tc>
          <w:tcPr>
            <w:tcW w:w="7320" w:type="dxa"/>
            <w:gridSpan w:val="8"/>
            <w:tcBorders>
              <w:top w:val="single" w:sz="4" w:space="0" w:color="auto"/>
              <w:left w:val="nil"/>
              <w:bottom w:val="single" w:sz="4" w:space="0" w:color="auto"/>
              <w:right w:val="single" w:sz="4" w:space="0" w:color="auto"/>
            </w:tcBorders>
            <w:shd w:val="clear" w:color="auto" w:fill="auto"/>
            <w:noWrap/>
            <w:vAlign w:val="center"/>
          </w:tcPr>
          <w:p w14:paraId="223A744A" w14:textId="77777777" w:rsidR="00C41938" w:rsidRDefault="00C41938" w:rsidP="00D960CC">
            <w:pPr>
              <w:jc w:val="center"/>
              <w:rPr>
                <w:color w:val="000000"/>
                <w:sz w:val="20"/>
              </w:rPr>
            </w:pPr>
            <w:r>
              <w:rPr>
                <w:color w:val="000000"/>
                <w:sz w:val="20"/>
              </w:rPr>
              <w:t>Период прогнозирования</w:t>
            </w:r>
          </w:p>
        </w:tc>
      </w:tr>
      <w:tr w:rsidR="00C41938" w14:paraId="2859AC05" w14:textId="77777777" w:rsidTr="00D960CC">
        <w:trPr>
          <w:trHeight w:val="300"/>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12BEFD7F" w14:textId="77777777" w:rsidR="00C41938" w:rsidRDefault="00C41938" w:rsidP="00D960CC">
            <w:pPr>
              <w:rPr>
                <w:color w:val="000000"/>
                <w:sz w:val="20"/>
              </w:rPr>
            </w:pPr>
          </w:p>
        </w:tc>
        <w:tc>
          <w:tcPr>
            <w:tcW w:w="2075" w:type="dxa"/>
            <w:vMerge/>
            <w:tcBorders>
              <w:top w:val="single" w:sz="4" w:space="0" w:color="auto"/>
              <w:left w:val="single" w:sz="4" w:space="0" w:color="auto"/>
              <w:bottom w:val="single" w:sz="4" w:space="0" w:color="auto"/>
              <w:right w:val="single" w:sz="4" w:space="0" w:color="auto"/>
            </w:tcBorders>
            <w:vAlign w:val="center"/>
          </w:tcPr>
          <w:p w14:paraId="440FA97C" w14:textId="77777777" w:rsidR="00C41938" w:rsidRDefault="00C41938" w:rsidP="00D960CC">
            <w:pPr>
              <w:rPr>
                <w:color w:val="000000"/>
                <w:sz w:val="20"/>
              </w:rPr>
            </w:pPr>
          </w:p>
        </w:tc>
        <w:tc>
          <w:tcPr>
            <w:tcW w:w="1188" w:type="dxa"/>
            <w:tcBorders>
              <w:top w:val="nil"/>
              <w:left w:val="nil"/>
              <w:bottom w:val="single" w:sz="4" w:space="0" w:color="auto"/>
              <w:right w:val="single" w:sz="4" w:space="0" w:color="auto"/>
            </w:tcBorders>
            <w:shd w:val="clear" w:color="auto" w:fill="auto"/>
            <w:vAlign w:val="center"/>
          </w:tcPr>
          <w:p w14:paraId="27E5C44D" w14:textId="77777777" w:rsidR="00C41938" w:rsidRDefault="00C41938" w:rsidP="00D960CC">
            <w:pPr>
              <w:rPr>
                <w:color w:val="000000"/>
                <w:sz w:val="20"/>
              </w:rPr>
            </w:pPr>
            <w:proofErr w:type="spellStart"/>
            <w:r>
              <w:rPr>
                <w:color w:val="000000"/>
                <w:sz w:val="20"/>
              </w:rPr>
              <w:t>ед.изм</w:t>
            </w:r>
            <w:proofErr w:type="spellEnd"/>
          </w:p>
        </w:tc>
        <w:tc>
          <w:tcPr>
            <w:tcW w:w="876" w:type="dxa"/>
            <w:tcBorders>
              <w:top w:val="nil"/>
              <w:left w:val="nil"/>
              <w:bottom w:val="single" w:sz="4" w:space="0" w:color="auto"/>
              <w:right w:val="single" w:sz="4" w:space="0" w:color="auto"/>
            </w:tcBorders>
            <w:shd w:val="clear" w:color="auto" w:fill="auto"/>
            <w:noWrap/>
            <w:vAlign w:val="center"/>
          </w:tcPr>
          <w:p w14:paraId="34A8980A" w14:textId="77777777" w:rsidR="00C41938" w:rsidRDefault="00C41938" w:rsidP="00D960CC">
            <w:pPr>
              <w:rPr>
                <w:color w:val="000000"/>
                <w:sz w:val="18"/>
                <w:szCs w:val="18"/>
              </w:rPr>
            </w:pPr>
            <w:r>
              <w:rPr>
                <w:color w:val="000000"/>
                <w:sz w:val="18"/>
                <w:szCs w:val="18"/>
              </w:rPr>
              <w:t>2023</w:t>
            </w:r>
          </w:p>
        </w:tc>
        <w:tc>
          <w:tcPr>
            <w:tcW w:w="876" w:type="dxa"/>
            <w:tcBorders>
              <w:top w:val="nil"/>
              <w:left w:val="nil"/>
              <w:bottom w:val="single" w:sz="4" w:space="0" w:color="auto"/>
              <w:right w:val="single" w:sz="4" w:space="0" w:color="auto"/>
            </w:tcBorders>
            <w:shd w:val="clear" w:color="auto" w:fill="auto"/>
            <w:noWrap/>
            <w:vAlign w:val="center"/>
          </w:tcPr>
          <w:p w14:paraId="42DD77D9" w14:textId="77777777" w:rsidR="00C41938" w:rsidRDefault="00C41938" w:rsidP="00D960CC">
            <w:pPr>
              <w:rPr>
                <w:color w:val="000000"/>
                <w:sz w:val="18"/>
                <w:szCs w:val="18"/>
              </w:rPr>
            </w:pPr>
            <w:r>
              <w:rPr>
                <w:color w:val="000000"/>
                <w:sz w:val="18"/>
                <w:szCs w:val="18"/>
              </w:rPr>
              <w:t>2024</w:t>
            </w:r>
          </w:p>
        </w:tc>
        <w:tc>
          <w:tcPr>
            <w:tcW w:w="876" w:type="dxa"/>
            <w:tcBorders>
              <w:top w:val="nil"/>
              <w:left w:val="nil"/>
              <w:bottom w:val="single" w:sz="4" w:space="0" w:color="auto"/>
              <w:right w:val="single" w:sz="4" w:space="0" w:color="auto"/>
            </w:tcBorders>
            <w:shd w:val="clear" w:color="auto" w:fill="auto"/>
            <w:noWrap/>
            <w:vAlign w:val="center"/>
          </w:tcPr>
          <w:p w14:paraId="454B8CDC" w14:textId="77777777" w:rsidR="00C41938" w:rsidRDefault="00C41938" w:rsidP="00D960CC">
            <w:pPr>
              <w:rPr>
                <w:color w:val="000000"/>
                <w:sz w:val="18"/>
                <w:szCs w:val="18"/>
              </w:rPr>
            </w:pPr>
            <w:r>
              <w:rPr>
                <w:color w:val="000000"/>
                <w:sz w:val="18"/>
                <w:szCs w:val="18"/>
              </w:rPr>
              <w:t>2025</w:t>
            </w:r>
          </w:p>
        </w:tc>
        <w:tc>
          <w:tcPr>
            <w:tcW w:w="876" w:type="dxa"/>
            <w:tcBorders>
              <w:top w:val="nil"/>
              <w:left w:val="nil"/>
              <w:bottom w:val="single" w:sz="4" w:space="0" w:color="auto"/>
              <w:right w:val="single" w:sz="4" w:space="0" w:color="auto"/>
            </w:tcBorders>
            <w:shd w:val="clear" w:color="auto" w:fill="auto"/>
            <w:noWrap/>
            <w:vAlign w:val="center"/>
          </w:tcPr>
          <w:p w14:paraId="7E67A344" w14:textId="77777777" w:rsidR="00C41938" w:rsidRDefault="00C41938" w:rsidP="00D960CC">
            <w:pPr>
              <w:rPr>
                <w:color w:val="000000"/>
                <w:sz w:val="18"/>
                <w:szCs w:val="18"/>
              </w:rPr>
            </w:pPr>
            <w:r>
              <w:rPr>
                <w:color w:val="000000"/>
                <w:sz w:val="18"/>
                <w:szCs w:val="18"/>
              </w:rPr>
              <w:t>2026</w:t>
            </w:r>
          </w:p>
        </w:tc>
        <w:tc>
          <w:tcPr>
            <w:tcW w:w="876" w:type="dxa"/>
            <w:tcBorders>
              <w:top w:val="nil"/>
              <w:left w:val="nil"/>
              <w:bottom w:val="single" w:sz="4" w:space="0" w:color="auto"/>
              <w:right w:val="single" w:sz="4" w:space="0" w:color="auto"/>
            </w:tcBorders>
            <w:shd w:val="clear" w:color="auto" w:fill="auto"/>
            <w:noWrap/>
            <w:vAlign w:val="center"/>
          </w:tcPr>
          <w:p w14:paraId="68EF759D" w14:textId="77777777" w:rsidR="00C41938" w:rsidRDefault="00C41938" w:rsidP="00D960CC">
            <w:pPr>
              <w:rPr>
                <w:color w:val="000000"/>
                <w:sz w:val="18"/>
                <w:szCs w:val="18"/>
              </w:rPr>
            </w:pPr>
            <w:r>
              <w:rPr>
                <w:color w:val="000000"/>
                <w:sz w:val="18"/>
                <w:szCs w:val="18"/>
              </w:rPr>
              <w:t>2027</w:t>
            </w:r>
          </w:p>
        </w:tc>
        <w:tc>
          <w:tcPr>
            <w:tcW w:w="876" w:type="dxa"/>
            <w:tcBorders>
              <w:top w:val="nil"/>
              <w:left w:val="nil"/>
              <w:bottom w:val="single" w:sz="4" w:space="0" w:color="auto"/>
              <w:right w:val="single" w:sz="4" w:space="0" w:color="auto"/>
            </w:tcBorders>
            <w:shd w:val="clear" w:color="auto" w:fill="auto"/>
            <w:noWrap/>
            <w:vAlign w:val="center"/>
          </w:tcPr>
          <w:p w14:paraId="45800970" w14:textId="77777777" w:rsidR="00C41938" w:rsidRDefault="00C41938" w:rsidP="00D960CC">
            <w:pPr>
              <w:rPr>
                <w:color w:val="000000"/>
                <w:sz w:val="18"/>
                <w:szCs w:val="18"/>
              </w:rPr>
            </w:pPr>
            <w:r>
              <w:rPr>
                <w:color w:val="000000"/>
                <w:sz w:val="18"/>
                <w:szCs w:val="18"/>
              </w:rPr>
              <w:t>2028</w:t>
            </w:r>
          </w:p>
        </w:tc>
        <w:tc>
          <w:tcPr>
            <w:tcW w:w="876" w:type="dxa"/>
            <w:tcBorders>
              <w:top w:val="nil"/>
              <w:left w:val="nil"/>
              <w:bottom w:val="single" w:sz="4" w:space="0" w:color="auto"/>
              <w:right w:val="single" w:sz="4" w:space="0" w:color="auto"/>
            </w:tcBorders>
            <w:shd w:val="clear" w:color="auto" w:fill="auto"/>
            <w:noWrap/>
            <w:vAlign w:val="center"/>
          </w:tcPr>
          <w:p w14:paraId="5BF6DBC3" w14:textId="77777777" w:rsidR="00C41938" w:rsidRDefault="00C41938" w:rsidP="00D960CC">
            <w:pPr>
              <w:rPr>
                <w:color w:val="000000"/>
                <w:sz w:val="18"/>
                <w:szCs w:val="18"/>
              </w:rPr>
            </w:pPr>
            <w:r>
              <w:rPr>
                <w:color w:val="000000"/>
                <w:sz w:val="18"/>
                <w:szCs w:val="18"/>
              </w:rPr>
              <w:t>2029-2033</w:t>
            </w:r>
          </w:p>
        </w:tc>
      </w:tr>
      <w:tr w:rsidR="00C41938" w14:paraId="57CA8FFB" w14:textId="77777777" w:rsidTr="00D960CC">
        <w:trPr>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bottom"/>
          </w:tcPr>
          <w:p w14:paraId="1329100A" w14:textId="77777777" w:rsidR="00C41938" w:rsidRDefault="00C41938" w:rsidP="00D960CC">
            <w:pPr>
              <w:jc w:val="center"/>
              <w:rPr>
                <w:rFonts w:ascii="Calibri" w:hAnsi="Calibri" w:cs="Calibri"/>
                <w:color w:val="000000"/>
                <w:sz w:val="22"/>
                <w:szCs w:val="22"/>
              </w:rPr>
            </w:pPr>
            <w:r>
              <w:rPr>
                <w:rFonts w:ascii="Calibri" w:hAnsi="Calibri" w:cs="Calibri"/>
                <w:color w:val="000000"/>
                <w:sz w:val="22"/>
                <w:szCs w:val="22"/>
              </w:rPr>
              <w:t> </w:t>
            </w:r>
          </w:p>
        </w:tc>
        <w:tc>
          <w:tcPr>
            <w:tcW w:w="9395" w:type="dxa"/>
            <w:gridSpan w:val="9"/>
            <w:tcBorders>
              <w:top w:val="single" w:sz="4" w:space="0" w:color="auto"/>
              <w:left w:val="nil"/>
              <w:bottom w:val="single" w:sz="4" w:space="0" w:color="auto"/>
              <w:right w:val="single" w:sz="4" w:space="0" w:color="auto"/>
            </w:tcBorders>
            <w:shd w:val="clear" w:color="000000" w:fill="FFFF00"/>
            <w:noWrap/>
            <w:vAlign w:val="center"/>
          </w:tcPr>
          <w:p w14:paraId="29590967" w14:textId="77777777" w:rsidR="00C41938" w:rsidRDefault="00C41938" w:rsidP="00D960CC">
            <w:pPr>
              <w:jc w:val="center"/>
              <w:rPr>
                <w:color w:val="000000"/>
                <w:sz w:val="20"/>
              </w:rPr>
            </w:pPr>
            <w:r>
              <w:rPr>
                <w:color w:val="000000"/>
                <w:sz w:val="20"/>
              </w:rPr>
              <w:t>Электроснабжение</w:t>
            </w:r>
          </w:p>
        </w:tc>
      </w:tr>
      <w:tr w:rsidR="00C41938" w14:paraId="5BC7FA67" w14:textId="77777777" w:rsidTr="00D960CC">
        <w:trPr>
          <w:trHeight w:val="72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110268AD" w14:textId="77777777" w:rsidR="00C41938" w:rsidRDefault="00C41938" w:rsidP="00D960CC">
            <w:pPr>
              <w:jc w:val="center"/>
              <w:rPr>
                <w:color w:val="000000"/>
                <w:sz w:val="18"/>
                <w:szCs w:val="18"/>
              </w:rPr>
            </w:pPr>
            <w:r>
              <w:rPr>
                <w:color w:val="000000"/>
                <w:sz w:val="18"/>
                <w:szCs w:val="18"/>
              </w:rPr>
              <w:t>1</w:t>
            </w:r>
          </w:p>
        </w:tc>
        <w:tc>
          <w:tcPr>
            <w:tcW w:w="2075" w:type="dxa"/>
            <w:tcBorders>
              <w:top w:val="nil"/>
              <w:left w:val="nil"/>
              <w:bottom w:val="single" w:sz="4" w:space="0" w:color="auto"/>
              <w:right w:val="single" w:sz="4" w:space="0" w:color="auto"/>
            </w:tcBorders>
            <w:shd w:val="clear" w:color="auto" w:fill="auto"/>
            <w:vAlign w:val="center"/>
          </w:tcPr>
          <w:p w14:paraId="24767C2E" w14:textId="77777777" w:rsidR="00C41938" w:rsidRDefault="00C41938" w:rsidP="00D960CC">
            <w:pPr>
              <w:rPr>
                <w:color w:val="000000"/>
                <w:sz w:val="18"/>
                <w:szCs w:val="18"/>
              </w:rPr>
            </w:pPr>
            <w:r>
              <w:rPr>
                <w:color w:val="000000"/>
                <w:sz w:val="18"/>
                <w:szCs w:val="18"/>
              </w:rPr>
              <w:t>Численность населения, пользующая  услугами  электроснабжения</w:t>
            </w:r>
          </w:p>
        </w:tc>
        <w:tc>
          <w:tcPr>
            <w:tcW w:w="1188" w:type="dxa"/>
            <w:tcBorders>
              <w:top w:val="nil"/>
              <w:left w:val="nil"/>
              <w:bottom w:val="single" w:sz="4" w:space="0" w:color="auto"/>
              <w:right w:val="single" w:sz="4" w:space="0" w:color="auto"/>
            </w:tcBorders>
            <w:shd w:val="clear" w:color="auto" w:fill="auto"/>
            <w:noWrap/>
            <w:vAlign w:val="center"/>
          </w:tcPr>
          <w:p w14:paraId="7086C78D" w14:textId="77777777" w:rsidR="00C41938" w:rsidRDefault="00C41938" w:rsidP="00D960CC">
            <w:pPr>
              <w:jc w:val="center"/>
              <w:rPr>
                <w:color w:val="000000"/>
                <w:sz w:val="18"/>
                <w:szCs w:val="18"/>
              </w:rPr>
            </w:pPr>
            <w:r>
              <w:rPr>
                <w:color w:val="000000"/>
                <w:sz w:val="18"/>
                <w:szCs w:val="18"/>
              </w:rPr>
              <w:t>чел</w:t>
            </w:r>
          </w:p>
        </w:tc>
        <w:tc>
          <w:tcPr>
            <w:tcW w:w="876" w:type="dxa"/>
            <w:tcBorders>
              <w:top w:val="nil"/>
              <w:left w:val="nil"/>
              <w:bottom w:val="single" w:sz="4" w:space="0" w:color="auto"/>
              <w:right w:val="single" w:sz="4" w:space="0" w:color="auto"/>
            </w:tcBorders>
            <w:shd w:val="clear" w:color="auto" w:fill="auto"/>
            <w:vAlign w:val="bottom"/>
          </w:tcPr>
          <w:p w14:paraId="7DA25A10" w14:textId="77777777" w:rsidR="00C41938" w:rsidRPr="001C109B" w:rsidRDefault="00C41938" w:rsidP="00D960CC">
            <w:pPr>
              <w:jc w:val="center"/>
              <w:rPr>
                <w:color w:val="000000"/>
                <w:sz w:val="20"/>
              </w:rPr>
            </w:pPr>
            <w:r>
              <w:rPr>
                <w:rFonts w:ascii="Calibri" w:hAnsi="Calibri" w:cs="Calibri"/>
                <w:color w:val="000000"/>
                <w:sz w:val="22"/>
                <w:szCs w:val="22"/>
              </w:rPr>
              <w:t>505</w:t>
            </w:r>
          </w:p>
        </w:tc>
        <w:tc>
          <w:tcPr>
            <w:tcW w:w="876" w:type="dxa"/>
            <w:tcBorders>
              <w:top w:val="nil"/>
              <w:left w:val="nil"/>
              <w:bottom w:val="single" w:sz="4" w:space="0" w:color="auto"/>
              <w:right w:val="single" w:sz="4" w:space="0" w:color="auto"/>
            </w:tcBorders>
            <w:shd w:val="clear" w:color="auto" w:fill="auto"/>
            <w:vAlign w:val="bottom"/>
          </w:tcPr>
          <w:p w14:paraId="5866231A" w14:textId="77777777" w:rsidR="00C41938" w:rsidRPr="001C109B" w:rsidRDefault="00C41938" w:rsidP="00D960CC">
            <w:pPr>
              <w:jc w:val="center"/>
              <w:rPr>
                <w:color w:val="000000"/>
                <w:sz w:val="20"/>
              </w:rPr>
            </w:pPr>
            <w:r>
              <w:rPr>
                <w:rFonts w:ascii="Calibri" w:hAnsi="Calibri" w:cs="Calibri"/>
                <w:color w:val="000000"/>
                <w:sz w:val="22"/>
                <w:szCs w:val="22"/>
              </w:rPr>
              <w:t>501</w:t>
            </w:r>
          </w:p>
        </w:tc>
        <w:tc>
          <w:tcPr>
            <w:tcW w:w="876" w:type="dxa"/>
            <w:tcBorders>
              <w:top w:val="nil"/>
              <w:left w:val="nil"/>
              <w:bottom w:val="single" w:sz="4" w:space="0" w:color="auto"/>
              <w:right w:val="single" w:sz="4" w:space="0" w:color="auto"/>
            </w:tcBorders>
            <w:shd w:val="clear" w:color="auto" w:fill="auto"/>
            <w:vAlign w:val="bottom"/>
          </w:tcPr>
          <w:p w14:paraId="615D900F" w14:textId="77777777" w:rsidR="00C41938" w:rsidRPr="001C109B" w:rsidRDefault="00C41938" w:rsidP="00D960CC">
            <w:pPr>
              <w:jc w:val="center"/>
              <w:rPr>
                <w:color w:val="000000"/>
                <w:sz w:val="20"/>
              </w:rPr>
            </w:pPr>
            <w:r>
              <w:rPr>
                <w:rFonts w:ascii="Calibri" w:hAnsi="Calibri" w:cs="Calibri"/>
                <w:color w:val="000000"/>
                <w:sz w:val="22"/>
                <w:szCs w:val="22"/>
              </w:rPr>
              <w:t>497</w:t>
            </w:r>
          </w:p>
        </w:tc>
        <w:tc>
          <w:tcPr>
            <w:tcW w:w="876" w:type="dxa"/>
            <w:tcBorders>
              <w:top w:val="nil"/>
              <w:left w:val="nil"/>
              <w:bottom w:val="single" w:sz="4" w:space="0" w:color="auto"/>
              <w:right w:val="single" w:sz="4" w:space="0" w:color="auto"/>
            </w:tcBorders>
            <w:shd w:val="clear" w:color="auto" w:fill="auto"/>
            <w:vAlign w:val="bottom"/>
          </w:tcPr>
          <w:p w14:paraId="5D6C73B4" w14:textId="77777777" w:rsidR="00C41938" w:rsidRPr="001C109B" w:rsidRDefault="00C41938" w:rsidP="00D960CC">
            <w:pPr>
              <w:jc w:val="center"/>
              <w:rPr>
                <w:color w:val="000000"/>
                <w:sz w:val="20"/>
              </w:rPr>
            </w:pPr>
            <w:r>
              <w:rPr>
                <w:rFonts w:ascii="Calibri" w:hAnsi="Calibri" w:cs="Calibri"/>
                <w:color w:val="000000"/>
                <w:sz w:val="22"/>
                <w:szCs w:val="22"/>
              </w:rPr>
              <w:t>493</w:t>
            </w:r>
          </w:p>
        </w:tc>
        <w:tc>
          <w:tcPr>
            <w:tcW w:w="876" w:type="dxa"/>
            <w:tcBorders>
              <w:top w:val="nil"/>
              <w:left w:val="nil"/>
              <w:bottom w:val="single" w:sz="4" w:space="0" w:color="auto"/>
              <w:right w:val="single" w:sz="4" w:space="0" w:color="auto"/>
            </w:tcBorders>
            <w:shd w:val="clear" w:color="auto" w:fill="auto"/>
            <w:vAlign w:val="bottom"/>
          </w:tcPr>
          <w:p w14:paraId="249F9B95" w14:textId="77777777" w:rsidR="00C41938" w:rsidRPr="001C109B" w:rsidRDefault="00C41938" w:rsidP="00D960CC">
            <w:pPr>
              <w:jc w:val="center"/>
              <w:rPr>
                <w:color w:val="000000"/>
                <w:sz w:val="20"/>
              </w:rPr>
            </w:pPr>
            <w:r>
              <w:rPr>
                <w:rFonts w:ascii="Calibri" w:hAnsi="Calibri" w:cs="Calibri"/>
                <w:color w:val="000000"/>
                <w:sz w:val="22"/>
                <w:szCs w:val="22"/>
              </w:rPr>
              <w:t>489</w:t>
            </w:r>
          </w:p>
        </w:tc>
        <w:tc>
          <w:tcPr>
            <w:tcW w:w="876" w:type="dxa"/>
            <w:tcBorders>
              <w:top w:val="nil"/>
              <w:left w:val="nil"/>
              <w:bottom w:val="single" w:sz="4" w:space="0" w:color="auto"/>
              <w:right w:val="single" w:sz="4" w:space="0" w:color="auto"/>
            </w:tcBorders>
            <w:shd w:val="clear" w:color="auto" w:fill="auto"/>
            <w:vAlign w:val="bottom"/>
          </w:tcPr>
          <w:p w14:paraId="1A2058C8" w14:textId="77777777" w:rsidR="00C41938" w:rsidRPr="001C109B" w:rsidRDefault="00C41938" w:rsidP="00D960CC">
            <w:pPr>
              <w:jc w:val="center"/>
              <w:rPr>
                <w:color w:val="000000"/>
                <w:sz w:val="20"/>
              </w:rPr>
            </w:pPr>
            <w:r>
              <w:rPr>
                <w:rFonts w:ascii="Calibri" w:hAnsi="Calibri" w:cs="Calibri"/>
                <w:color w:val="000000"/>
                <w:sz w:val="22"/>
                <w:szCs w:val="22"/>
              </w:rPr>
              <w:t>485</w:t>
            </w:r>
          </w:p>
        </w:tc>
        <w:tc>
          <w:tcPr>
            <w:tcW w:w="876" w:type="dxa"/>
            <w:tcBorders>
              <w:top w:val="nil"/>
              <w:left w:val="nil"/>
              <w:bottom w:val="single" w:sz="4" w:space="0" w:color="auto"/>
              <w:right w:val="single" w:sz="4" w:space="0" w:color="auto"/>
            </w:tcBorders>
            <w:shd w:val="clear" w:color="auto" w:fill="auto"/>
            <w:vAlign w:val="center"/>
          </w:tcPr>
          <w:p w14:paraId="65FAA63A" w14:textId="77777777" w:rsidR="00C41938" w:rsidRPr="00605CD1" w:rsidRDefault="00C41938" w:rsidP="00D960CC">
            <w:pPr>
              <w:jc w:val="center"/>
              <w:rPr>
                <w:color w:val="000000"/>
                <w:sz w:val="20"/>
              </w:rPr>
            </w:pPr>
            <w:r>
              <w:rPr>
                <w:color w:val="000000"/>
                <w:sz w:val="20"/>
              </w:rPr>
              <w:t>473</w:t>
            </w:r>
          </w:p>
        </w:tc>
      </w:tr>
      <w:tr w:rsidR="00C41938" w14:paraId="3230E7C1" w14:textId="77777777" w:rsidTr="00D960CC">
        <w:trPr>
          <w:trHeight w:val="48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21DE1A83" w14:textId="77777777" w:rsidR="00C41938" w:rsidRDefault="00C41938" w:rsidP="00D960CC">
            <w:pPr>
              <w:jc w:val="center"/>
              <w:rPr>
                <w:color w:val="000000"/>
                <w:sz w:val="18"/>
                <w:szCs w:val="18"/>
              </w:rPr>
            </w:pPr>
            <w:r>
              <w:rPr>
                <w:color w:val="000000"/>
                <w:sz w:val="18"/>
                <w:szCs w:val="18"/>
              </w:rPr>
              <w:t>2</w:t>
            </w:r>
          </w:p>
        </w:tc>
        <w:tc>
          <w:tcPr>
            <w:tcW w:w="2075" w:type="dxa"/>
            <w:tcBorders>
              <w:top w:val="nil"/>
              <w:left w:val="nil"/>
              <w:bottom w:val="single" w:sz="4" w:space="0" w:color="auto"/>
              <w:right w:val="single" w:sz="4" w:space="0" w:color="auto"/>
            </w:tcBorders>
            <w:shd w:val="clear" w:color="auto" w:fill="auto"/>
            <w:vAlign w:val="center"/>
          </w:tcPr>
          <w:p w14:paraId="60ABC5F1" w14:textId="77777777" w:rsidR="00C41938" w:rsidRDefault="00C41938" w:rsidP="00D960CC">
            <w:pPr>
              <w:rPr>
                <w:color w:val="000000"/>
                <w:sz w:val="18"/>
                <w:szCs w:val="18"/>
              </w:rPr>
            </w:pPr>
            <w:r>
              <w:rPr>
                <w:color w:val="000000"/>
                <w:sz w:val="20"/>
              </w:rPr>
              <w:t>Потребление электроэнергии населением</w:t>
            </w:r>
          </w:p>
        </w:tc>
        <w:tc>
          <w:tcPr>
            <w:tcW w:w="1188" w:type="dxa"/>
            <w:tcBorders>
              <w:top w:val="nil"/>
              <w:left w:val="nil"/>
              <w:bottom w:val="single" w:sz="4" w:space="0" w:color="auto"/>
              <w:right w:val="single" w:sz="4" w:space="0" w:color="auto"/>
            </w:tcBorders>
            <w:shd w:val="clear" w:color="auto" w:fill="auto"/>
            <w:vAlign w:val="center"/>
          </w:tcPr>
          <w:p w14:paraId="38D58ACA" w14:textId="77777777" w:rsidR="00C41938" w:rsidRDefault="00C41938" w:rsidP="00D960CC">
            <w:pPr>
              <w:rPr>
                <w:color w:val="000000"/>
                <w:sz w:val="18"/>
                <w:szCs w:val="18"/>
              </w:rPr>
            </w:pPr>
            <w:proofErr w:type="spellStart"/>
            <w:r>
              <w:rPr>
                <w:color w:val="000000"/>
                <w:sz w:val="18"/>
                <w:szCs w:val="18"/>
              </w:rPr>
              <w:t>тыс.кВт</w:t>
            </w:r>
            <w:proofErr w:type="spellEnd"/>
            <w:r>
              <w:rPr>
                <w:color w:val="000000"/>
                <w:sz w:val="18"/>
                <w:szCs w:val="18"/>
              </w:rPr>
              <w:t>*час</w:t>
            </w:r>
          </w:p>
        </w:tc>
        <w:tc>
          <w:tcPr>
            <w:tcW w:w="876" w:type="dxa"/>
            <w:tcBorders>
              <w:top w:val="nil"/>
              <w:left w:val="nil"/>
              <w:bottom w:val="single" w:sz="4" w:space="0" w:color="auto"/>
              <w:right w:val="single" w:sz="4" w:space="0" w:color="auto"/>
            </w:tcBorders>
            <w:shd w:val="clear" w:color="auto" w:fill="auto"/>
            <w:vAlign w:val="center"/>
          </w:tcPr>
          <w:p w14:paraId="733A31DC" w14:textId="77777777" w:rsidR="00C41938" w:rsidRPr="001C109B" w:rsidRDefault="00C41938" w:rsidP="00D960CC">
            <w:pPr>
              <w:jc w:val="center"/>
              <w:rPr>
                <w:color w:val="000000"/>
                <w:sz w:val="20"/>
              </w:rPr>
            </w:pPr>
            <w:r>
              <w:rPr>
                <w:color w:val="000000"/>
                <w:sz w:val="20"/>
              </w:rPr>
              <w:t>441,7</w:t>
            </w:r>
          </w:p>
        </w:tc>
        <w:tc>
          <w:tcPr>
            <w:tcW w:w="876" w:type="dxa"/>
            <w:tcBorders>
              <w:top w:val="nil"/>
              <w:left w:val="nil"/>
              <w:bottom w:val="single" w:sz="4" w:space="0" w:color="auto"/>
              <w:right w:val="single" w:sz="4" w:space="0" w:color="auto"/>
            </w:tcBorders>
            <w:shd w:val="clear" w:color="auto" w:fill="auto"/>
            <w:vAlign w:val="center"/>
          </w:tcPr>
          <w:p w14:paraId="1A97B3E5" w14:textId="77777777" w:rsidR="00C41938" w:rsidRPr="001C109B" w:rsidRDefault="00C41938" w:rsidP="00D960CC">
            <w:pPr>
              <w:jc w:val="center"/>
              <w:rPr>
                <w:color w:val="000000"/>
                <w:sz w:val="20"/>
              </w:rPr>
            </w:pPr>
            <w:r>
              <w:rPr>
                <w:color w:val="000000"/>
                <w:sz w:val="20"/>
              </w:rPr>
              <w:t>437,3</w:t>
            </w:r>
          </w:p>
        </w:tc>
        <w:tc>
          <w:tcPr>
            <w:tcW w:w="876" w:type="dxa"/>
            <w:tcBorders>
              <w:top w:val="nil"/>
              <w:left w:val="nil"/>
              <w:bottom w:val="single" w:sz="4" w:space="0" w:color="auto"/>
              <w:right w:val="single" w:sz="4" w:space="0" w:color="auto"/>
            </w:tcBorders>
            <w:shd w:val="clear" w:color="auto" w:fill="auto"/>
            <w:vAlign w:val="center"/>
          </w:tcPr>
          <w:p w14:paraId="48DD0C1E" w14:textId="77777777" w:rsidR="00C41938" w:rsidRPr="001C109B" w:rsidRDefault="00C41938" w:rsidP="00D960CC">
            <w:pPr>
              <w:jc w:val="center"/>
              <w:rPr>
                <w:color w:val="000000"/>
                <w:sz w:val="20"/>
              </w:rPr>
            </w:pPr>
            <w:r>
              <w:rPr>
                <w:color w:val="000000"/>
                <w:sz w:val="20"/>
              </w:rPr>
              <w:t>433,0</w:t>
            </w:r>
          </w:p>
        </w:tc>
        <w:tc>
          <w:tcPr>
            <w:tcW w:w="876" w:type="dxa"/>
            <w:tcBorders>
              <w:top w:val="nil"/>
              <w:left w:val="nil"/>
              <w:bottom w:val="single" w:sz="4" w:space="0" w:color="auto"/>
              <w:right w:val="single" w:sz="4" w:space="0" w:color="auto"/>
            </w:tcBorders>
            <w:shd w:val="clear" w:color="auto" w:fill="auto"/>
            <w:vAlign w:val="center"/>
          </w:tcPr>
          <w:p w14:paraId="6326B004" w14:textId="77777777" w:rsidR="00C41938" w:rsidRPr="001C109B" w:rsidRDefault="00C41938" w:rsidP="00D960CC">
            <w:pPr>
              <w:jc w:val="center"/>
              <w:rPr>
                <w:color w:val="000000"/>
                <w:sz w:val="20"/>
              </w:rPr>
            </w:pPr>
            <w:r>
              <w:rPr>
                <w:color w:val="000000"/>
                <w:sz w:val="20"/>
              </w:rPr>
              <w:t>428,7</w:t>
            </w:r>
          </w:p>
        </w:tc>
        <w:tc>
          <w:tcPr>
            <w:tcW w:w="876" w:type="dxa"/>
            <w:tcBorders>
              <w:top w:val="nil"/>
              <w:left w:val="nil"/>
              <w:bottom w:val="single" w:sz="4" w:space="0" w:color="auto"/>
              <w:right w:val="single" w:sz="4" w:space="0" w:color="auto"/>
            </w:tcBorders>
            <w:shd w:val="clear" w:color="auto" w:fill="auto"/>
            <w:vAlign w:val="center"/>
          </w:tcPr>
          <w:p w14:paraId="5E3B707A" w14:textId="77777777" w:rsidR="00C41938" w:rsidRPr="001C109B" w:rsidRDefault="00C41938" w:rsidP="00D960CC">
            <w:pPr>
              <w:jc w:val="center"/>
              <w:rPr>
                <w:color w:val="000000"/>
                <w:sz w:val="20"/>
              </w:rPr>
            </w:pPr>
            <w:r>
              <w:rPr>
                <w:color w:val="000000"/>
                <w:sz w:val="20"/>
              </w:rPr>
              <w:t>424,5</w:t>
            </w:r>
          </w:p>
        </w:tc>
        <w:tc>
          <w:tcPr>
            <w:tcW w:w="876" w:type="dxa"/>
            <w:tcBorders>
              <w:top w:val="nil"/>
              <w:left w:val="nil"/>
              <w:bottom w:val="single" w:sz="4" w:space="0" w:color="auto"/>
              <w:right w:val="single" w:sz="4" w:space="0" w:color="auto"/>
            </w:tcBorders>
            <w:shd w:val="clear" w:color="auto" w:fill="auto"/>
            <w:vAlign w:val="center"/>
          </w:tcPr>
          <w:p w14:paraId="2956EF29" w14:textId="77777777" w:rsidR="00C41938" w:rsidRPr="001C109B" w:rsidRDefault="00C41938" w:rsidP="00D960CC">
            <w:pPr>
              <w:jc w:val="center"/>
              <w:rPr>
                <w:color w:val="000000"/>
                <w:sz w:val="20"/>
              </w:rPr>
            </w:pPr>
            <w:r>
              <w:rPr>
                <w:color w:val="000000"/>
                <w:sz w:val="20"/>
              </w:rPr>
              <w:t>420,3</w:t>
            </w:r>
          </w:p>
        </w:tc>
        <w:tc>
          <w:tcPr>
            <w:tcW w:w="876" w:type="dxa"/>
            <w:tcBorders>
              <w:top w:val="nil"/>
              <w:left w:val="nil"/>
              <w:bottom w:val="single" w:sz="4" w:space="0" w:color="auto"/>
              <w:right w:val="single" w:sz="4" w:space="0" w:color="auto"/>
            </w:tcBorders>
            <w:shd w:val="clear" w:color="auto" w:fill="auto"/>
            <w:vAlign w:val="center"/>
          </w:tcPr>
          <w:p w14:paraId="0721AE85" w14:textId="77777777" w:rsidR="00C41938" w:rsidRPr="00605CD1" w:rsidRDefault="00C41938" w:rsidP="00D960CC">
            <w:pPr>
              <w:jc w:val="center"/>
              <w:rPr>
                <w:color w:val="000000"/>
                <w:sz w:val="20"/>
              </w:rPr>
            </w:pPr>
            <w:r w:rsidRPr="00605CD1">
              <w:rPr>
                <w:color w:val="000000"/>
                <w:sz w:val="20"/>
              </w:rPr>
              <w:t>407,94</w:t>
            </w:r>
          </w:p>
        </w:tc>
      </w:tr>
      <w:tr w:rsidR="00C41938" w14:paraId="04914D46" w14:textId="77777777" w:rsidTr="00D960CC">
        <w:trPr>
          <w:trHeight w:val="48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19379CE0" w14:textId="77777777" w:rsidR="00C41938" w:rsidRDefault="00C41938" w:rsidP="00D960CC">
            <w:pPr>
              <w:jc w:val="center"/>
              <w:rPr>
                <w:color w:val="000000"/>
                <w:sz w:val="18"/>
                <w:szCs w:val="18"/>
              </w:rPr>
            </w:pPr>
            <w:r>
              <w:rPr>
                <w:color w:val="000000"/>
                <w:sz w:val="18"/>
                <w:szCs w:val="18"/>
              </w:rPr>
              <w:t>3</w:t>
            </w:r>
          </w:p>
        </w:tc>
        <w:tc>
          <w:tcPr>
            <w:tcW w:w="2075" w:type="dxa"/>
            <w:tcBorders>
              <w:top w:val="nil"/>
              <w:left w:val="nil"/>
              <w:bottom w:val="single" w:sz="4" w:space="0" w:color="auto"/>
              <w:right w:val="single" w:sz="4" w:space="0" w:color="auto"/>
            </w:tcBorders>
            <w:shd w:val="clear" w:color="auto" w:fill="auto"/>
            <w:vAlign w:val="center"/>
          </w:tcPr>
          <w:p w14:paraId="0589F4FA" w14:textId="77777777" w:rsidR="00C41938" w:rsidRDefault="00C41938" w:rsidP="00D960CC">
            <w:pPr>
              <w:rPr>
                <w:color w:val="000000"/>
                <w:sz w:val="18"/>
                <w:szCs w:val="18"/>
              </w:rPr>
            </w:pPr>
            <w:r>
              <w:rPr>
                <w:color w:val="000000"/>
                <w:sz w:val="22"/>
                <w:szCs w:val="22"/>
              </w:rPr>
              <w:t>Бюджетные потребители</w:t>
            </w:r>
          </w:p>
        </w:tc>
        <w:tc>
          <w:tcPr>
            <w:tcW w:w="1188" w:type="dxa"/>
            <w:tcBorders>
              <w:top w:val="nil"/>
              <w:left w:val="nil"/>
              <w:bottom w:val="single" w:sz="4" w:space="0" w:color="auto"/>
              <w:right w:val="single" w:sz="4" w:space="0" w:color="auto"/>
            </w:tcBorders>
            <w:shd w:val="clear" w:color="auto" w:fill="auto"/>
            <w:vAlign w:val="center"/>
          </w:tcPr>
          <w:p w14:paraId="1887C5C2" w14:textId="77777777" w:rsidR="00C41938" w:rsidRDefault="00C41938" w:rsidP="00D960CC">
            <w:pPr>
              <w:rPr>
                <w:color w:val="000000"/>
                <w:sz w:val="18"/>
                <w:szCs w:val="18"/>
              </w:rPr>
            </w:pPr>
            <w:proofErr w:type="spellStart"/>
            <w:r>
              <w:rPr>
                <w:color w:val="000000"/>
                <w:sz w:val="18"/>
                <w:szCs w:val="18"/>
              </w:rPr>
              <w:t>тыс.кВт</w:t>
            </w:r>
            <w:proofErr w:type="spellEnd"/>
            <w:r>
              <w:rPr>
                <w:color w:val="000000"/>
                <w:sz w:val="18"/>
                <w:szCs w:val="18"/>
              </w:rPr>
              <w:t>*час</w:t>
            </w:r>
          </w:p>
        </w:tc>
        <w:tc>
          <w:tcPr>
            <w:tcW w:w="876" w:type="dxa"/>
            <w:tcBorders>
              <w:top w:val="nil"/>
              <w:left w:val="nil"/>
              <w:bottom w:val="single" w:sz="4" w:space="0" w:color="auto"/>
              <w:right w:val="single" w:sz="4" w:space="0" w:color="auto"/>
            </w:tcBorders>
            <w:shd w:val="clear" w:color="auto" w:fill="auto"/>
            <w:noWrap/>
            <w:vAlign w:val="center"/>
          </w:tcPr>
          <w:p w14:paraId="2BBA5A07" w14:textId="77777777" w:rsidR="00C41938" w:rsidRPr="001C109B" w:rsidRDefault="00C41938" w:rsidP="00D960CC">
            <w:pPr>
              <w:jc w:val="center"/>
              <w:rPr>
                <w:color w:val="000000"/>
                <w:sz w:val="20"/>
              </w:rPr>
            </w:pPr>
            <w:r>
              <w:rPr>
                <w:color w:val="000000"/>
                <w:sz w:val="22"/>
                <w:szCs w:val="22"/>
              </w:rPr>
              <w:t>25731</w:t>
            </w:r>
          </w:p>
        </w:tc>
        <w:tc>
          <w:tcPr>
            <w:tcW w:w="876" w:type="dxa"/>
            <w:tcBorders>
              <w:top w:val="nil"/>
              <w:left w:val="nil"/>
              <w:bottom w:val="single" w:sz="4" w:space="0" w:color="auto"/>
              <w:right w:val="single" w:sz="4" w:space="0" w:color="auto"/>
            </w:tcBorders>
            <w:shd w:val="clear" w:color="auto" w:fill="auto"/>
            <w:noWrap/>
            <w:vAlign w:val="center"/>
          </w:tcPr>
          <w:p w14:paraId="271C7B03" w14:textId="77777777" w:rsidR="00C41938" w:rsidRPr="001C109B" w:rsidRDefault="00C41938" w:rsidP="00D960CC">
            <w:pPr>
              <w:jc w:val="center"/>
              <w:rPr>
                <w:color w:val="000000"/>
                <w:sz w:val="20"/>
              </w:rPr>
            </w:pPr>
            <w:r>
              <w:rPr>
                <w:color w:val="000000"/>
                <w:sz w:val="22"/>
                <w:szCs w:val="22"/>
              </w:rPr>
              <w:t>25731</w:t>
            </w:r>
          </w:p>
        </w:tc>
        <w:tc>
          <w:tcPr>
            <w:tcW w:w="876" w:type="dxa"/>
            <w:tcBorders>
              <w:top w:val="nil"/>
              <w:left w:val="nil"/>
              <w:bottom w:val="single" w:sz="4" w:space="0" w:color="auto"/>
              <w:right w:val="single" w:sz="4" w:space="0" w:color="auto"/>
            </w:tcBorders>
            <w:shd w:val="clear" w:color="auto" w:fill="auto"/>
            <w:noWrap/>
            <w:vAlign w:val="center"/>
          </w:tcPr>
          <w:p w14:paraId="0AA7EBF9" w14:textId="77777777" w:rsidR="00C41938" w:rsidRPr="001C109B" w:rsidRDefault="00C41938" w:rsidP="00D960CC">
            <w:pPr>
              <w:jc w:val="center"/>
              <w:rPr>
                <w:color w:val="000000"/>
                <w:sz w:val="20"/>
              </w:rPr>
            </w:pPr>
            <w:r>
              <w:rPr>
                <w:color w:val="000000"/>
                <w:sz w:val="22"/>
                <w:szCs w:val="22"/>
              </w:rPr>
              <w:t>25731</w:t>
            </w:r>
          </w:p>
        </w:tc>
        <w:tc>
          <w:tcPr>
            <w:tcW w:w="876" w:type="dxa"/>
            <w:tcBorders>
              <w:top w:val="nil"/>
              <w:left w:val="nil"/>
              <w:bottom w:val="single" w:sz="4" w:space="0" w:color="auto"/>
              <w:right w:val="single" w:sz="4" w:space="0" w:color="auto"/>
            </w:tcBorders>
            <w:shd w:val="clear" w:color="auto" w:fill="auto"/>
            <w:noWrap/>
            <w:vAlign w:val="center"/>
          </w:tcPr>
          <w:p w14:paraId="671466AD" w14:textId="77777777" w:rsidR="00C41938" w:rsidRPr="001C109B" w:rsidRDefault="00C41938" w:rsidP="00D960CC">
            <w:pPr>
              <w:jc w:val="center"/>
              <w:rPr>
                <w:color w:val="000000"/>
                <w:sz w:val="20"/>
              </w:rPr>
            </w:pPr>
            <w:r>
              <w:rPr>
                <w:color w:val="000000"/>
                <w:sz w:val="22"/>
                <w:szCs w:val="22"/>
              </w:rPr>
              <w:t>25731</w:t>
            </w:r>
          </w:p>
        </w:tc>
        <w:tc>
          <w:tcPr>
            <w:tcW w:w="876" w:type="dxa"/>
            <w:tcBorders>
              <w:top w:val="nil"/>
              <w:left w:val="nil"/>
              <w:bottom w:val="single" w:sz="4" w:space="0" w:color="auto"/>
              <w:right w:val="single" w:sz="4" w:space="0" w:color="auto"/>
            </w:tcBorders>
            <w:shd w:val="clear" w:color="auto" w:fill="auto"/>
            <w:noWrap/>
            <w:vAlign w:val="center"/>
          </w:tcPr>
          <w:p w14:paraId="14B3F608" w14:textId="77777777" w:rsidR="00C41938" w:rsidRPr="001C109B" w:rsidRDefault="00C41938" w:rsidP="00D960CC">
            <w:pPr>
              <w:jc w:val="center"/>
              <w:rPr>
                <w:color w:val="000000"/>
                <w:sz w:val="20"/>
              </w:rPr>
            </w:pPr>
            <w:r>
              <w:rPr>
                <w:color w:val="000000"/>
                <w:sz w:val="22"/>
                <w:szCs w:val="22"/>
              </w:rPr>
              <w:t>25731</w:t>
            </w:r>
          </w:p>
        </w:tc>
        <w:tc>
          <w:tcPr>
            <w:tcW w:w="876" w:type="dxa"/>
            <w:tcBorders>
              <w:top w:val="nil"/>
              <w:left w:val="nil"/>
              <w:bottom w:val="single" w:sz="4" w:space="0" w:color="auto"/>
              <w:right w:val="single" w:sz="4" w:space="0" w:color="auto"/>
            </w:tcBorders>
            <w:shd w:val="clear" w:color="auto" w:fill="auto"/>
            <w:noWrap/>
            <w:vAlign w:val="center"/>
          </w:tcPr>
          <w:p w14:paraId="56F25C0F" w14:textId="77777777" w:rsidR="00C41938" w:rsidRPr="001C109B" w:rsidRDefault="00C41938" w:rsidP="00D960CC">
            <w:pPr>
              <w:jc w:val="center"/>
              <w:rPr>
                <w:color w:val="000000"/>
                <w:sz w:val="20"/>
              </w:rPr>
            </w:pPr>
            <w:r>
              <w:rPr>
                <w:color w:val="000000"/>
                <w:sz w:val="22"/>
                <w:szCs w:val="22"/>
              </w:rPr>
              <w:t>25731</w:t>
            </w:r>
          </w:p>
        </w:tc>
        <w:tc>
          <w:tcPr>
            <w:tcW w:w="876" w:type="dxa"/>
            <w:tcBorders>
              <w:top w:val="nil"/>
              <w:left w:val="nil"/>
              <w:bottom w:val="single" w:sz="4" w:space="0" w:color="auto"/>
              <w:right w:val="single" w:sz="4" w:space="0" w:color="auto"/>
            </w:tcBorders>
            <w:shd w:val="clear" w:color="auto" w:fill="auto"/>
            <w:vAlign w:val="center"/>
          </w:tcPr>
          <w:p w14:paraId="2AC28C68" w14:textId="77777777" w:rsidR="00C41938" w:rsidRPr="00605CD1" w:rsidRDefault="00C41938" w:rsidP="00D960CC">
            <w:pPr>
              <w:jc w:val="center"/>
              <w:rPr>
                <w:color w:val="000000"/>
                <w:sz w:val="20"/>
              </w:rPr>
            </w:pPr>
            <w:r w:rsidRPr="00605CD1">
              <w:rPr>
                <w:color w:val="000000"/>
                <w:sz w:val="20"/>
              </w:rPr>
              <w:t>25731</w:t>
            </w:r>
          </w:p>
        </w:tc>
      </w:tr>
      <w:tr w:rsidR="00C41938" w14:paraId="3297A523" w14:textId="77777777" w:rsidTr="00D960CC">
        <w:trPr>
          <w:trHeight w:val="48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554E2196" w14:textId="77777777" w:rsidR="00C41938" w:rsidRDefault="00C41938" w:rsidP="00D960CC">
            <w:pPr>
              <w:jc w:val="center"/>
              <w:rPr>
                <w:color w:val="000000"/>
                <w:sz w:val="18"/>
                <w:szCs w:val="18"/>
              </w:rPr>
            </w:pPr>
            <w:r>
              <w:rPr>
                <w:color w:val="000000"/>
                <w:sz w:val="18"/>
                <w:szCs w:val="18"/>
              </w:rPr>
              <w:t>4</w:t>
            </w:r>
          </w:p>
        </w:tc>
        <w:tc>
          <w:tcPr>
            <w:tcW w:w="2075" w:type="dxa"/>
            <w:tcBorders>
              <w:top w:val="nil"/>
              <w:left w:val="nil"/>
              <w:bottom w:val="single" w:sz="4" w:space="0" w:color="auto"/>
              <w:right w:val="single" w:sz="4" w:space="0" w:color="auto"/>
            </w:tcBorders>
            <w:shd w:val="clear" w:color="auto" w:fill="auto"/>
            <w:vAlign w:val="center"/>
          </w:tcPr>
          <w:p w14:paraId="316B694F" w14:textId="77777777" w:rsidR="00C41938" w:rsidRDefault="00C41938" w:rsidP="00D960CC">
            <w:pPr>
              <w:rPr>
                <w:color w:val="000000"/>
                <w:sz w:val="18"/>
                <w:szCs w:val="18"/>
              </w:rPr>
            </w:pPr>
            <w:r>
              <w:rPr>
                <w:color w:val="000000"/>
                <w:sz w:val="22"/>
                <w:szCs w:val="22"/>
              </w:rPr>
              <w:t>Прочие потребители</w:t>
            </w:r>
          </w:p>
        </w:tc>
        <w:tc>
          <w:tcPr>
            <w:tcW w:w="1188" w:type="dxa"/>
            <w:tcBorders>
              <w:top w:val="nil"/>
              <w:left w:val="nil"/>
              <w:bottom w:val="single" w:sz="4" w:space="0" w:color="auto"/>
              <w:right w:val="single" w:sz="4" w:space="0" w:color="auto"/>
            </w:tcBorders>
            <w:shd w:val="clear" w:color="auto" w:fill="auto"/>
            <w:vAlign w:val="center"/>
          </w:tcPr>
          <w:p w14:paraId="00B3D22C" w14:textId="77777777" w:rsidR="00C41938" w:rsidRDefault="00C41938" w:rsidP="00D960CC">
            <w:pPr>
              <w:rPr>
                <w:color w:val="000000"/>
                <w:sz w:val="18"/>
                <w:szCs w:val="18"/>
              </w:rPr>
            </w:pPr>
            <w:proofErr w:type="spellStart"/>
            <w:r>
              <w:rPr>
                <w:color w:val="000000"/>
                <w:sz w:val="18"/>
                <w:szCs w:val="18"/>
              </w:rPr>
              <w:t>тыс.кВт</w:t>
            </w:r>
            <w:proofErr w:type="spellEnd"/>
            <w:r>
              <w:rPr>
                <w:color w:val="000000"/>
                <w:sz w:val="18"/>
                <w:szCs w:val="18"/>
              </w:rPr>
              <w:t>*час</w:t>
            </w:r>
          </w:p>
        </w:tc>
        <w:tc>
          <w:tcPr>
            <w:tcW w:w="876" w:type="dxa"/>
            <w:tcBorders>
              <w:top w:val="nil"/>
              <w:left w:val="nil"/>
              <w:bottom w:val="single" w:sz="4" w:space="0" w:color="auto"/>
              <w:right w:val="single" w:sz="4" w:space="0" w:color="auto"/>
            </w:tcBorders>
            <w:shd w:val="clear" w:color="auto" w:fill="auto"/>
            <w:noWrap/>
            <w:vAlign w:val="center"/>
          </w:tcPr>
          <w:p w14:paraId="0D9286A1" w14:textId="77777777" w:rsidR="00C41938" w:rsidRPr="001C109B" w:rsidRDefault="00C41938" w:rsidP="00D960CC">
            <w:pPr>
              <w:jc w:val="center"/>
              <w:rPr>
                <w:color w:val="000000"/>
                <w:sz w:val="20"/>
              </w:rPr>
            </w:pPr>
            <w:r>
              <w:rPr>
                <w:color w:val="000000"/>
                <w:sz w:val="22"/>
                <w:szCs w:val="22"/>
              </w:rPr>
              <w:t>274655</w:t>
            </w:r>
          </w:p>
        </w:tc>
        <w:tc>
          <w:tcPr>
            <w:tcW w:w="876" w:type="dxa"/>
            <w:tcBorders>
              <w:top w:val="nil"/>
              <w:left w:val="nil"/>
              <w:bottom w:val="single" w:sz="4" w:space="0" w:color="auto"/>
              <w:right w:val="single" w:sz="4" w:space="0" w:color="auto"/>
            </w:tcBorders>
            <w:shd w:val="clear" w:color="auto" w:fill="auto"/>
            <w:noWrap/>
            <w:vAlign w:val="center"/>
          </w:tcPr>
          <w:p w14:paraId="49437B25" w14:textId="77777777" w:rsidR="00C41938" w:rsidRPr="001C109B" w:rsidRDefault="00C41938" w:rsidP="00D960CC">
            <w:pPr>
              <w:jc w:val="center"/>
              <w:rPr>
                <w:color w:val="000000"/>
                <w:sz w:val="20"/>
              </w:rPr>
            </w:pPr>
            <w:r>
              <w:rPr>
                <w:color w:val="000000"/>
                <w:sz w:val="22"/>
                <w:szCs w:val="22"/>
              </w:rPr>
              <w:t>274655</w:t>
            </w:r>
          </w:p>
        </w:tc>
        <w:tc>
          <w:tcPr>
            <w:tcW w:w="876" w:type="dxa"/>
            <w:tcBorders>
              <w:top w:val="nil"/>
              <w:left w:val="nil"/>
              <w:bottom w:val="single" w:sz="4" w:space="0" w:color="auto"/>
              <w:right w:val="single" w:sz="4" w:space="0" w:color="auto"/>
            </w:tcBorders>
            <w:shd w:val="clear" w:color="auto" w:fill="auto"/>
            <w:noWrap/>
            <w:vAlign w:val="center"/>
          </w:tcPr>
          <w:p w14:paraId="3CD829AC" w14:textId="77777777" w:rsidR="00C41938" w:rsidRPr="001C109B" w:rsidRDefault="00C41938" w:rsidP="00D960CC">
            <w:pPr>
              <w:jc w:val="center"/>
              <w:rPr>
                <w:color w:val="000000"/>
                <w:sz w:val="20"/>
              </w:rPr>
            </w:pPr>
            <w:r>
              <w:rPr>
                <w:color w:val="000000"/>
                <w:sz w:val="22"/>
                <w:szCs w:val="22"/>
              </w:rPr>
              <w:t>274655</w:t>
            </w:r>
          </w:p>
        </w:tc>
        <w:tc>
          <w:tcPr>
            <w:tcW w:w="876" w:type="dxa"/>
            <w:tcBorders>
              <w:top w:val="nil"/>
              <w:left w:val="nil"/>
              <w:bottom w:val="single" w:sz="4" w:space="0" w:color="auto"/>
              <w:right w:val="single" w:sz="4" w:space="0" w:color="auto"/>
            </w:tcBorders>
            <w:shd w:val="clear" w:color="auto" w:fill="auto"/>
            <w:noWrap/>
            <w:vAlign w:val="center"/>
          </w:tcPr>
          <w:p w14:paraId="4BC38AF1" w14:textId="77777777" w:rsidR="00C41938" w:rsidRPr="001C109B" w:rsidRDefault="00C41938" w:rsidP="00D960CC">
            <w:pPr>
              <w:jc w:val="center"/>
              <w:rPr>
                <w:color w:val="000000"/>
                <w:sz w:val="20"/>
              </w:rPr>
            </w:pPr>
            <w:r>
              <w:rPr>
                <w:color w:val="000000"/>
                <w:sz w:val="22"/>
                <w:szCs w:val="22"/>
              </w:rPr>
              <w:t>274655</w:t>
            </w:r>
          </w:p>
        </w:tc>
        <w:tc>
          <w:tcPr>
            <w:tcW w:w="876" w:type="dxa"/>
            <w:tcBorders>
              <w:top w:val="nil"/>
              <w:left w:val="nil"/>
              <w:bottom w:val="single" w:sz="4" w:space="0" w:color="auto"/>
              <w:right w:val="single" w:sz="4" w:space="0" w:color="auto"/>
            </w:tcBorders>
            <w:shd w:val="clear" w:color="auto" w:fill="auto"/>
            <w:noWrap/>
            <w:vAlign w:val="center"/>
          </w:tcPr>
          <w:p w14:paraId="27B62920" w14:textId="77777777" w:rsidR="00C41938" w:rsidRPr="001C109B" w:rsidRDefault="00C41938" w:rsidP="00D960CC">
            <w:pPr>
              <w:jc w:val="center"/>
              <w:rPr>
                <w:color w:val="000000"/>
                <w:sz w:val="20"/>
              </w:rPr>
            </w:pPr>
            <w:r>
              <w:rPr>
                <w:color w:val="000000"/>
                <w:sz w:val="22"/>
                <w:szCs w:val="22"/>
              </w:rPr>
              <w:t>274655</w:t>
            </w:r>
          </w:p>
        </w:tc>
        <w:tc>
          <w:tcPr>
            <w:tcW w:w="876" w:type="dxa"/>
            <w:tcBorders>
              <w:top w:val="nil"/>
              <w:left w:val="nil"/>
              <w:bottom w:val="single" w:sz="4" w:space="0" w:color="auto"/>
              <w:right w:val="single" w:sz="4" w:space="0" w:color="auto"/>
            </w:tcBorders>
            <w:shd w:val="clear" w:color="auto" w:fill="auto"/>
            <w:noWrap/>
            <w:vAlign w:val="center"/>
          </w:tcPr>
          <w:p w14:paraId="125487D8" w14:textId="77777777" w:rsidR="00C41938" w:rsidRPr="001C109B" w:rsidRDefault="00C41938" w:rsidP="00D960CC">
            <w:pPr>
              <w:jc w:val="center"/>
              <w:rPr>
                <w:color w:val="000000"/>
                <w:sz w:val="20"/>
              </w:rPr>
            </w:pPr>
            <w:r>
              <w:rPr>
                <w:color w:val="000000"/>
                <w:sz w:val="22"/>
                <w:szCs w:val="22"/>
              </w:rPr>
              <w:t>274655</w:t>
            </w:r>
          </w:p>
        </w:tc>
        <w:tc>
          <w:tcPr>
            <w:tcW w:w="876" w:type="dxa"/>
            <w:tcBorders>
              <w:top w:val="nil"/>
              <w:left w:val="nil"/>
              <w:bottom w:val="single" w:sz="4" w:space="0" w:color="auto"/>
              <w:right w:val="single" w:sz="4" w:space="0" w:color="auto"/>
            </w:tcBorders>
            <w:shd w:val="clear" w:color="auto" w:fill="auto"/>
            <w:vAlign w:val="center"/>
          </w:tcPr>
          <w:p w14:paraId="4FEC2D6E" w14:textId="77777777" w:rsidR="00C41938" w:rsidRPr="00605CD1" w:rsidRDefault="00C41938" w:rsidP="00D960CC">
            <w:pPr>
              <w:jc w:val="center"/>
              <w:rPr>
                <w:color w:val="000000"/>
                <w:sz w:val="20"/>
              </w:rPr>
            </w:pPr>
            <w:r w:rsidRPr="00605CD1">
              <w:rPr>
                <w:color w:val="000000"/>
                <w:sz w:val="20"/>
              </w:rPr>
              <w:t>274655</w:t>
            </w:r>
          </w:p>
        </w:tc>
      </w:tr>
      <w:tr w:rsidR="00C41938" w14:paraId="41C8407C" w14:textId="77777777" w:rsidTr="00D960CC">
        <w:trPr>
          <w:trHeight w:val="48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7EA6F0D3" w14:textId="77777777" w:rsidR="00C41938" w:rsidRDefault="00C41938" w:rsidP="00D960CC">
            <w:pPr>
              <w:jc w:val="center"/>
              <w:rPr>
                <w:color w:val="000000"/>
                <w:sz w:val="18"/>
                <w:szCs w:val="18"/>
              </w:rPr>
            </w:pPr>
            <w:r>
              <w:rPr>
                <w:color w:val="000000"/>
                <w:sz w:val="18"/>
                <w:szCs w:val="18"/>
              </w:rPr>
              <w:lastRenderedPageBreak/>
              <w:t>5</w:t>
            </w:r>
          </w:p>
        </w:tc>
        <w:tc>
          <w:tcPr>
            <w:tcW w:w="2075" w:type="dxa"/>
            <w:tcBorders>
              <w:top w:val="nil"/>
              <w:left w:val="nil"/>
              <w:bottom w:val="single" w:sz="4" w:space="0" w:color="auto"/>
              <w:right w:val="single" w:sz="4" w:space="0" w:color="auto"/>
            </w:tcBorders>
            <w:shd w:val="clear" w:color="auto" w:fill="auto"/>
            <w:vAlign w:val="center"/>
          </w:tcPr>
          <w:p w14:paraId="6571C8EF" w14:textId="77777777" w:rsidR="00C41938" w:rsidRDefault="00C41938" w:rsidP="00D960CC">
            <w:pPr>
              <w:rPr>
                <w:color w:val="000000"/>
                <w:sz w:val="18"/>
                <w:szCs w:val="18"/>
              </w:rPr>
            </w:pPr>
            <w:r>
              <w:rPr>
                <w:color w:val="000000"/>
                <w:sz w:val="18"/>
                <w:szCs w:val="18"/>
              </w:rPr>
              <w:t>Удельное потребление электроэнергии населением</w:t>
            </w:r>
          </w:p>
        </w:tc>
        <w:tc>
          <w:tcPr>
            <w:tcW w:w="1188" w:type="dxa"/>
            <w:tcBorders>
              <w:top w:val="nil"/>
              <w:left w:val="nil"/>
              <w:bottom w:val="single" w:sz="4" w:space="0" w:color="auto"/>
              <w:right w:val="single" w:sz="4" w:space="0" w:color="auto"/>
            </w:tcBorders>
            <w:shd w:val="clear" w:color="auto" w:fill="auto"/>
            <w:vAlign w:val="center"/>
          </w:tcPr>
          <w:p w14:paraId="59366372" w14:textId="77777777" w:rsidR="00C41938" w:rsidRDefault="00C41938" w:rsidP="00D960CC">
            <w:pPr>
              <w:rPr>
                <w:color w:val="000000"/>
                <w:sz w:val="18"/>
                <w:szCs w:val="18"/>
              </w:rPr>
            </w:pPr>
            <w:r>
              <w:rPr>
                <w:color w:val="000000"/>
                <w:sz w:val="18"/>
                <w:szCs w:val="18"/>
              </w:rPr>
              <w:t>кВт*час/чел</w:t>
            </w:r>
          </w:p>
        </w:tc>
        <w:tc>
          <w:tcPr>
            <w:tcW w:w="876" w:type="dxa"/>
            <w:tcBorders>
              <w:top w:val="nil"/>
              <w:left w:val="nil"/>
              <w:bottom w:val="single" w:sz="4" w:space="0" w:color="auto"/>
              <w:right w:val="single" w:sz="4" w:space="0" w:color="auto"/>
            </w:tcBorders>
            <w:shd w:val="clear" w:color="auto" w:fill="auto"/>
            <w:noWrap/>
            <w:vAlign w:val="center"/>
          </w:tcPr>
          <w:p w14:paraId="1691F877" w14:textId="77777777" w:rsidR="00C41938" w:rsidRPr="001C109B" w:rsidRDefault="00C41938" w:rsidP="00D960CC">
            <w:pPr>
              <w:jc w:val="center"/>
              <w:rPr>
                <w:color w:val="000000"/>
                <w:sz w:val="20"/>
              </w:rPr>
            </w:pPr>
            <w:r>
              <w:rPr>
                <w:color w:val="000000"/>
                <w:sz w:val="20"/>
              </w:rPr>
              <w:t>874,7</w:t>
            </w:r>
          </w:p>
        </w:tc>
        <w:tc>
          <w:tcPr>
            <w:tcW w:w="876" w:type="dxa"/>
            <w:tcBorders>
              <w:top w:val="nil"/>
              <w:left w:val="nil"/>
              <w:bottom w:val="single" w:sz="4" w:space="0" w:color="auto"/>
              <w:right w:val="single" w:sz="4" w:space="0" w:color="auto"/>
            </w:tcBorders>
            <w:shd w:val="clear" w:color="auto" w:fill="auto"/>
            <w:noWrap/>
            <w:vAlign w:val="center"/>
          </w:tcPr>
          <w:p w14:paraId="78F59DDB" w14:textId="77777777" w:rsidR="00C41938" w:rsidRPr="001C109B" w:rsidRDefault="00C41938" w:rsidP="00D960CC">
            <w:pPr>
              <w:jc w:val="center"/>
              <w:rPr>
                <w:color w:val="000000"/>
                <w:sz w:val="20"/>
              </w:rPr>
            </w:pPr>
            <w:r>
              <w:rPr>
                <w:color w:val="000000"/>
                <w:sz w:val="20"/>
              </w:rPr>
              <w:t>872,9</w:t>
            </w:r>
          </w:p>
        </w:tc>
        <w:tc>
          <w:tcPr>
            <w:tcW w:w="876" w:type="dxa"/>
            <w:tcBorders>
              <w:top w:val="nil"/>
              <w:left w:val="nil"/>
              <w:bottom w:val="single" w:sz="4" w:space="0" w:color="auto"/>
              <w:right w:val="single" w:sz="4" w:space="0" w:color="auto"/>
            </w:tcBorders>
            <w:shd w:val="clear" w:color="auto" w:fill="auto"/>
            <w:noWrap/>
            <w:vAlign w:val="center"/>
          </w:tcPr>
          <w:p w14:paraId="01B5D658" w14:textId="77777777" w:rsidR="00C41938" w:rsidRPr="001C109B" w:rsidRDefault="00C41938" w:rsidP="00D960CC">
            <w:pPr>
              <w:jc w:val="center"/>
              <w:rPr>
                <w:color w:val="000000"/>
                <w:sz w:val="20"/>
              </w:rPr>
            </w:pPr>
            <w:r>
              <w:rPr>
                <w:color w:val="000000"/>
                <w:sz w:val="20"/>
              </w:rPr>
              <w:t>871,2</w:t>
            </w:r>
          </w:p>
        </w:tc>
        <w:tc>
          <w:tcPr>
            <w:tcW w:w="876" w:type="dxa"/>
            <w:tcBorders>
              <w:top w:val="nil"/>
              <w:left w:val="nil"/>
              <w:bottom w:val="single" w:sz="4" w:space="0" w:color="auto"/>
              <w:right w:val="single" w:sz="4" w:space="0" w:color="auto"/>
            </w:tcBorders>
            <w:shd w:val="clear" w:color="auto" w:fill="auto"/>
            <w:noWrap/>
            <w:vAlign w:val="center"/>
          </w:tcPr>
          <w:p w14:paraId="37ECA425" w14:textId="77777777" w:rsidR="00C41938" w:rsidRPr="001C109B" w:rsidRDefault="00C41938" w:rsidP="00D960CC">
            <w:pPr>
              <w:jc w:val="center"/>
              <w:rPr>
                <w:color w:val="000000"/>
                <w:sz w:val="20"/>
              </w:rPr>
            </w:pPr>
            <w:r>
              <w:rPr>
                <w:color w:val="000000"/>
                <w:sz w:val="20"/>
              </w:rPr>
              <w:t>869,6</w:t>
            </w:r>
          </w:p>
        </w:tc>
        <w:tc>
          <w:tcPr>
            <w:tcW w:w="876" w:type="dxa"/>
            <w:tcBorders>
              <w:top w:val="nil"/>
              <w:left w:val="nil"/>
              <w:bottom w:val="single" w:sz="4" w:space="0" w:color="auto"/>
              <w:right w:val="single" w:sz="4" w:space="0" w:color="auto"/>
            </w:tcBorders>
            <w:shd w:val="clear" w:color="auto" w:fill="auto"/>
            <w:noWrap/>
            <w:vAlign w:val="center"/>
          </w:tcPr>
          <w:p w14:paraId="0C61DF70" w14:textId="77777777" w:rsidR="00C41938" w:rsidRPr="001C109B" w:rsidRDefault="00C41938" w:rsidP="00D960CC">
            <w:pPr>
              <w:jc w:val="center"/>
              <w:rPr>
                <w:color w:val="000000"/>
                <w:sz w:val="20"/>
              </w:rPr>
            </w:pPr>
            <w:r>
              <w:rPr>
                <w:color w:val="000000"/>
                <w:sz w:val="20"/>
              </w:rPr>
              <w:t>868,0</w:t>
            </w:r>
          </w:p>
        </w:tc>
        <w:tc>
          <w:tcPr>
            <w:tcW w:w="876" w:type="dxa"/>
            <w:tcBorders>
              <w:top w:val="nil"/>
              <w:left w:val="nil"/>
              <w:bottom w:val="single" w:sz="4" w:space="0" w:color="auto"/>
              <w:right w:val="single" w:sz="4" w:space="0" w:color="auto"/>
            </w:tcBorders>
            <w:shd w:val="clear" w:color="auto" w:fill="auto"/>
            <w:noWrap/>
            <w:vAlign w:val="center"/>
          </w:tcPr>
          <w:p w14:paraId="21C57473" w14:textId="77777777" w:rsidR="00C41938" w:rsidRPr="001C109B" w:rsidRDefault="00C41938" w:rsidP="00D960CC">
            <w:pPr>
              <w:jc w:val="center"/>
              <w:rPr>
                <w:color w:val="000000"/>
                <w:sz w:val="20"/>
              </w:rPr>
            </w:pPr>
            <w:r>
              <w:rPr>
                <w:color w:val="000000"/>
                <w:sz w:val="20"/>
              </w:rPr>
              <w:t>866,5</w:t>
            </w:r>
          </w:p>
        </w:tc>
        <w:tc>
          <w:tcPr>
            <w:tcW w:w="876" w:type="dxa"/>
            <w:tcBorders>
              <w:top w:val="nil"/>
              <w:left w:val="nil"/>
              <w:bottom w:val="single" w:sz="4" w:space="0" w:color="auto"/>
              <w:right w:val="single" w:sz="4" w:space="0" w:color="auto"/>
            </w:tcBorders>
            <w:shd w:val="clear" w:color="auto" w:fill="auto"/>
            <w:vAlign w:val="center"/>
          </w:tcPr>
          <w:p w14:paraId="2F11326D" w14:textId="77777777" w:rsidR="00C41938" w:rsidRPr="00605CD1" w:rsidRDefault="00C41938" w:rsidP="00D960CC">
            <w:pPr>
              <w:jc w:val="center"/>
              <w:rPr>
                <w:color w:val="000000"/>
                <w:sz w:val="20"/>
              </w:rPr>
            </w:pPr>
            <w:r>
              <w:rPr>
                <w:color w:val="000000"/>
                <w:sz w:val="20"/>
              </w:rPr>
              <w:t>862,4</w:t>
            </w:r>
          </w:p>
        </w:tc>
      </w:tr>
      <w:tr w:rsidR="00C41938" w14:paraId="61725A2A" w14:textId="77777777" w:rsidTr="00D960CC">
        <w:trPr>
          <w:trHeight w:val="735"/>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A5EBA6D" w14:textId="77777777" w:rsidR="00C41938" w:rsidRDefault="00C41938" w:rsidP="00D960CC">
            <w:pPr>
              <w:jc w:val="center"/>
              <w:rPr>
                <w:color w:val="000000"/>
                <w:sz w:val="18"/>
                <w:szCs w:val="18"/>
              </w:rPr>
            </w:pPr>
            <w:r>
              <w:rPr>
                <w:color w:val="000000"/>
                <w:sz w:val="18"/>
                <w:szCs w:val="18"/>
              </w:rPr>
              <w:t>6</w:t>
            </w:r>
          </w:p>
        </w:tc>
        <w:tc>
          <w:tcPr>
            <w:tcW w:w="2075" w:type="dxa"/>
            <w:tcBorders>
              <w:top w:val="nil"/>
              <w:left w:val="nil"/>
              <w:bottom w:val="single" w:sz="4" w:space="0" w:color="auto"/>
              <w:right w:val="single" w:sz="4" w:space="0" w:color="auto"/>
            </w:tcBorders>
            <w:shd w:val="clear" w:color="auto" w:fill="auto"/>
            <w:vAlign w:val="center"/>
          </w:tcPr>
          <w:p w14:paraId="5F22B838" w14:textId="77777777" w:rsidR="00C41938" w:rsidRDefault="00C41938" w:rsidP="00D960CC">
            <w:pPr>
              <w:rPr>
                <w:color w:val="000000"/>
                <w:sz w:val="18"/>
                <w:szCs w:val="18"/>
              </w:rPr>
            </w:pPr>
            <w:r>
              <w:rPr>
                <w:color w:val="000000"/>
                <w:sz w:val="18"/>
                <w:szCs w:val="18"/>
              </w:rPr>
              <w:t>Рекомендуемый Тариф на электроснабжения   для населения МО</w:t>
            </w:r>
          </w:p>
        </w:tc>
        <w:tc>
          <w:tcPr>
            <w:tcW w:w="1188" w:type="dxa"/>
            <w:tcBorders>
              <w:top w:val="nil"/>
              <w:left w:val="nil"/>
              <w:bottom w:val="single" w:sz="4" w:space="0" w:color="auto"/>
              <w:right w:val="single" w:sz="4" w:space="0" w:color="auto"/>
            </w:tcBorders>
            <w:shd w:val="clear" w:color="auto" w:fill="auto"/>
            <w:vAlign w:val="center"/>
          </w:tcPr>
          <w:p w14:paraId="52022744" w14:textId="77777777" w:rsidR="00C41938" w:rsidRDefault="00C41938" w:rsidP="00D960CC">
            <w:pPr>
              <w:rPr>
                <w:color w:val="000000"/>
                <w:sz w:val="18"/>
                <w:szCs w:val="18"/>
              </w:rPr>
            </w:pPr>
            <w:proofErr w:type="spellStart"/>
            <w:r>
              <w:rPr>
                <w:color w:val="000000"/>
                <w:sz w:val="18"/>
                <w:szCs w:val="18"/>
              </w:rPr>
              <w:t>млн.кВт</w:t>
            </w:r>
            <w:proofErr w:type="spellEnd"/>
            <w:r>
              <w:rPr>
                <w:color w:val="000000"/>
                <w:sz w:val="18"/>
                <w:szCs w:val="18"/>
              </w:rPr>
              <w:t>*час</w:t>
            </w:r>
          </w:p>
        </w:tc>
        <w:tc>
          <w:tcPr>
            <w:tcW w:w="876" w:type="dxa"/>
            <w:tcBorders>
              <w:top w:val="nil"/>
              <w:left w:val="nil"/>
              <w:bottom w:val="single" w:sz="4" w:space="0" w:color="auto"/>
              <w:right w:val="single" w:sz="4" w:space="0" w:color="auto"/>
            </w:tcBorders>
            <w:shd w:val="clear" w:color="auto" w:fill="auto"/>
            <w:noWrap/>
            <w:vAlign w:val="center"/>
          </w:tcPr>
          <w:p w14:paraId="37A93D43" w14:textId="77777777" w:rsidR="00C41938" w:rsidRPr="001C109B" w:rsidRDefault="00C41938" w:rsidP="00D960CC">
            <w:pPr>
              <w:jc w:val="center"/>
              <w:rPr>
                <w:color w:val="000000"/>
                <w:sz w:val="20"/>
              </w:rPr>
            </w:pPr>
            <w:r w:rsidRPr="001C109B">
              <w:rPr>
                <w:color w:val="000000"/>
                <w:sz w:val="20"/>
              </w:rPr>
              <w:t>3,48</w:t>
            </w:r>
          </w:p>
        </w:tc>
        <w:tc>
          <w:tcPr>
            <w:tcW w:w="876" w:type="dxa"/>
            <w:tcBorders>
              <w:top w:val="nil"/>
              <w:left w:val="nil"/>
              <w:bottom w:val="single" w:sz="4" w:space="0" w:color="auto"/>
              <w:right w:val="single" w:sz="4" w:space="0" w:color="auto"/>
            </w:tcBorders>
            <w:shd w:val="clear" w:color="auto" w:fill="auto"/>
            <w:noWrap/>
            <w:vAlign w:val="center"/>
          </w:tcPr>
          <w:p w14:paraId="729FF9D8" w14:textId="77777777" w:rsidR="00C41938" w:rsidRPr="001C109B" w:rsidRDefault="00C41938" w:rsidP="00D960CC">
            <w:pPr>
              <w:jc w:val="center"/>
              <w:rPr>
                <w:color w:val="000000"/>
                <w:sz w:val="20"/>
              </w:rPr>
            </w:pPr>
            <w:r w:rsidRPr="001C109B">
              <w:rPr>
                <w:color w:val="000000"/>
                <w:sz w:val="20"/>
              </w:rPr>
              <w:t>3,48</w:t>
            </w:r>
          </w:p>
        </w:tc>
        <w:tc>
          <w:tcPr>
            <w:tcW w:w="876" w:type="dxa"/>
            <w:tcBorders>
              <w:top w:val="nil"/>
              <w:left w:val="nil"/>
              <w:bottom w:val="single" w:sz="4" w:space="0" w:color="auto"/>
              <w:right w:val="single" w:sz="4" w:space="0" w:color="auto"/>
            </w:tcBorders>
            <w:shd w:val="clear" w:color="auto" w:fill="auto"/>
            <w:noWrap/>
            <w:vAlign w:val="center"/>
          </w:tcPr>
          <w:p w14:paraId="7E40D0BF" w14:textId="77777777" w:rsidR="00C41938" w:rsidRPr="001C109B" w:rsidRDefault="00C41938" w:rsidP="00D960CC">
            <w:pPr>
              <w:jc w:val="center"/>
              <w:rPr>
                <w:color w:val="000000"/>
                <w:sz w:val="20"/>
              </w:rPr>
            </w:pPr>
            <w:r w:rsidRPr="001C109B">
              <w:rPr>
                <w:color w:val="000000"/>
                <w:sz w:val="20"/>
              </w:rPr>
              <w:t>3,62</w:t>
            </w:r>
          </w:p>
        </w:tc>
        <w:tc>
          <w:tcPr>
            <w:tcW w:w="876" w:type="dxa"/>
            <w:tcBorders>
              <w:top w:val="nil"/>
              <w:left w:val="nil"/>
              <w:bottom w:val="single" w:sz="4" w:space="0" w:color="auto"/>
              <w:right w:val="single" w:sz="4" w:space="0" w:color="auto"/>
            </w:tcBorders>
            <w:shd w:val="clear" w:color="auto" w:fill="auto"/>
            <w:noWrap/>
            <w:vAlign w:val="center"/>
          </w:tcPr>
          <w:p w14:paraId="17952434" w14:textId="77777777" w:rsidR="00C41938" w:rsidRPr="001C109B" w:rsidRDefault="00C41938" w:rsidP="00D960CC">
            <w:pPr>
              <w:jc w:val="center"/>
              <w:rPr>
                <w:color w:val="000000"/>
                <w:sz w:val="20"/>
              </w:rPr>
            </w:pPr>
            <w:r w:rsidRPr="001C109B">
              <w:rPr>
                <w:color w:val="000000"/>
                <w:sz w:val="20"/>
              </w:rPr>
              <w:t>3,76</w:t>
            </w:r>
          </w:p>
        </w:tc>
        <w:tc>
          <w:tcPr>
            <w:tcW w:w="876" w:type="dxa"/>
            <w:tcBorders>
              <w:top w:val="nil"/>
              <w:left w:val="nil"/>
              <w:bottom w:val="single" w:sz="4" w:space="0" w:color="auto"/>
              <w:right w:val="single" w:sz="4" w:space="0" w:color="auto"/>
            </w:tcBorders>
            <w:shd w:val="clear" w:color="auto" w:fill="auto"/>
            <w:noWrap/>
            <w:vAlign w:val="center"/>
          </w:tcPr>
          <w:p w14:paraId="4F9A9942" w14:textId="77777777" w:rsidR="00C41938" w:rsidRPr="001C109B" w:rsidRDefault="00C41938" w:rsidP="00D960CC">
            <w:pPr>
              <w:jc w:val="center"/>
              <w:rPr>
                <w:color w:val="000000"/>
                <w:sz w:val="20"/>
              </w:rPr>
            </w:pPr>
            <w:r w:rsidRPr="001C109B">
              <w:rPr>
                <w:color w:val="000000"/>
                <w:sz w:val="20"/>
              </w:rPr>
              <w:t>3,91</w:t>
            </w:r>
          </w:p>
        </w:tc>
        <w:tc>
          <w:tcPr>
            <w:tcW w:w="876" w:type="dxa"/>
            <w:tcBorders>
              <w:top w:val="nil"/>
              <w:left w:val="nil"/>
              <w:bottom w:val="single" w:sz="4" w:space="0" w:color="auto"/>
              <w:right w:val="single" w:sz="4" w:space="0" w:color="auto"/>
            </w:tcBorders>
            <w:shd w:val="clear" w:color="auto" w:fill="auto"/>
            <w:noWrap/>
            <w:vAlign w:val="center"/>
          </w:tcPr>
          <w:p w14:paraId="78F665EB" w14:textId="77777777" w:rsidR="00C41938" w:rsidRPr="001C109B" w:rsidRDefault="00C41938" w:rsidP="00D960CC">
            <w:pPr>
              <w:jc w:val="center"/>
              <w:rPr>
                <w:color w:val="000000"/>
                <w:sz w:val="20"/>
              </w:rPr>
            </w:pPr>
            <w:r w:rsidRPr="001C109B">
              <w:rPr>
                <w:color w:val="000000"/>
                <w:sz w:val="20"/>
              </w:rPr>
              <w:t>4,07</w:t>
            </w:r>
          </w:p>
        </w:tc>
        <w:tc>
          <w:tcPr>
            <w:tcW w:w="876" w:type="dxa"/>
            <w:tcBorders>
              <w:top w:val="nil"/>
              <w:left w:val="nil"/>
              <w:bottom w:val="single" w:sz="4" w:space="0" w:color="auto"/>
              <w:right w:val="single" w:sz="4" w:space="0" w:color="auto"/>
            </w:tcBorders>
            <w:shd w:val="clear" w:color="auto" w:fill="auto"/>
            <w:vAlign w:val="center"/>
          </w:tcPr>
          <w:p w14:paraId="1FB0EC9F" w14:textId="77777777" w:rsidR="00C41938" w:rsidRPr="001C109B" w:rsidRDefault="00C41938" w:rsidP="00D960CC">
            <w:pPr>
              <w:jc w:val="center"/>
              <w:rPr>
                <w:color w:val="000000"/>
                <w:sz w:val="20"/>
              </w:rPr>
            </w:pPr>
            <w:r w:rsidRPr="001C109B">
              <w:rPr>
                <w:color w:val="000000"/>
                <w:sz w:val="20"/>
              </w:rPr>
              <w:t>4,58</w:t>
            </w:r>
          </w:p>
        </w:tc>
      </w:tr>
    </w:tbl>
    <w:p w14:paraId="7AF9E541" w14:textId="77777777" w:rsidR="00C41938" w:rsidRDefault="00C41938" w:rsidP="00C41938">
      <w:pPr>
        <w:rPr>
          <w:b/>
        </w:rPr>
      </w:pPr>
    </w:p>
    <w:p w14:paraId="5FDCF34F" w14:textId="77777777" w:rsidR="00C41938" w:rsidRDefault="00C41938" w:rsidP="00C41938">
      <w:pPr>
        <w:rPr>
          <w:b/>
        </w:rPr>
      </w:pPr>
    </w:p>
    <w:p w14:paraId="3A6F11EA" w14:textId="335A4D39" w:rsidR="00C41938" w:rsidRPr="00845785" w:rsidRDefault="00C41938" w:rsidP="00C41938">
      <w:pPr>
        <w:pStyle w:val="2"/>
        <w:rPr>
          <w:b w:val="0"/>
          <w:szCs w:val="28"/>
        </w:rPr>
      </w:pPr>
      <w:bookmarkStart w:id="37" w:name="_Toc170246356"/>
      <w:r>
        <w:rPr>
          <w:szCs w:val="28"/>
        </w:rPr>
        <w:t>3</w:t>
      </w:r>
      <w:r w:rsidRPr="00845785">
        <w:rPr>
          <w:szCs w:val="28"/>
        </w:rPr>
        <w:t>.</w:t>
      </w:r>
      <w:r>
        <w:rPr>
          <w:szCs w:val="28"/>
        </w:rPr>
        <w:t>4</w:t>
      </w:r>
      <w:r w:rsidRPr="00845785">
        <w:rPr>
          <w:szCs w:val="28"/>
        </w:rPr>
        <w:t>. Прогноз спроса для системы газоснабжения</w:t>
      </w:r>
      <w:bookmarkEnd w:id="37"/>
    </w:p>
    <w:p w14:paraId="520F0D48" w14:textId="77777777" w:rsidR="00C41938" w:rsidRDefault="00C41938" w:rsidP="00C41938">
      <w:pPr>
        <w:jc w:val="both"/>
        <w:textAlignment w:val="baseline"/>
        <w:rPr>
          <w:szCs w:val="24"/>
        </w:rPr>
      </w:pPr>
    </w:p>
    <w:p w14:paraId="267D63BE" w14:textId="77777777" w:rsidR="00C41938" w:rsidRDefault="00C41938" w:rsidP="00C41938">
      <w:pPr>
        <w:jc w:val="both"/>
        <w:textAlignment w:val="baseline"/>
        <w:rPr>
          <w:szCs w:val="24"/>
        </w:rPr>
      </w:pPr>
      <w:r>
        <w:rPr>
          <w:szCs w:val="24"/>
        </w:rPr>
        <w:t xml:space="preserve">     Развитие схемы газоснабжения муниципального образования планируется осуществлять с целью подключения к существующему сетевому газу не подключённых до 2024 года  домов и подключение вновь построенного жилья с  2024 по 2033 год. </w:t>
      </w:r>
    </w:p>
    <w:p w14:paraId="336828AC" w14:textId="77777777" w:rsidR="00C41938" w:rsidRDefault="00C41938" w:rsidP="00C41938">
      <w:pPr>
        <w:jc w:val="both"/>
        <w:textAlignment w:val="baseline"/>
        <w:rPr>
          <w:szCs w:val="24"/>
        </w:rPr>
      </w:pPr>
      <w:r>
        <w:rPr>
          <w:szCs w:val="24"/>
        </w:rPr>
        <w:t xml:space="preserve">     Учитывая  достаточно  большой объём выполненных работ по газоснабжению за последние пять лет, региональной программой  газификации жилищно-коммунального комплекса, промышленных и иных организаций Курской области на 2021 -2030годы утверждена </w:t>
      </w:r>
      <w:hyperlink r:id="rId15" w:anchor="64U0IK" w:history="1">
        <w:r>
          <w:rPr>
            <w:color w:val="0000FF"/>
            <w:szCs w:val="24"/>
            <w:u w:val="single"/>
          </w:rPr>
          <w:t>постановлением</w:t>
        </w:r>
      </w:hyperlink>
      <w:r>
        <w:rPr>
          <w:color w:val="0000FF"/>
          <w:szCs w:val="24"/>
          <w:u w:val="single"/>
        </w:rPr>
        <w:t xml:space="preserve"> </w:t>
      </w:r>
      <w:hyperlink r:id="rId16" w:anchor="64U0IK" w:history="1">
        <w:r>
          <w:rPr>
            <w:color w:val="0000FF"/>
            <w:szCs w:val="24"/>
            <w:u w:val="single"/>
          </w:rPr>
          <w:t>Администрации Курской области</w:t>
        </w:r>
      </w:hyperlink>
      <w:r>
        <w:rPr>
          <w:color w:val="0000FF"/>
          <w:szCs w:val="24"/>
          <w:u w:val="single"/>
        </w:rPr>
        <w:t xml:space="preserve"> </w:t>
      </w:r>
      <w:hyperlink r:id="rId17" w:anchor="64U0IK" w:history="1">
        <w:r>
          <w:rPr>
            <w:color w:val="0000FF"/>
            <w:szCs w:val="24"/>
            <w:u w:val="single"/>
          </w:rPr>
          <w:t>от 29 ноября 2019 г. N 1185-па</w:t>
        </w:r>
      </w:hyperlink>
      <w:r>
        <w:rPr>
          <w:color w:val="0000FF"/>
          <w:szCs w:val="24"/>
          <w:u w:val="single"/>
        </w:rPr>
        <w:t xml:space="preserve"> </w:t>
      </w:r>
      <w:r>
        <w:rPr>
          <w:szCs w:val="24"/>
        </w:rPr>
        <w:t xml:space="preserve">     (в редакции постановления Правительства Курской области от 1 декабря 2023 г. N 1242-пп) не предусмотрено строительство новых  газовых сооружений, в том числе и газовых сетей. </w:t>
      </w:r>
    </w:p>
    <w:p w14:paraId="3DED0E40" w14:textId="77777777" w:rsidR="00C41938" w:rsidRDefault="00C41938" w:rsidP="00C41938">
      <w:pPr>
        <w:jc w:val="both"/>
        <w:textAlignment w:val="baseline"/>
        <w:rPr>
          <w:szCs w:val="24"/>
        </w:rPr>
      </w:pPr>
      <w:r>
        <w:rPr>
          <w:szCs w:val="24"/>
        </w:rPr>
        <w:t xml:space="preserve">       Вместе с тем актуализация  данной программы не исключает продолжения газификации и </w:t>
      </w:r>
      <w:proofErr w:type="spellStart"/>
      <w:r>
        <w:rPr>
          <w:szCs w:val="24"/>
        </w:rPr>
        <w:t>догазификации</w:t>
      </w:r>
      <w:proofErr w:type="spellEnd"/>
      <w:r>
        <w:rPr>
          <w:szCs w:val="24"/>
        </w:rPr>
        <w:t xml:space="preserve">  не только  Касторенского района,  но и  Егорьевского сельсовета.</w:t>
      </w:r>
    </w:p>
    <w:p w14:paraId="4A4876D4" w14:textId="77777777" w:rsidR="00C41938" w:rsidRDefault="00C41938" w:rsidP="00C41938">
      <w:pPr>
        <w:ind w:firstLine="720"/>
        <w:jc w:val="both"/>
        <w:rPr>
          <w:szCs w:val="24"/>
        </w:rPr>
      </w:pPr>
    </w:p>
    <w:p w14:paraId="59038B17" w14:textId="04B800AA" w:rsidR="00C41938" w:rsidRDefault="00C41938" w:rsidP="00C41938">
      <w:pPr>
        <w:jc w:val="both"/>
        <w:rPr>
          <w:szCs w:val="24"/>
        </w:rPr>
      </w:pPr>
      <w:r>
        <w:rPr>
          <w:szCs w:val="24"/>
        </w:rPr>
        <w:t>Для газоснабжения вводимого индивидуального жилья в населенных пунктах муниципального образования (</w:t>
      </w:r>
      <w:r w:rsidR="00A314A3">
        <w:rPr>
          <w:szCs w:val="24"/>
        </w:rPr>
        <w:t>5</w:t>
      </w:r>
      <w:r>
        <w:rPr>
          <w:szCs w:val="24"/>
        </w:rPr>
        <w:t xml:space="preserve"> домов общей площадью </w:t>
      </w:r>
      <w:r w:rsidR="00A314A3">
        <w:rPr>
          <w:szCs w:val="24"/>
        </w:rPr>
        <w:t>5</w:t>
      </w:r>
      <w:r>
        <w:rPr>
          <w:szCs w:val="24"/>
        </w:rPr>
        <w:t xml:space="preserve">00 кв. м) и </w:t>
      </w:r>
      <w:proofErr w:type="spellStart"/>
      <w:r>
        <w:rPr>
          <w:szCs w:val="24"/>
        </w:rPr>
        <w:t>догазификации</w:t>
      </w:r>
      <w:proofErr w:type="spellEnd"/>
      <w:r>
        <w:rPr>
          <w:szCs w:val="24"/>
        </w:rPr>
        <w:t xml:space="preserve"> действующего  жилого фонда построить 1,0 км газопровода.</w:t>
      </w:r>
    </w:p>
    <w:p w14:paraId="77FBD6A8" w14:textId="77777777" w:rsidR="00C41938" w:rsidRDefault="00C41938" w:rsidP="00C41938">
      <w:pPr>
        <w:rPr>
          <w:b/>
          <w:sz w:val="28"/>
          <w:szCs w:val="28"/>
        </w:rPr>
      </w:pPr>
    </w:p>
    <w:p w14:paraId="1366DB0D" w14:textId="0BBE5538" w:rsidR="00C41938" w:rsidRDefault="00C41938" w:rsidP="00C41938">
      <w:pPr>
        <w:pStyle w:val="affc"/>
        <w:spacing w:line="240" w:lineRule="auto"/>
        <w:ind w:left="0"/>
        <w:jc w:val="left"/>
        <w:rPr>
          <w:b w:val="0"/>
        </w:rPr>
      </w:pPr>
      <w:r>
        <w:t xml:space="preserve">Таблица 3.21.Перспективные показатели спроса для системы газоснабжения МО </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74"/>
        <w:gridCol w:w="992"/>
        <w:gridCol w:w="855"/>
        <w:gridCol w:w="890"/>
        <w:gridCol w:w="957"/>
        <w:gridCol w:w="993"/>
        <w:gridCol w:w="841"/>
        <w:gridCol w:w="850"/>
        <w:gridCol w:w="845"/>
      </w:tblGrid>
      <w:tr w:rsidR="00C41938" w14:paraId="5411030F" w14:textId="77777777" w:rsidTr="00D960CC">
        <w:trPr>
          <w:trHeight w:val="300"/>
          <w:jc w:val="center"/>
        </w:trPr>
        <w:tc>
          <w:tcPr>
            <w:tcW w:w="567" w:type="dxa"/>
            <w:vMerge w:val="restart"/>
            <w:shd w:val="clear" w:color="auto" w:fill="auto"/>
            <w:vAlign w:val="center"/>
          </w:tcPr>
          <w:p w14:paraId="6BEE4A7A" w14:textId="77777777" w:rsidR="00C41938" w:rsidRDefault="00C41938" w:rsidP="00D960CC">
            <w:pPr>
              <w:rPr>
                <w:color w:val="000000"/>
                <w:sz w:val="18"/>
                <w:szCs w:val="18"/>
              </w:rPr>
            </w:pPr>
            <w:r>
              <w:rPr>
                <w:color w:val="000000"/>
                <w:sz w:val="18"/>
                <w:szCs w:val="18"/>
              </w:rPr>
              <w:t>№</w:t>
            </w:r>
          </w:p>
        </w:tc>
        <w:tc>
          <w:tcPr>
            <w:tcW w:w="2274" w:type="dxa"/>
            <w:vMerge w:val="restart"/>
            <w:shd w:val="clear" w:color="auto" w:fill="auto"/>
            <w:vAlign w:val="center"/>
          </w:tcPr>
          <w:p w14:paraId="2FAC1279" w14:textId="77777777" w:rsidR="00C41938" w:rsidRDefault="00C41938" w:rsidP="00D960CC">
            <w:pPr>
              <w:rPr>
                <w:color w:val="000000"/>
                <w:sz w:val="18"/>
                <w:szCs w:val="18"/>
              </w:rPr>
            </w:pPr>
            <w:r>
              <w:rPr>
                <w:color w:val="000000"/>
                <w:sz w:val="18"/>
                <w:szCs w:val="18"/>
              </w:rPr>
              <w:t>Наименование</w:t>
            </w:r>
          </w:p>
        </w:tc>
        <w:tc>
          <w:tcPr>
            <w:tcW w:w="992" w:type="dxa"/>
            <w:vMerge w:val="restart"/>
            <w:shd w:val="clear" w:color="auto" w:fill="auto"/>
            <w:vAlign w:val="center"/>
          </w:tcPr>
          <w:p w14:paraId="774D7203" w14:textId="77777777" w:rsidR="00C41938" w:rsidRDefault="00C41938" w:rsidP="00D960CC">
            <w:pPr>
              <w:rPr>
                <w:color w:val="000000"/>
                <w:sz w:val="18"/>
                <w:szCs w:val="18"/>
              </w:rPr>
            </w:pPr>
            <w:proofErr w:type="spellStart"/>
            <w:r>
              <w:rPr>
                <w:color w:val="000000"/>
                <w:sz w:val="18"/>
                <w:szCs w:val="18"/>
              </w:rPr>
              <w:t>Ед.изм</w:t>
            </w:r>
            <w:proofErr w:type="spellEnd"/>
          </w:p>
        </w:tc>
        <w:tc>
          <w:tcPr>
            <w:tcW w:w="6231" w:type="dxa"/>
            <w:gridSpan w:val="7"/>
            <w:shd w:val="clear" w:color="auto" w:fill="auto"/>
            <w:vAlign w:val="center"/>
          </w:tcPr>
          <w:p w14:paraId="711BD6EC" w14:textId="77777777" w:rsidR="00C41938" w:rsidRDefault="00C41938" w:rsidP="00D960CC">
            <w:pPr>
              <w:rPr>
                <w:color w:val="000000"/>
                <w:sz w:val="18"/>
                <w:szCs w:val="18"/>
              </w:rPr>
            </w:pPr>
            <w:r>
              <w:rPr>
                <w:color w:val="000000"/>
                <w:sz w:val="18"/>
                <w:szCs w:val="18"/>
              </w:rPr>
              <w:t xml:space="preserve">Реализация мероприятий по годам, </w:t>
            </w:r>
            <w:proofErr w:type="spellStart"/>
            <w:r>
              <w:rPr>
                <w:color w:val="000000"/>
                <w:sz w:val="18"/>
                <w:szCs w:val="18"/>
              </w:rPr>
              <w:t>тыс.руб</w:t>
            </w:r>
            <w:proofErr w:type="spellEnd"/>
          </w:p>
        </w:tc>
      </w:tr>
      <w:tr w:rsidR="00C41938" w14:paraId="69123DA2" w14:textId="77777777" w:rsidTr="00D960CC">
        <w:trPr>
          <w:trHeight w:val="480"/>
          <w:jc w:val="center"/>
        </w:trPr>
        <w:tc>
          <w:tcPr>
            <w:tcW w:w="567" w:type="dxa"/>
            <w:vMerge/>
            <w:vAlign w:val="center"/>
          </w:tcPr>
          <w:p w14:paraId="2BAF42DF" w14:textId="77777777" w:rsidR="00C41938" w:rsidRDefault="00C41938" w:rsidP="00D960CC">
            <w:pPr>
              <w:rPr>
                <w:color w:val="000000"/>
                <w:sz w:val="18"/>
                <w:szCs w:val="18"/>
              </w:rPr>
            </w:pPr>
          </w:p>
        </w:tc>
        <w:tc>
          <w:tcPr>
            <w:tcW w:w="2274" w:type="dxa"/>
            <w:vMerge/>
            <w:vAlign w:val="center"/>
          </w:tcPr>
          <w:p w14:paraId="7DA5387A" w14:textId="77777777" w:rsidR="00C41938" w:rsidRDefault="00C41938" w:rsidP="00D960CC">
            <w:pPr>
              <w:rPr>
                <w:color w:val="000000"/>
                <w:sz w:val="18"/>
                <w:szCs w:val="18"/>
              </w:rPr>
            </w:pPr>
          </w:p>
        </w:tc>
        <w:tc>
          <w:tcPr>
            <w:tcW w:w="992" w:type="dxa"/>
            <w:vMerge/>
            <w:vAlign w:val="center"/>
          </w:tcPr>
          <w:p w14:paraId="4674ADDC" w14:textId="77777777" w:rsidR="00C41938" w:rsidRDefault="00C41938" w:rsidP="00D960CC">
            <w:pPr>
              <w:rPr>
                <w:color w:val="000000"/>
                <w:sz w:val="18"/>
                <w:szCs w:val="18"/>
              </w:rPr>
            </w:pPr>
          </w:p>
        </w:tc>
        <w:tc>
          <w:tcPr>
            <w:tcW w:w="855" w:type="dxa"/>
            <w:shd w:val="clear" w:color="auto" w:fill="auto"/>
            <w:noWrap/>
            <w:vAlign w:val="center"/>
          </w:tcPr>
          <w:p w14:paraId="053EAF69" w14:textId="77777777" w:rsidR="00C41938" w:rsidRDefault="00C41938" w:rsidP="00D960CC">
            <w:pPr>
              <w:jc w:val="center"/>
              <w:rPr>
                <w:color w:val="000000"/>
                <w:sz w:val="18"/>
                <w:szCs w:val="18"/>
              </w:rPr>
            </w:pPr>
            <w:r>
              <w:rPr>
                <w:color w:val="000000"/>
                <w:sz w:val="18"/>
                <w:szCs w:val="18"/>
              </w:rPr>
              <w:t>2023</w:t>
            </w:r>
          </w:p>
        </w:tc>
        <w:tc>
          <w:tcPr>
            <w:tcW w:w="890" w:type="dxa"/>
            <w:shd w:val="clear" w:color="auto" w:fill="auto"/>
            <w:noWrap/>
            <w:vAlign w:val="center"/>
          </w:tcPr>
          <w:p w14:paraId="50DC047E" w14:textId="77777777" w:rsidR="00C41938" w:rsidRDefault="00C41938" w:rsidP="00D960CC">
            <w:pPr>
              <w:jc w:val="center"/>
              <w:rPr>
                <w:color w:val="000000"/>
                <w:sz w:val="18"/>
                <w:szCs w:val="18"/>
              </w:rPr>
            </w:pPr>
            <w:r>
              <w:rPr>
                <w:color w:val="000000"/>
                <w:sz w:val="18"/>
                <w:szCs w:val="18"/>
              </w:rPr>
              <w:t>2024</w:t>
            </w:r>
          </w:p>
        </w:tc>
        <w:tc>
          <w:tcPr>
            <w:tcW w:w="957" w:type="dxa"/>
            <w:shd w:val="clear" w:color="auto" w:fill="auto"/>
            <w:noWrap/>
            <w:vAlign w:val="center"/>
          </w:tcPr>
          <w:p w14:paraId="23A53C34" w14:textId="77777777" w:rsidR="00C41938" w:rsidRDefault="00C41938" w:rsidP="00D960CC">
            <w:pPr>
              <w:jc w:val="center"/>
              <w:rPr>
                <w:color w:val="000000"/>
                <w:sz w:val="18"/>
                <w:szCs w:val="18"/>
              </w:rPr>
            </w:pPr>
            <w:r>
              <w:rPr>
                <w:color w:val="000000"/>
                <w:sz w:val="18"/>
                <w:szCs w:val="18"/>
              </w:rPr>
              <w:t>2025</w:t>
            </w:r>
          </w:p>
        </w:tc>
        <w:tc>
          <w:tcPr>
            <w:tcW w:w="993" w:type="dxa"/>
            <w:shd w:val="clear" w:color="auto" w:fill="auto"/>
            <w:noWrap/>
            <w:vAlign w:val="center"/>
          </w:tcPr>
          <w:p w14:paraId="150355FC" w14:textId="77777777" w:rsidR="00C41938" w:rsidRDefault="00C41938" w:rsidP="00D960CC">
            <w:pPr>
              <w:jc w:val="center"/>
              <w:rPr>
                <w:color w:val="000000"/>
                <w:sz w:val="18"/>
                <w:szCs w:val="18"/>
              </w:rPr>
            </w:pPr>
            <w:r>
              <w:rPr>
                <w:color w:val="000000"/>
                <w:sz w:val="18"/>
                <w:szCs w:val="18"/>
              </w:rPr>
              <w:t>2026</w:t>
            </w:r>
          </w:p>
        </w:tc>
        <w:tc>
          <w:tcPr>
            <w:tcW w:w="841" w:type="dxa"/>
            <w:shd w:val="clear" w:color="auto" w:fill="auto"/>
            <w:noWrap/>
            <w:vAlign w:val="center"/>
          </w:tcPr>
          <w:p w14:paraId="3C0655C6" w14:textId="77777777" w:rsidR="00C41938" w:rsidRDefault="00C41938" w:rsidP="00D960CC">
            <w:pPr>
              <w:jc w:val="center"/>
              <w:rPr>
                <w:color w:val="000000"/>
                <w:sz w:val="18"/>
                <w:szCs w:val="18"/>
              </w:rPr>
            </w:pPr>
            <w:r>
              <w:rPr>
                <w:color w:val="000000"/>
                <w:sz w:val="18"/>
                <w:szCs w:val="18"/>
              </w:rPr>
              <w:t>2027</w:t>
            </w:r>
          </w:p>
        </w:tc>
        <w:tc>
          <w:tcPr>
            <w:tcW w:w="850" w:type="dxa"/>
            <w:shd w:val="clear" w:color="auto" w:fill="auto"/>
            <w:noWrap/>
            <w:vAlign w:val="center"/>
          </w:tcPr>
          <w:p w14:paraId="5A1573BB" w14:textId="77777777" w:rsidR="00C41938" w:rsidRDefault="00C41938" w:rsidP="00D960CC">
            <w:pPr>
              <w:jc w:val="center"/>
              <w:rPr>
                <w:color w:val="000000"/>
                <w:sz w:val="18"/>
                <w:szCs w:val="18"/>
              </w:rPr>
            </w:pPr>
            <w:r>
              <w:rPr>
                <w:color w:val="000000"/>
                <w:sz w:val="18"/>
                <w:szCs w:val="18"/>
              </w:rPr>
              <w:t>2028</w:t>
            </w:r>
          </w:p>
        </w:tc>
        <w:tc>
          <w:tcPr>
            <w:tcW w:w="845" w:type="dxa"/>
            <w:shd w:val="clear" w:color="auto" w:fill="auto"/>
            <w:vAlign w:val="center"/>
          </w:tcPr>
          <w:p w14:paraId="0405AEDE" w14:textId="77777777" w:rsidR="00C41938" w:rsidRDefault="00C41938" w:rsidP="00D960CC">
            <w:pPr>
              <w:jc w:val="center"/>
              <w:rPr>
                <w:color w:val="000000"/>
                <w:sz w:val="18"/>
                <w:szCs w:val="18"/>
              </w:rPr>
            </w:pPr>
            <w:r>
              <w:rPr>
                <w:color w:val="000000"/>
                <w:sz w:val="18"/>
                <w:szCs w:val="18"/>
              </w:rPr>
              <w:t>2029-2033</w:t>
            </w:r>
          </w:p>
        </w:tc>
      </w:tr>
      <w:tr w:rsidR="00C41938" w14:paraId="46A5FC33" w14:textId="77777777" w:rsidTr="00D960CC">
        <w:trPr>
          <w:trHeight w:val="300"/>
          <w:jc w:val="center"/>
        </w:trPr>
        <w:tc>
          <w:tcPr>
            <w:tcW w:w="567" w:type="dxa"/>
            <w:shd w:val="clear" w:color="auto" w:fill="auto"/>
            <w:noWrap/>
            <w:vAlign w:val="bottom"/>
          </w:tcPr>
          <w:p w14:paraId="7BD35886" w14:textId="77777777" w:rsidR="00C41938" w:rsidRDefault="00C41938" w:rsidP="00D960CC">
            <w:pPr>
              <w:jc w:val="center"/>
              <w:rPr>
                <w:color w:val="000000"/>
                <w:sz w:val="18"/>
                <w:szCs w:val="18"/>
              </w:rPr>
            </w:pPr>
          </w:p>
        </w:tc>
        <w:tc>
          <w:tcPr>
            <w:tcW w:w="9497" w:type="dxa"/>
            <w:gridSpan w:val="9"/>
            <w:shd w:val="clear" w:color="000000" w:fill="FFFF00"/>
            <w:noWrap/>
            <w:vAlign w:val="center"/>
          </w:tcPr>
          <w:p w14:paraId="75F8035D" w14:textId="77777777" w:rsidR="00C41938" w:rsidRDefault="00C41938" w:rsidP="00D960CC">
            <w:pPr>
              <w:jc w:val="center"/>
              <w:rPr>
                <w:color w:val="000000"/>
                <w:sz w:val="18"/>
                <w:szCs w:val="18"/>
              </w:rPr>
            </w:pPr>
            <w:r>
              <w:rPr>
                <w:color w:val="000000"/>
                <w:sz w:val="18"/>
                <w:szCs w:val="18"/>
              </w:rPr>
              <w:t>Газоснабжение</w:t>
            </w:r>
          </w:p>
        </w:tc>
      </w:tr>
      <w:tr w:rsidR="00C41938" w14:paraId="7C38BB8B" w14:textId="77777777" w:rsidTr="00D960CC">
        <w:trPr>
          <w:trHeight w:val="673"/>
          <w:jc w:val="center"/>
        </w:trPr>
        <w:tc>
          <w:tcPr>
            <w:tcW w:w="567" w:type="dxa"/>
            <w:shd w:val="clear" w:color="auto" w:fill="auto"/>
            <w:noWrap/>
            <w:vAlign w:val="center"/>
          </w:tcPr>
          <w:p w14:paraId="68C8FC47" w14:textId="77777777" w:rsidR="00C41938" w:rsidRDefault="00C41938" w:rsidP="00D960CC">
            <w:pPr>
              <w:jc w:val="center"/>
              <w:rPr>
                <w:rFonts w:ascii="Calibri" w:hAnsi="Calibri" w:cs="Calibri"/>
                <w:color w:val="000000"/>
                <w:sz w:val="18"/>
                <w:szCs w:val="18"/>
              </w:rPr>
            </w:pPr>
            <w:r>
              <w:rPr>
                <w:rFonts w:ascii="Calibri" w:hAnsi="Calibri" w:cs="Calibri"/>
                <w:color w:val="000000"/>
                <w:sz w:val="22"/>
                <w:szCs w:val="22"/>
              </w:rPr>
              <w:t>1</w:t>
            </w:r>
          </w:p>
        </w:tc>
        <w:tc>
          <w:tcPr>
            <w:tcW w:w="2274" w:type="dxa"/>
            <w:shd w:val="clear" w:color="auto" w:fill="auto"/>
            <w:vAlign w:val="center"/>
          </w:tcPr>
          <w:p w14:paraId="01832223" w14:textId="77777777" w:rsidR="00C41938" w:rsidRDefault="00C41938" w:rsidP="00D960CC">
            <w:pPr>
              <w:rPr>
                <w:color w:val="000000"/>
                <w:sz w:val="18"/>
                <w:szCs w:val="18"/>
              </w:rPr>
            </w:pPr>
            <w:r>
              <w:rPr>
                <w:color w:val="000000"/>
                <w:sz w:val="20"/>
              </w:rPr>
              <w:t>Численность населения, пользующая  услугами  централизованного газоснабжения</w:t>
            </w:r>
          </w:p>
        </w:tc>
        <w:tc>
          <w:tcPr>
            <w:tcW w:w="992" w:type="dxa"/>
            <w:shd w:val="clear" w:color="auto" w:fill="auto"/>
            <w:noWrap/>
            <w:vAlign w:val="center"/>
          </w:tcPr>
          <w:p w14:paraId="1EC1533C" w14:textId="77777777" w:rsidR="00C41938" w:rsidRDefault="00C41938" w:rsidP="00D960CC">
            <w:pPr>
              <w:jc w:val="center"/>
              <w:rPr>
                <w:color w:val="000000"/>
                <w:sz w:val="18"/>
                <w:szCs w:val="18"/>
              </w:rPr>
            </w:pPr>
            <w:r>
              <w:rPr>
                <w:color w:val="000000"/>
                <w:sz w:val="20"/>
              </w:rPr>
              <w:t>чел</w:t>
            </w:r>
          </w:p>
        </w:tc>
        <w:tc>
          <w:tcPr>
            <w:tcW w:w="855" w:type="dxa"/>
            <w:shd w:val="clear" w:color="auto" w:fill="auto"/>
            <w:vAlign w:val="center"/>
          </w:tcPr>
          <w:p w14:paraId="79A2F950" w14:textId="77777777" w:rsidR="00C41938" w:rsidRPr="00092429" w:rsidRDefault="00C41938" w:rsidP="00D960CC">
            <w:pPr>
              <w:jc w:val="center"/>
              <w:rPr>
                <w:color w:val="000000"/>
                <w:sz w:val="20"/>
              </w:rPr>
            </w:pPr>
            <w:r w:rsidRPr="00092429">
              <w:rPr>
                <w:rFonts w:ascii="Calibri" w:hAnsi="Calibri" w:cs="Calibri"/>
                <w:color w:val="000000"/>
                <w:sz w:val="20"/>
              </w:rPr>
              <w:t>435</w:t>
            </w:r>
          </w:p>
        </w:tc>
        <w:tc>
          <w:tcPr>
            <w:tcW w:w="890" w:type="dxa"/>
            <w:shd w:val="clear" w:color="auto" w:fill="auto"/>
            <w:vAlign w:val="center"/>
          </w:tcPr>
          <w:p w14:paraId="7C437991" w14:textId="77777777" w:rsidR="00C41938" w:rsidRPr="00092429" w:rsidRDefault="00C41938" w:rsidP="00D960CC">
            <w:pPr>
              <w:jc w:val="center"/>
              <w:rPr>
                <w:color w:val="000000"/>
                <w:sz w:val="20"/>
              </w:rPr>
            </w:pPr>
            <w:r w:rsidRPr="00092429">
              <w:rPr>
                <w:rFonts w:ascii="Calibri" w:hAnsi="Calibri" w:cs="Calibri"/>
                <w:color w:val="000000"/>
                <w:sz w:val="20"/>
              </w:rPr>
              <w:t>432</w:t>
            </w:r>
          </w:p>
        </w:tc>
        <w:tc>
          <w:tcPr>
            <w:tcW w:w="957" w:type="dxa"/>
            <w:shd w:val="clear" w:color="auto" w:fill="auto"/>
            <w:vAlign w:val="center"/>
          </w:tcPr>
          <w:p w14:paraId="439BAFE1" w14:textId="77777777" w:rsidR="00C41938" w:rsidRPr="00092429" w:rsidRDefault="00C41938" w:rsidP="00D960CC">
            <w:pPr>
              <w:jc w:val="center"/>
              <w:rPr>
                <w:color w:val="000000"/>
                <w:sz w:val="20"/>
              </w:rPr>
            </w:pPr>
            <w:r w:rsidRPr="00092429">
              <w:rPr>
                <w:rFonts w:ascii="Calibri" w:hAnsi="Calibri" w:cs="Calibri"/>
                <w:color w:val="000000"/>
                <w:sz w:val="20"/>
              </w:rPr>
              <w:t>429</w:t>
            </w:r>
          </w:p>
        </w:tc>
        <w:tc>
          <w:tcPr>
            <w:tcW w:w="993" w:type="dxa"/>
            <w:shd w:val="clear" w:color="auto" w:fill="auto"/>
            <w:vAlign w:val="center"/>
          </w:tcPr>
          <w:p w14:paraId="46B71C7C" w14:textId="77777777" w:rsidR="00C41938" w:rsidRPr="00092429" w:rsidRDefault="00C41938" w:rsidP="00D960CC">
            <w:pPr>
              <w:jc w:val="center"/>
              <w:rPr>
                <w:color w:val="000000"/>
                <w:sz w:val="20"/>
              </w:rPr>
            </w:pPr>
            <w:r w:rsidRPr="00092429">
              <w:rPr>
                <w:rFonts w:ascii="Calibri" w:hAnsi="Calibri" w:cs="Calibri"/>
                <w:color w:val="000000"/>
                <w:sz w:val="20"/>
              </w:rPr>
              <w:t>426</w:t>
            </w:r>
          </w:p>
        </w:tc>
        <w:tc>
          <w:tcPr>
            <w:tcW w:w="841" w:type="dxa"/>
            <w:shd w:val="clear" w:color="auto" w:fill="auto"/>
            <w:vAlign w:val="center"/>
          </w:tcPr>
          <w:p w14:paraId="79CCA167" w14:textId="77777777" w:rsidR="00C41938" w:rsidRPr="00092429" w:rsidRDefault="00C41938" w:rsidP="00D960CC">
            <w:pPr>
              <w:jc w:val="center"/>
              <w:rPr>
                <w:color w:val="000000"/>
                <w:sz w:val="20"/>
              </w:rPr>
            </w:pPr>
            <w:r w:rsidRPr="00092429">
              <w:rPr>
                <w:rFonts w:ascii="Calibri" w:hAnsi="Calibri" w:cs="Calibri"/>
                <w:color w:val="000000"/>
                <w:sz w:val="20"/>
              </w:rPr>
              <w:t>423</w:t>
            </w:r>
          </w:p>
        </w:tc>
        <w:tc>
          <w:tcPr>
            <w:tcW w:w="850" w:type="dxa"/>
            <w:shd w:val="clear" w:color="auto" w:fill="auto"/>
            <w:vAlign w:val="center"/>
          </w:tcPr>
          <w:p w14:paraId="3A58DCE3" w14:textId="77777777" w:rsidR="00C41938" w:rsidRPr="00092429" w:rsidRDefault="00C41938" w:rsidP="00D960CC">
            <w:pPr>
              <w:jc w:val="center"/>
              <w:rPr>
                <w:color w:val="000000"/>
                <w:sz w:val="20"/>
              </w:rPr>
            </w:pPr>
            <w:r w:rsidRPr="00092429">
              <w:rPr>
                <w:rFonts w:ascii="Calibri" w:hAnsi="Calibri" w:cs="Calibri"/>
                <w:color w:val="000000"/>
                <w:sz w:val="20"/>
              </w:rPr>
              <w:t>420</w:t>
            </w:r>
          </w:p>
        </w:tc>
        <w:tc>
          <w:tcPr>
            <w:tcW w:w="845" w:type="dxa"/>
            <w:shd w:val="clear" w:color="auto" w:fill="auto"/>
            <w:vAlign w:val="center"/>
          </w:tcPr>
          <w:p w14:paraId="7E1EBCAA" w14:textId="77777777" w:rsidR="00C41938" w:rsidRPr="00092429" w:rsidRDefault="00C41938" w:rsidP="00D960CC">
            <w:pPr>
              <w:jc w:val="center"/>
              <w:rPr>
                <w:color w:val="000000"/>
                <w:sz w:val="20"/>
              </w:rPr>
            </w:pPr>
            <w:r w:rsidRPr="00092429">
              <w:rPr>
                <w:rFonts w:ascii="Calibri" w:hAnsi="Calibri" w:cs="Calibri"/>
                <w:color w:val="000000"/>
                <w:sz w:val="20"/>
              </w:rPr>
              <w:t>411</w:t>
            </w:r>
          </w:p>
        </w:tc>
      </w:tr>
      <w:tr w:rsidR="00C41938" w14:paraId="4B17A1E6" w14:textId="77777777" w:rsidTr="00D960CC">
        <w:trPr>
          <w:trHeight w:val="827"/>
          <w:jc w:val="center"/>
        </w:trPr>
        <w:tc>
          <w:tcPr>
            <w:tcW w:w="567" w:type="dxa"/>
            <w:shd w:val="clear" w:color="auto" w:fill="auto"/>
            <w:noWrap/>
            <w:vAlign w:val="center"/>
          </w:tcPr>
          <w:p w14:paraId="277FB204" w14:textId="77777777" w:rsidR="00C41938" w:rsidRDefault="00C41938" w:rsidP="00D960CC">
            <w:pPr>
              <w:jc w:val="center"/>
              <w:rPr>
                <w:rFonts w:ascii="Calibri" w:hAnsi="Calibri" w:cs="Calibri"/>
                <w:color w:val="000000"/>
                <w:sz w:val="18"/>
                <w:szCs w:val="18"/>
              </w:rPr>
            </w:pPr>
            <w:r>
              <w:rPr>
                <w:rFonts w:ascii="Calibri" w:hAnsi="Calibri" w:cs="Calibri"/>
                <w:color w:val="000000"/>
                <w:sz w:val="22"/>
                <w:szCs w:val="22"/>
              </w:rPr>
              <w:t>2</w:t>
            </w:r>
          </w:p>
        </w:tc>
        <w:tc>
          <w:tcPr>
            <w:tcW w:w="2274" w:type="dxa"/>
            <w:shd w:val="clear" w:color="auto" w:fill="auto"/>
            <w:vAlign w:val="center"/>
          </w:tcPr>
          <w:p w14:paraId="68DD1A4B" w14:textId="77777777" w:rsidR="00C41938" w:rsidRDefault="00C41938" w:rsidP="00D960CC">
            <w:pPr>
              <w:rPr>
                <w:color w:val="000000"/>
                <w:sz w:val="18"/>
                <w:szCs w:val="18"/>
              </w:rPr>
            </w:pPr>
            <w:r>
              <w:rPr>
                <w:color w:val="000000"/>
                <w:sz w:val="20"/>
              </w:rPr>
              <w:t>Численность населения, пользующая  услугами  с использованием сжиженного газа</w:t>
            </w:r>
          </w:p>
        </w:tc>
        <w:tc>
          <w:tcPr>
            <w:tcW w:w="992" w:type="dxa"/>
            <w:shd w:val="clear" w:color="auto" w:fill="auto"/>
            <w:noWrap/>
            <w:vAlign w:val="center"/>
          </w:tcPr>
          <w:p w14:paraId="05469D18" w14:textId="77777777" w:rsidR="00C41938" w:rsidRDefault="00C41938" w:rsidP="00D960CC">
            <w:pPr>
              <w:jc w:val="center"/>
              <w:rPr>
                <w:color w:val="000000"/>
                <w:sz w:val="18"/>
                <w:szCs w:val="18"/>
              </w:rPr>
            </w:pPr>
            <w:r>
              <w:rPr>
                <w:color w:val="000000"/>
                <w:sz w:val="20"/>
              </w:rPr>
              <w:t>чел</w:t>
            </w:r>
          </w:p>
        </w:tc>
        <w:tc>
          <w:tcPr>
            <w:tcW w:w="855" w:type="dxa"/>
            <w:shd w:val="clear" w:color="auto" w:fill="auto"/>
            <w:vAlign w:val="center"/>
          </w:tcPr>
          <w:p w14:paraId="01056023" w14:textId="77777777" w:rsidR="00C41938" w:rsidRPr="00092429" w:rsidRDefault="00C41938" w:rsidP="00D960CC">
            <w:pPr>
              <w:jc w:val="center"/>
              <w:rPr>
                <w:color w:val="000000"/>
                <w:sz w:val="20"/>
              </w:rPr>
            </w:pPr>
            <w:r w:rsidRPr="00092429">
              <w:rPr>
                <w:rFonts w:ascii="Calibri" w:hAnsi="Calibri" w:cs="Calibri"/>
                <w:color w:val="000000"/>
                <w:sz w:val="20"/>
              </w:rPr>
              <w:t>49</w:t>
            </w:r>
          </w:p>
        </w:tc>
        <w:tc>
          <w:tcPr>
            <w:tcW w:w="890" w:type="dxa"/>
            <w:shd w:val="clear" w:color="auto" w:fill="auto"/>
            <w:vAlign w:val="center"/>
          </w:tcPr>
          <w:p w14:paraId="4645DDF4" w14:textId="77777777" w:rsidR="00C41938" w:rsidRPr="00092429" w:rsidRDefault="00C41938" w:rsidP="00D960CC">
            <w:pPr>
              <w:jc w:val="center"/>
              <w:rPr>
                <w:color w:val="000000"/>
                <w:sz w:val="20"/>
              </w:rPr>
            </w:pPr>
            <w:r w:rsidRPr="00092429">
              <w:rPr>
                <w:rFonts w:ascii="Calibri" w:hAnsi="Calibri" w:cs="Calibri"/>
                <w:color w:val="000000"/>
                <w:sz w:val="20"/>
              </w:rPr>
              <w:t>48</w:t>
            </w:r>
          </w:p>
        </w:tc>
        <w:tc>
          <w:tcPr>
            <w:tcW w:w="957" w:type="dxa"/>
            <w:shd w:val="clear" w:color="auto" w:fill="auto"/>
            <w:vAlign w:val="center"/>
          </w:tcPr>
          <w:p w14:paraId="0160BF2C" w14:textId="77777777" w:rsidR="00C41938" w:rsidRPr="00092429" w:rsidRDefault="00C41938" w:rsidP="00D960CC">
            <w:pPr>
              <w:jc w:val="center"/>
              <w:rPr>
                <w:color w:val="000000"/>
                <w:sz w:val="20"/>
              </w:rPr>
            </w:pPr>
            <w:r w:rsidRPr="00092429">
              <w:rPr>
                <w:rFonts w:ascii="Calibri" w:hAnsi="Calibri" w:cs="Calibri"/>
                <w:color w:val="000000"/>
                <w:sz w:val="20"/>
              </w:rPr>
              <w:t>47</w:t>
            </w:r>
          </w:p>
        </w:tc>
        <w:tc>
          <w:tcPr>
            <w:tcW w:w="993" w:type="dxa"/>
            <w:shd w:val="clear" w:color="auto" w:fill="auto"/>
            <w:vAlign w:val="center"/>
          </w:tcPr>
          <w:p w14:paraId="7792BEA4" w14:textId="77777777" w:rsidR="00C41938" w:rsidRPr="00092429" w:rsidRDefault="00C41938" w:rsidP="00D960CC">
            <w:pPr>
              <w:jc w:val="center"/>
              <w:rPr>
                <w:color w:val="000000"/>
                <w:sz w:val="20"/>
              </w:rPr>
            </w:pPr>
            <w:r w:rsidRPr="00092429">
              <w:rPr>
                <w:rFonts w:ascii="Calibri" w:hAnsi="Calibri" w:cs="Calibri"/>
                <w:color w:val="000000"/>
                <w:sz w:val="20"/>
              </w:rPr>
              <w:t>46</w:t>
            </w:r>
          </w:p>
        </w:tc>
        <w:tc>
          <w:tcPr>
            <w:tcW w:w="841" w:type="dxa"/>
            <w:shd w:val="clear" w:color="auto" w:fill="auto"/>
            <w:vAlign w:val="center"/>
          </w:tcPr>
          <w:p w14:paraId="53A89A9B" w14:textId="77777777" w:rsidR="00C41938" w:rsidRPr="00092429" w:rsidRDefault="00C41938" w:rsidP="00D960CC">
            <w:pPr>
              <w:jc w:val="center"/>
              <w:rPr>
                <w:color w:val="000000"/>
                <w:sz w:val="20"/>
              </w:rPr>
            </w:pPr>
            <w:r w:rsidRPr="00092429">
              <w:rPr>
                <w:rFonts w:ascii="Calibri" w:hAnsi="Calibri" w:cs="Calibri"/>
                <w:color w:val="000000"/>
                <w:sz w:val="20"/>
              </w:rPr>
              <w:t>45</w:t>
            </w:r>
          </w:p>
        </w:tc>
        <w:tc>
          <w:tcPr>
            <w:tcW w:w="850" w:type="dxa"/>
            <w:shd w:val="clear" w:color="auto" w:fill="auto"/>
            <w:vAlign w:val="center"/>
          </w:tcPr>
          <w:p w14:paraId="06400973" w14:textId="77777777" w:rsidR="00C41938" w:rsidRPr="00092429" w:rsidRDefault="00C41938" w:rsidP="00D960CC">
            <w:pPr>
              <w:jc w:val="center"/>
              <w:rPr>
                <w:color w:val="000000"/>
                <w:sz w:val="20"/>
              </w:rPr>
            </w:pPr>
            <w:r w:rsidRPr="00092429">
              <w:rPr>
                <w:rFonts w:ascii="Calibri" w:hAnsi="Calibri" w:cs="Calibri"/>
                <w:color w:val="000000"/>
                <w:sz w:val="20"/>
              </w:rPr>
              <w:t>44</w:t>
            </w:r>
          </w:p>
        </w:tc>
        <w:tc>
          <w:tcPr>
            <w:tcW w:w="845" w:type="dxa"/>
            <w:shd w:val="clear" w:color="auto" w:fill="auto"/>
            <w:vAlign w:val="center"/>
          </w:tcPr>
          <w:p w14:paraId="61B72BC9" w14:textId="77777777" w:rsidR="00C41938" w:rsidRPr="00092429" w:rsidRDefault="00C41938" w:rsidP="00D960CC">
            <w:pPr>
              <w:jc w:val="center"/>
              <w:rPr>
                <w:color w:val="000000"/>
                <w:sz w:val="20"/>
              </w:rPr>
            </w:pPr>
            <w:r w:rsidRPr="00092429">
              <w:rPr>
                <w:rFonts w:ascii="Calibri" w:hAnsi="Calibri" w:cs="Calibri"/>
                <w:color w:val="000000"/>
                <w:sz w:val="20"/>
              </w:rPr>
              <w:t>41</w:t>
            </w:r>
          </w:p>
        </w:tc>
      </w:tr>
      <w:tr w:rsidR="00C41938" w14:paraId="3F186DB9" w14:textId="77777777" w:rsidTr="00D960CC">
        <w:trPr>
          <w:trHeight w:val="510"/>
          <w:jc w:val="center"/>
        </w:trPr>
        <w:tc>
          <w:tcPr>
            <w:tcW w:w="567" w:type="dxa"/>
            <w:shd w:val="clear" w:color="auto" w:fill="auto"/>
            <w:noWrap/>
            <w:vAlign w:val="center"/>
          </w:tcPr>
          <w:p w14:paraId="64AAD343" w14:textId="77777777" w:rsidR="00C41938" w:rsidRDefault="00C41938" w:rsidP="00D960CC">
            <w:pPr>
              <w:jc w:val="center"/>
              <w:rPr>
                <w:rFonts w:ascii="Calibri" w:hAnsi="Calibri" w:cs="Calibri"/>
                <w:color w:val="000000"/>
                <w:sz w:val="22"/>
                <w:szCs w:val="22"/>
              </w:rPr>
            </w:pPr>
            <w:r>
              <w:rPr>
                <w:rFonts w:ascii="Calibri" w:hAnsi="Calibri" w:cs="Calibri"/>
                <w:color w:val="000000"/>
                <w:sz w:val="22"/>
                <w:szCs w:val="22"/>
              </w:rPr>
              <w:t>3</w:t>
            </w:r>
          </w:p>
        </w:tc>
        <w:tc>
          <w:tcPr>
            <w:tcW w:w="2274" w:type="dxa"/>
            <w:shd w:val="clear" w:color="auto" w:fill="auto"/>
            <w:vAlign w:val="center"/>
          </w:tcPr>
          <w:p w14:paraId="0877A1F6" w14:textId="77777777" w:rsidR="00C41938" w:rsidRDefault="00C41938" w:rsidP="00D960CC">
            <w:pPr>
              <w:rPr>
                <w:color w:val="000000"/>
                <w:sz w:val="20"/>
              </w:rPr>
            </w:pPr>
            <w:r>
              <w:rPr>
                <w:color w:val="000000"/>
                <w:sz w:val="20"/>
              </w:rPr>
              <w:t>Расход трубопроводного газа    всего</w:t>
            </w:r>
          </w:p>
        </w:tc>
        <w:tc>
          <w:tcPr>
            <w:tcW w:w="992" w:type="dxa"/>
            <w:shd w:val="clear" w:color="auto" w:fill="auto"/>
            <w:noWrap/>
            <w:vAlign w:val="center"/>
          </w:tcPr>
          <w:p w14:paraId="708D0E11" w14:textId="77777777" w:rsidR="00C41938" w:rsidRDefault="00C41938" w:rsidP="00D960CC">
            <w:pPr>
              <w:jc w:val="center"/>
              <w:rPr>
                <w:color w:val="000000"/>
                <w:sz w:val="20"/>
              </w:rPr>
            </w:pPr>
            <w:r>
              <w:rPr>
                <w:color w:val="000000"/>
                <w:sz w:val="20"/>
              </w:rPr>
              <w:t>м3/год</w:t>
            </w:r>
          </w:p>
        </w:tc>
        <w:tc>
          <w:tcPr>
            <w:tcW w:w="855" w:type="dxa"/>
            <w:shd w:val="clear" w:color="auto" w:fill="auto"/>
            <w:vAlign w:val="center"/>
          </w:tcPr>
          <w:p w14:paraId="6E6188C0" w14:textId="77777777" w:rsidR="00C41938" w:rsidRPr="00092429" w:rsidRDefault="00C41938" w:rsidP="00D960CC">
            <w:pPr>
              <w:jc w:val="center"/>
              <w:rPr>
                <w:color w:val="000000"/>
                <w:sz w:val="16"/>
                <w:szCs w:val="16"/>
              </w:rPr>
            </w:pPr>
            <w:r w:rsidRPr="00092429">
              <w:rPr>
                <w:color w:val="000000"/>
                <w:sz w:val="16"/>
                <w:szCs w:val="16"/>
              </w:rPr>
              <w:t>379,321</w:t>
            </w:r>
          </w:p>
        </w:tc>
        <w:tc>
          <w:tcPr>
            <w:tcW w:w="890" w:type="dxa"/>
            <w:shd w:val="clear" w:color="auto" w:fill="auto"/>
            <w:vAlign w:val="center"/>
          </w:tcPr>
          <w:p w14:paraId="2EC82137" w14:textId="77777777" w:rsidR="00C41938" w:rsidRPr="00092429" w:rsidRDefault="00C41938" w:rsidP="00D960CC">
            <w:pPr>
              <w:jc w:val="center"/>
              <w:rPr>
                <w:color w:val="000000"/>
                <w:sz w:val="16"/>
                <w:szCs w:val="16"/>
              </w:rPr>
            </w:pPr>
            <w:r w:rsidRPr="00092429">
              <w:rPr>
                <w:color w:val="000000"/>
                <w:sz w:val="16"/>
                <w:szCs w:val="16"/>
              </w:rPr>
              <w:t>377,516</w:t>
            </w:r>
          </w:p>
        </w:tc>
        <w:tc>
          <w:tcPr>
            <w:tcW w:w="957" w:type="dxa"/>
            <w:shd w:val="clear" w:color="auto" w:fill="auto"/>
            <w:vAlign w:val="center"/>
          </w:tcPr>
          <w:p w14:paraId="4EAF115F" w14:textId="77777777" w:rsidR="00C41938" w:rsidRPr="00092429" w:rsidRDefault="00C41938" w:rsidP="00D960CC">
            <w:pPr>
              <w:jc w:val="center"/>
              <w:rPr>
                <w:color w:val="000000"/>
                <w:sz w:val="16"/>
                <w:szCs w:val="16"/>
              </w:rPr>
            </w:pPr>
            <w:r w:rsidRPr="00092429">
              <w:rPr>
                <w:color w:val="000000"/>
                <w:sz w:val="16"/>
                <w:szCs w:val="16"/>
              </w:rPr>
              <w:t>375,719</w:t>
            </w:r>
          </w:p>
        </w:tc>
        <w:tc>
          <w:tcPr>
            <w:tcW w:w="993" w:type="dxa"/>
            <w:shd w:val="clear" w:color="auto" w:fill="auto"/>
            <w:vAlign w:val="center"/>
          </w:tcPr>
          <w:p w14:paraId="2D3A53E9" w14:textId="77777777" w:rsidR="00C41938" w:rsidRPr="00092429" w:rsidRDefault="00C41938" w:rsidP="00D960CC">
            <w:pPr>
              <w:jc w:val="center"/>
              <w:rPr>
                <w:color w:val="000000"/>
                <w:sz w:val="16"/>
                <w:szCs w:val="16"/>
              </w:rPr>
            </w:pPr>
            <w:r w:rsidRPr="00092429">
              <w:rPr>
                <w:color w:val="000000"/>
                <w:sz w:val="16"/>
                <w:szCs w:val="16"/>
              </w:rPr>
              <w:t>373,931</w:t>
            </w:r>
          </w:p>
        </w:tc>
        <w:tc>
          <w:tcPr>
            <w:tcW w:w="841" w:type="dxa"/>
            <w:shd w:val="clear" w:color="auto" w:fill="auto"/>
            <w:vAlign w:val="center"/>
          </w:tcPr>
          <w:p w14:paraId="31B1E8CA" w14:textId="77777777" w:rsidR="00C41938" w:rsidRPr="00092429" w:rsidRDefault="00C41938" w:rsidP="00D960CC">
            <w:pPr>
              <w:jc w:val="center"/>
              <w:rPr>
                <w:color w:val="000000"/>
                <w:sz w:val="16"/>
                <w:szCs w:val="16"/>
              </w:rPr>
            </w:pPr>
            <w:r w:rsidRPr="00092429">
              <w:rPr>
                <w:color w:val="000000"/>
                <w:sz w:val="16"/>
                <w:szCs w:val="16"/>
              </w:rPr>
              <w:t>372,152</w:t>
            </w:r>
          </w:p>
        </w:tc>
        <w:tc>
          <w:tcPr>
            <w:tcW w:w="850" w:type="dxa"/>
            <w:shd w:val="clear" w:color="auto" w:fill="auto"/>
            <w:vAlign w:val="center"/>
          </w:tcPr>
          <w:p w14:paraId="113C4A61" w14:textId="77777777" w:rsidR="00C41938" w:rsidRPr="00092429" w:rsidRDefault="00C41938" w:rsidP="00D960CC">
            <w:pPr>
              <w:jc w:val="center"/>
              <w:rPr>
                <w:color w:val="000000"/>
                <w:sz w:val="16"/>
                <w:szCs w:val="16"/>
              </w:rPr>
            </w:pPr>
            <w:r w:rsidRPr="00092429">
              <w:rPr>
                <w:color w:val="000000"/>
                <w:sz w:val="16"/>
                <w:szCs w:val="16"/>
              </w:rPr>
              <w:t>370,382</w:t>
            </w:r>
          </w:p>
        </w:tc>
        <w:tc>
          <w:tcPr>
            <w:tcW w:w="845" w:type="dxa"/>
            <w:shd w:val="clear" w:color="auto" w:fill="auto"/>
            <w:vAlign w:val="center"/>
          </w:tcPr>
          <w:p w14:paraId="50FE192B" w14:textId="77777777" w:rsidR="00C41938" w:rsidRPr="00092429" w:rsidRDefault="00C41938" w:rsidP="00D960CC">
            <w:pPr>
              <w:jc w:val="center"/>
              <w:rPr>
                <w:color w:val="000000"/>
                <w:sz w:val="16"/>
                <w:szCs w:val="16"/>
              </w:rPr>
            </w:pPr>
            <w:r w:rsidRPr="00092429">
              <w:rPr>
                <w:rFonts w:ascii="Calibri" w:hAnsi="Calibri" w:cs="Calibri"/>
                <w:color w:val="000000"/>
                <w:sz w:val="16"/>
                <w:szCs w:val="16"/>
              </w:rPr>
              <w:t>365,1</w:t>
            </w:r>
          </w:p>
        </w:tc>
      </w:tr>
      <w:tr w:rsidR="00C41938" w14:paraId="325F9F90" w14:textId="77777777" w:rsidTr="00D960CC">
        <w:trPr>
          <w:trHeight w:val="300"/>
          <w:jc w:val="center"/>
        </w:trPr>
        <w:tc>
          <w:tcPr>
            <w:tcW w:w="567" w:type="dxa"/>
            <w:shd w:val="clear" w:color="auto" w:fill="auto"/>
            <w:noWrap/>
            <w:vAlign w:val="center"/>
          </w:tcPr>
          <w:p w14:paraId="273629A6" w14:textId="77777777" w:rsidR="00C41938" w:rsidRDefault="00C41938" w:rsidP="00D960CC">
            <w:pPr>
              <w:jc w:val="center"/>
              <w:rPr>
                <w:rFonts w:ascii="Calibri" w:hAnsi="Calibri" w:cs="Calibri"/>
                <w:color w:val="000000"/>
                <w:sz w:val="22"/>
                <w:szCs w:val="22"/>
              </w:rPr>
            </w:pPr>
            <w:r>
              <w:rPr>
                <w:rFonts w:ascii="Calibri" w:hAnsi="Calibri" w:cs="Calibri"/>
                <w:color w:val="000000"/>
                <w:sz w:val="22"/>
                <w:szCs w:val="22"/>
              </w:rPr>
              <w:t> </w:t>
            </w:r>
          </w:p>
        </w:tc>
        <w:tc>
          <w:tcPr>
            <w:tcW w:w="2274" w:type="dxa"/>
            <w:shd w:val="clear" w:color="auto" w:fill="auto"/>
            <w:vAlign w:val="center"/>
          </w:tcPr>
          <w:p w14:paraId="63E89E2B" w14:textId="77777777" w:rsidR="00C41938" w:rsidRDefault="00C41938" w:rsidP="00D960CC">
            <w:pPr>
              <w:rPr>
                <w:color w:val="000000"/>
                <w:sz w:val="20"/>
              </w:rPr>
            </w:pPr>
            <w:r>
              <w:rPr>
                <w:color w:val="000000"/>
                <w:sz w:val="20"/>
              </w:rPr>
              <w:t xml:space="preserve">Расход трубопроводного газа    населением </w:t>
            </w:r>
          </w:p>
        </w:tc>
        <w:tc>
          <w:tcPr>
            <w:tcW w:w="992" w:type="dxa"/>
            <w:shd w:val="clear" w:color="auto" w:fill="auto"/>
            <w:noWrap/>
            <w:vAlign w:val="center"/>
          </w:tcPr>
          <w:p w14:paraId="6E08C1CB" w14:textId="77777777" w:rsidR="00C41938" w:rsidRDefault="00C41938" w:rsidP="00D960CC">
            <w:pPr>
              <w:jc w:val="center"/>
              <w:rPr>
                <w:color w:val="000000"/>
                <w:sz w:val="20"/>
              </w:rPr>
            </w:pPr>
            <w:r>
              <w:rPr>
                <w:color w:val="000000"/>
                <w:sz w:val="20"/>
              </w:rPr>
              <w:t>м3/год</w:t>
            </w:r>
          </w:p>
        </w:tc>
        <w:tc>
          <w:tcPr>
            <w:tcW w:w="855" w:type="dxa"/>
            <w:shd w:val="clear" w:color="auto" w:fill="auto"/>
            <w:vAlign w:val="center"/>
          </w:tcPr>
          <w:p w14:paraId="60FF7158" w14:textId="77777777" w:rsidR="00C41938" w:rsidRPr="00092429" w:rsidRDefault="00C41938" w:rsidP="00D960CC">
            <w:pPr>
              <w:jc w:val="center"/>
              <w:rPr>
                <w:color w:val="000000"/>
                <w:sz w:val="16"/>
                <w:szCs w:val="16"/>
              </w:rPr>
            </w:pPr>
            <w:r w:rsidRPr="00092429">
              <w:rPr>
                <w:color w:val="000000"/>
                <w:sz w:val="16"/>
                <w:szCs w:val="16"/>
              </w:rPr>
              <w:t>362,961</w:t>
            </w:r>
          </w:p>
        </w:tc>
        <w:tc>
          <w:tcPr>
            <w:tcW w:w="890" w:type="dxa"/>
            <w:shd w:val="clear" w:color="auto" w:fill="auto"/>
            <w:vAlign w:val="center"/>
          </w:tcPr>
          <w:p w14:paraId="42AC2CB0" w14:textId="77777777" w:rsidR="00C41938" w:rsidRPr="00092429" w:rsidRDefault="00C41938" w:rsidP="00D960CC">
            <w:pPr>
              <w:jc w:val="center"/>
              <w:rPr>
                <w:color w:val="000000"/>
                <w:sz w:val="16"/>
                <w:szCs w:val="16"/>
              </w:rPr>
            </w:pPr>
            <w:r w:rsidRPr="00092429">
              <w:rPr>
                <w:color w:val="000000"/>
                <w:sz w:val="16"/>
                <w:szCs w:val="16"/>
              </w:rPr>
              <w:t>361,156</w:t>
            </w:r>
          </w:p>
        </w:tc>
        <w:tc>
          <w:tcPr>
            <w:tcW w:w="957" w:type="dxa"/>
            <w:shd w:val="clear" w:color="auto" w:fill="auto"/>
            <w:vAlign w:val="center"/>
          </w:tcPr>
          <w:p w14:paraId="623B2F1B" w14:textId="77777777" w:rsidR="00C41938" w:rsidRPr="00092429" w:rsidRDefault="00C41938" w:rsidP="00D960CC">
            <w:pPr>
              <w:jc w:val="center"/>
              <w:rPr>
                <w:color w:val="000000"/>
                <w:sz w:val="16"/>
                <w:szCs w:val="16"/>
              </w:rPr>
            </w:pPr>
            <w:r w:rsidRPr="00092429">
              <w:rPr>
                <w:color w:val="000000"/>
                <w:sz w:val="16"/>
                <w:szCs w:val="16"/>
              </w:rPr>
              <w:t>359,359</w:t>
            </w:r>
          </w:p>
        </w:tc>
        <w:tc>
          <w:tcPr>
            <w:tcW w:w="993" w:type="dxa"/>
            <w:shd w:val="clear" w:color="auto" w:fill="auto"/>
            <w:vAlign w:val="center"/>
          </w:tcPr>
          <w:p w14:paraId="138B107A" w14:textId="77777777" w:rsidR="00C41938" w:rsidRPr="00092429" w:rsidRDefault="00C41938" w:rsidP="00D960CC">
            <w:pPr>
              <w:jc w:val="center"/>
              <w:rPr>
                <w:color w:val="000000"/>
                <w:sz w:val="16"/>
                <w:szCs w:val="16"/>
              </w:rPr>
            </w:pPr>
            <w:r w:rsidRPr="00092429">
              <w:rPr>
                <w:color w:val="000000"/>
                <w:sz w:val="16"/>
                <w:szCs w:val="16"/>
              </w:rPr>
              <w:t>357,571</w:t>
            </w:r>
          </w:p>
        </w:tc>
        <w:tc>
          <w:tcPr>
            <w:tcW w:w="841" w:type="dxa"/>
            <w:shd w:val="clear" w:color="auto" w:fill="auto"/>
            <w:vAlign w:val="center"/>
          </w:tcPr>
          <w:p w14:paraId="5903E0DA" w14:textId="77777777" w:rsidR="00C41938" w:rsidRPr="00092429" w:rsidRDefault="00C41938" w:rsidP="00D960CC">
            <w:pPr>
              <w:jc w:val="center"/>
              <w:rPr>
                <w:color w:val="000000"/>
                <w:sz w:val="16"/>
                <w:szCs w:val="16"/>
              </w:rPr>
            </w:pPr>
            <w:r w:rsidRPr="00092429">
              <w:rPr>
                <w:color w:val="000000"/>
                <w:sz w:val="16"/>
                <w:szCs w:val="16"/>
              </w:rPr>
              <w:t>355,792</w:t>
            </w:r>
          </w:p>
        </w:tc>
        <w:tc>
          <w:tcPr>
            <w:tcW w:w="850" w:type="dxa"/>
            <w:shd w:val="clear" w:color="auto" w:fill="auto"/>
            <w:vAlign w:val="center"/>
          </w:tcPr>
          <w:p w14:paraId="04D5DE72" w14:textId="77777777" w:rsidR="00C41938" w:rsidRPr="00092429" w:rsidRDefault="00C41938" w:rsidP="00D960CC">
            <w:pPr>
              <w:jc w:val="center"/>
              <w:rPr>
                <w:color w:val="000000"/>
                <w:sz w:val="16"/>
                <w:szCs w:val="16"/>
              </w:rPr>
            </w:pPr>
            <w:r w:rsidRPr="00092429">
              <w:rPr>
                <w:color w:val="000000"/>
                <w:sz w:val="16"/>
                <w:szCs w:val="16"/>
              </w:rPr>
              <w:t>354,022</w:t>
            </w:r>
          </w:p>
        </w:tc>
        <w:tc>
          <w:tcPr>
            <w:tcW w:w="845" w:type="dxa"/>
            <w:shd w:val="clear" w:color="auto" w:fill="auto"/>
            <w:vAlign w:val="center"/>
          </w:tcPr>
          <w:p w14:paraId="1BC36753" w14:textId="77777777" w:rsidR="00C41938" w:rsidRPr="00092429" w:rsidRDefault="00C41938" w:rsidP="00D960CC">
            <w:pPr>
              <w:jc w:val="center"/>
              <w:rPr>
                <w:color w:val="000000"/>
                <w:sz w:val="16"/>
                <w:szCs w:val="16"/>
              </w:rPr>
            </w:pPr>
            <w:r w:rsidRPr="00092429">
              <w:rPr>
                <w:rFonts w:ascii="Calibri" w:hAnsi="Calibri" w:cs="Calibri"/>
                <w:color w:val="000000"/>
                <w:sz w:val="16"/>
                <w:szCs w:val="16"/>
              </w:rPr>
              <w:t>348,8</w:t>
            </w:r>
          </w:p>
        </w:tc>
      </w:tr>
      <w:tr w:rsidR="00C41938" w14:paraId="2E975D7B" w14:textId="77777777" w:rsidTr="00D960CC">
        <w:trPr>
          <w:trHeight w:val="510"/>
          <w:jc w:val="center"/>
        </w:trPr>
        <w:tc>
          <w:tcPr>
            <w:tcW w:w="567" w:type="dxa"/>
            <w:shd w:val="clear" w:color="auto" w:fill="auto"/>
            <w:noWrap/>
            <w:vAlign w:val="center"/>
          </w:tcPr>
          <w:p w14:paraId="19792AEF" w14:textId="77777777" w:rsidR="00C41938" w:rsidRDefault="00C41938" w:rsidP="00D960CC">
            <w:pPr>
              <w:jc w:val="center"/>
              <w:rPr>
                <w:rFonts w:ascii="Calibri" w:hAnsi="Calibri" w:cs="Calibri"/>
                <w:color w:val="000000"/>
                <w:sz w:val="22"/>
                <w:szCs w:val="22"/>
              </w:rPr>
            </w:pPr>
            <w:r>
              <w:rPr>
                <w:rFonts w:ascii="Calibri" w:hAnsi="Calibri" w:cs="Calibri"/>
                <w:color w:val="000000"/>
                <w:sz w:val="22"/>
                <w:szCs w:val="22"/>
              </w:rPr>
              <w:t>4</w:t>
            </w:r>
          </w:p>
        </w:tc>
        <w:tc>
          <w:tcPr>
            <w:tcW w:w="2274" w:type="dxa"/>
            <w:shd w:val="clear" w:color="auto" w:fill="auto"/>
            <w:vAlign w:val="center"/>
          </w:tcPr>
          <w:p w14:paraId="5870E193" w14:textId="77777777" w:rsidR="00C41938" w:rsidRDefault="00C41938" w:rsidP="00D960CC">
            <w:pPr>
              <w:rPr>
                <w:color w:val="000000"/>
                <w:sz w:val="20"/>
              </w:rPr>
            </w:pPr>
            <w:r>
              <w:rPr>
                <w:color w:val="000000"/>
              </w:rPr>
              <w:t>Бюджетные потребители</w:t>
            </w:r>
          </w:p>
        </w:tc>
        <w:tc>
          <w:tcPr>
            <w:tcW w:w="992" w:type="dxa"/>
            <w:shd w:val="clear" w:color="auto" w:fill="auto"/>
            <w:noWrap/>
            <w:vAlign w:val="center"/>
          </w:tcPr>
          <w:p w14:paraId="7D8A9A91" w14:textId="77777777" w:rsidR="00C41938" w:rsidRDefault="00C41938" w:rsidP="00D960CC">
            <w:pPr>
              <w:jc w:val="center"/>
              <w:rPr>
                <w:color w:val="000000"/>
                <w:sz w:val="18"/>
                <w:szCs w:val="18"/>
              </w:rPr>
            </w:pPr>
            <w:r>
              <w:rPr>
                <w:color w:val="000000"/>
                <w:sz w:val="20"/>
              </w:rPr>
              <w:t>м3/месяц</w:t>
            </w:r>
          </w:p>
        </w:tc>
        <w:tc>
          <w:tcPr>
            <w:tcW w:w="855" w:type="dxa"/>
            <w:shd w:val="clear" w:color="auto" w:fill="auto"/>
            <w:vAlign w:val="center"/>
          </w:tcPr>
          <w:p w14:paraId="4958A888" w14:textId="77777777" w:rsidR="00C41938" w:rsidRPr="00092429" w:rsidRDefault="00C41938" w:rsidP="00D960CC">
            <w:pPr>
              <w:jc w:val="center"/>
              <w:rPr>
                <w:color w:val="000000"/>
                <w:sz w:val="16"/>
                <w:szCs w:val="16"/>
              </w:rPr>
            </w:pPr>
            <w:r w:rsidRPr="00092429">
              <w:rPr>
                <w:color w:val="000000"/>
                <w:sz w:val="16"/>
                <w:szCs w:val="16"/>
              </w:rPr>
              <w:t>6,800</w:t>
            </w:r>
          </w:p>
        </w:tc>
        <w:tc>
          <w:tcPr>
            <w:tcW w:w="890" w:type="dxa"/>
            <w:shd w:val="clear" w:color="auto" w:fill="auto"/>
            <w:vAlign w:val="center"/>
          </w:tcPr>
          <w:p w14:paraId="69464CFC" w14:textId="77777777" w:rsidR="00C41938" w:rsidRPr="00092429" w:rsidRDefault="00C41938" w:rsidP="00D960CC">
            <w:pPr>
              <w:jc w:val="center"/>
              <w:rPr>
                <w:color w:val="000000"/>
                <w:sz w:val="16"/>
                <w:szCs w:val="16"/>
              </w:rPr>
            </w:pPr>
            <w:r w:rsidRPr="00092429">
              <w:rPr>
                <w:color w:val="000000"/>
                <w:sz w:val="16"/>
                <w:szCs w:val="16"/>
              </w:rPr>
              <w:t>6,800</w:t>
            </w:r>
          </w:p>
        </w:tc>
        <w:tc>
          <w:tcPr>
            <w:tcW w:w="957" w:type="dxa"/>
            <w:shd w:val="clear" w:color="auto" w:fill="auto"/>
            <w:vAlign w:val="center"/>
          </w:tcPr>
          <w:p w14:paraId="490448BF" w14:textId="77777777" w:rsidR="00C41938" w:rsidRPr="00092429" w:rsidRDefault="00C41938" w:rsidP="00D960CC">
            <w:pPr>
              <w:jc w:val="center"/>
              <w:rPr>
                <w:color w:val="000000"/>
                <w:sz w:val="16"/>
                <w:szCs w:val="16"/>
              </w:rPr>
            </w:pPr>
            <w:r w:rsidRPr="00092429">
              <w:rPr>
                <w:color w:val="000000"/>
                <w:sz w:val="16"/>
                <w:szCs w:val="16"/>
              </w:rPr>
              <w:t>6,800</w:t>
            </w:r>
          </w:p>
        </w:tc>
        <w:tc>
          <w:tcPr>
            <w:tcW w:w="993" w:type="dxa"/>
            <w:shd w:val="clear" w:color="auto" w:fill="auto"/>
            <w:vAlign w:val="center"/>
          </w:tcPr>
          <w:p w14:paraId="4467A220" w14:textId="77777777" w:rsidR="00C41938" w:rsidRPr="00092429" w:rsidRDefault="00C41938" w:rsidP="00D960CC">
            <w:pPr>
              <w:jc w:val="center"/>
              <w:rPr>
                <w:color w:val="000000"/>
                <w:sz w:val="16"/>
                <w:szCs w:val="16"/>
              </w:rPr>
            </w:pPr>
            <w:r w:rsidRPr="00092429">
              <w:rPr>
                <w:color w:val="000000"/>
                <w:sz w:val="16"/>
                <w:szCs w:val="16"/>
              </w:rPr>
              <w:t>6,800</w:t>
            </w:r>
          </w:p>
        </w:tc>
        <w:tc>
          <w:tcPr>
            <w:tcW w:w="841" w:type="dxa"/>
            <w:shd w:val="clear" w:color="auto" w:fill="auto"/>
            <w:vAlign w:val="center"/>
          </w:tcPr>
          <w:p w14:paraId="56C37E30" w14:textId="77777777" w:rsidR="00C41938" w:rsidRPr="00092429" w:rsidRDefault="00C41938" w:rsidP="00D960CC">
            <w:pPr>
              <w:jc w:val="center"/>
              <w:rPr>
                <w:color w:val="000000"/>
                <w:sz w:val="16"/>
                <w:szCs w:val="16"/>
              </w:rPr>
            </w:pPr>
            <w:r w:rsidRPr="00092429">
              <w:rPr>
                <w:color w:val="000000"/>
                <w:sz w:val="16"/>
                <w:szCs w:val="16"/>
              </w:rPr>
              <w:t>6,800</w:t>
            </w:r>
          </w:p>
        </w:tc>
        <w:tc>
          <w:tcPr>
            <w:tcW w:w="850" w:type="dxa"/>
            <w:shd w:val="clear" w:color="auto" w:fill="auto"/>
            <w:vAlign w:val="center"/>
          </w:tcPr>
          <w:p w14:paraId="24CCEC1A" w14:textId="77777777" w:rsidR="00C41938" w:rsidRPr="00092429" w:rsidRDefault="00C41938" w:rsidP="00D960CC">
            <w:pPr>
              <w:jc w:val="center"/>
              <w:rPr>
                <w:color w:val="000000"/>
                <w:sz w:val="16"/>
                <w:szCs w:val="16"/>
              </w:rPr>
            </w:pPr>
            <w:r w:rsidRPr="00092429">
              <w:rPr>
                <w:color w:val="000000"/>
                <w:sz w:val="16"/>
                <w:szCs w:val="16"/>
              </w:rPr>
              <w:t>6,800</w:t>
            </w:r>
          </w:p>
        </w:tc>
        <w:tc>
          <w:tcPr>
            <w:tcW w:w="845" w:type="dxa"/>
            <w:shd w:val="clear" w:color="auto" w:fill="auto"/>
            <w:vAlign w:val="center"/>
          </w:tcPr>
          <w:p w14:paraId="648A742A" w14:textId="77777777" w:rsidR="00C41938" w:rsidRPr="00092429" w:rsidRDefault="00C41938" w:rsidP="00D960CC">
            <w:pPr>
              <w:jc w:val="center"/>
              <w:rPr>
                <w:color w:val="000000"/>
                <w:sz w:val="16"/>
                <w:szCs w:val="16"/>
              </w:rPr>
            </w:pPr>
            <w:r w:rsidRPr="00092429">
              <w:rPr>
                <w:rFonts w:ascii="Calibri" w:hAnsi="Calibri" w:cs="Calibri"/>
                <w:color w:val="000000"/>
                <w:sz w:val="16"/>
                <w:szCs w:val="16"/>
              </w:rPr>
              <w:t>6,8</w:t>
            </w:r>
          </w:p>
        </w:tc>
      </w:tr>
      <w:tr w:rsidR="00C41938" w14:paraId="1BA189AC" w14:textId="77777777" w:rsidTr="00D960CC">
        <w:trPr>
          <w:trHeight w:val="720"/>
          <w:jc w:val="center"/>
        </w:trPr>
        <w:tc>
          <w:tcPr>
            <w:tcW w:w="567" w:type="dxa"/>
            <w:shd w:val="clear" w:color="auto" w:fill="auto"/>
            <w:noWrap/>
            <w:vAlign w:val="center"/>
          </w:tcPr>
          <w:p w14:paraId="7FE9F293" w14:textId="77777777" w:rsidR="00C41938" w:rsidRDefault="00C41938" w:rsidP="00D960CC">
            <w:pPr>
              <w:jc w:val="center"/>
              <w:rPr>
                <w:rFonts w:ascii="Calibri" w:hAnsi="Calibri" w:cs="Calibri"/>
                <w:color w:val="000000"/>
                <w:sz w:val="18"/>
                <w:szCs w:val="18"/>
              </w:rPr>
            </w:pPr>
            <w:r>
              <w:rPr>
                <w:rFonts w:ascii="Calibri" w:hAnsi="Calibri" w:cs="Calibri"/>
                <w:color w:val="000000"/>
                <w:sz w:val="22"/>
                <w:szCs w:val="22"/>
              </w:rPr>
              <w:t>4.1.</w:t>
            </w:r>
          </w:p>
        </w:tc>
        <w:tc>
          <w:tcPr>
            <w:tcW w:w="2274" w:type="dxa"/>
            <w:shd w:val="clear" w:color="auto" w:fill="auto"/>
            <w:vAlign w:val="center"/>
          </w:tcPr>
          <w:p w14:paraId="4D0BE8C3" w14:textId="77777777" w:rsidR="00C41938" w:rsidRDefault="00C41938" w:rsidP="00D960CC">
            <w:pPr>
              <w:rPr>
                <w:color w:val="000000"/>
                <w:sz w:val="18"/>
                <w:szCs w:val="18"/>
              </w:rPr>
            </w:pPr>
            <w:r>
              <w:rPr>
                <w:color w:val="000000"/>
                <w:sz w:val="20"/>
              </w:rPr>
              <w:t>Расход газа  прочими организациями</w:t>
            </w:r>
          </w:p>
        </w:tc>
        <w:tc>
          <w:tcPr>
            <w:tcW w:w="992" w:type="dxa"/>
            <w:shd w:val="clear" w:color="auto" w:fill="auto"/>
            <w:noWrap/>
            <w:vAlign w:val="center"/>
          </w:tcPr>
          <w:p w14:paraId="5CED6850" w14:textId="77777777" w:rsidR="00C41938" w:rsidRDefault="00C41938" w:rsidP="00D960CC">
            <w:pPr>
              <w:jc w:val="center"/>
              <w:rPr>
                <w:color w:val="000000"/>
                <w:sz w:val="18"/>
                <w:szCs w:val="18"/>
              </w:rPr>
            </w:pPr>
            <w:r w:rsidRPr="0071104D">
              <w:rPr>
                <w:color w:val="000000"/>
                <w:sz w:val="20"/>
              </w:rPr>
              <w:t>м3/год</w:t>
            </w:r>
          </w:p>
        </w:tc>
        <w:tc>
          <w:tcPr>
            <w:tcW w:w="855" w:type="dxa"/>
            <w:shd w:val="clear" w:color="auto" w:fill="auto"/>
            <w:vAlign w:val="center"/>
          </w:tcPr>
          <w:p w14:paraId="1AC7BF59" w14:textId="77777777" w:rsidR="00C41938" w:rsidRPr="00092429" w:rsidRDefault="00C41938" w:rsidP="00D960CC">
            <w:pPr>
              <w:jc w:val="center"/>
              <w:rPr>
                <w:color w:val="000000"/>
                <w:sz w:val="16"/>
                <w:szCs w:val="16"/>
              </w:rPr>
            </w:pPr>
            <w:r w:rsidRPr="00092429">
              <w:rPr>
                <w:color w:val="000000"/>
                <w:sz w:val="16"/>
                <w:szCs w:val="16"/>
              </w:rPr>
              <w:t>9,560</w:t>
            </w:r>
          </w:p>
        </w:tc>
        <w:tc>
          <w:tcPr>
            <w:tcW w:w="890" w:type="dxa"/>
            <w:shd w:val="clear" w:color="auto" w:fill="auto"/>
            <w:vAlign w:val="center"/>
          </w:tcPr>
          <w:p w14:paraId="7C047D97" w14:textId="77777777" w:rsidR="00C41938" w:rsidRPr="00092429" w:rsidRDefault="00C41938" w:rsidP="00D960CC">
            <w:pPr>
              <w:jc w:val="center"/>
              <w:rPr>
                <w:color w:val="000000"/>
                <w:sz w:val="16"/>
                <w:szCs w:val="16"/>
              </w:rPr>
            </w:pPr>
            <w:r w:rsidRPr="00092429">
              <w:rPr>
                <w:color w:val="000000"/>
                <w:sz w:val="16"/>
                <w:szCs w:val="16"/>
              </w:rPr>
              <w:t>9,560</w:t>
            </w:r>
          </w:p>
        </w:tc>
        <w:tc>
          <w:tcPr>
            <w:tcW w:w="957" w:type="dxa"/>
            <w:shd w:val="clear" w:color="auto" w:fill="auto"/>
            <w:vAlign w:val="center"/>
          </w:tcPr>
          <w:p w14:paraId="5352F5E7" w14:textId="77777777" w:rsidR="00C41938" w:rsidRPr="00092429" w:rsidRDefault="00C41938" w:rsidP="00D960CC">
            <w:pPr>
              <w:jc w:val="center"/>
              <w:rPr>
                <w:color w:val="000000"/>
                <w:sz w:val="16"/>
                <w:szCs w:val="16"/>
              </w:rPr>
            </w:pPr>
            <w:r w:rsidRPr="00092429">
              <w:rPr>
                <w:color w:val="000000"/>
                <w:sz w:val="16"/>
                <w:szCs w:val="16"/>
              </w:rPr>
              <w:t>9,560</w:t>
            </w:r>
          </w:p>
        </w:tc>
        <w:tc>
          <w:tcPr>
            <w:tcW w:w="993" w:type="dxa"/>
            <w:shd w:val="clear" w:color="auto" w:fill="auto"/>
            <w:vAlign w:val="center"/>
          </w:tcPr>
          <w:p w14:paraId="30B07610" w14:textId="77777777" w:rsidR="00C41938" w:rsidRPr="00092429" w:rsidRDefault="00C41938" w:rsidP="00D960CC">
            <w:pPr>
              <w:jc w:val="center"/>
              <w:rPr>
                <w:color w:val="000000"/>
                <w:sz w:val="16"/>
                <w:szCs w:val="16"/>
              </w:rPr>
            </w:pPr>
            <w:r w:rsidRPr="00092429">
              <w:rPr>
                <w:color w:val="000000"/>
                <w:sz w:val="16"/>
                <w:szCs w:val="16"/>
              </w:rPr>
              <w:t>9,560</w:t>
            </w:r>
          </w:p>
        </w:tc>
        <w:tc>
          <w:tcPr>
            <w:tcW w:w="841" w:type="dxa"/>
            <w:shd w:val="clear" w:color="auto" w:fill="auto"/>
            <w:vAlign w:val="center"/>
          </w:tcPr>
          <w:p w14:paraId="7CAE00CD" w14:textId="77777777" w:rsidR="00C41938" w:rsidRPr="00092429" w:rsidRDefault="00C41938" w:rsidP="00D960CC">
            <w:pPr>
              <w:jc w:val="center"/>
              <w:rPr>
                <w:color w:val="000000"/>
                <w:sz w:val="16"/>
                <w:szCs w:val="16"/>
              </w:rPr>
            </w:pPr>
            <w:r w:rsidRPr="00092429">
              <w:rPr>
                <w:color w:val="000000"/>
                <w:sz w:val="16"/>
                <w:szCs w:val="16"/>
              </w:rPr>
              <w:t>9,560</w:t>
            </w:r>
          </w:p>
        </w:tc>
        <w:tc>
          <w:tcPr>
            <w:tcW w:w="850" w:type="dxa"/>
            <w:shd w:val="clear" w:color="auto" w:fill="auto"/>
            <w:vAlign w:val="center"/>
          </w:tcPr>
          <w:p w14:paraId="3A61B322" w14:textId="77777777" w:rsidR="00C41938" w:rsidRPr="00092429" w:rsidRDefault="00C41938" w:rsidP="00D960CC">
            <w:pPr>
              <w:jc w:val="center"/>
              <w:rPr>
                <w:color w:val="000000"/>
                <w:sz w:val="16"/>
                <w:szCs w:val="16"/>
              </w:rPr>
            </w:pPr>
            <w:r w:rsidRPr="00092429">
              <w:rPr>
                <w:color w:val="000000"/>
                <w:sz w:val="16"/>
                <w:szCs w:val="16"/>
              </w:rPr>
              <w:t>9,560</w:t>
            </w:r>
          </w:p>
        </w:tc>
        <w:tc>
          <w:tcPr>
            <w:tcW w:w="845" w:type="dxa"/>
            <w:shd w:val="clear" w:color="auto" w:fill="auto"/>
            <w:vAlign w:val="center"/>
          </w:tcPr>
          <w:p w14:paraId="5121E02A" w14:textId="77777777" w:rsidR="00C41938" w:rsidRPr="00092429" w:rsidRDefault="00C41938" w:rsidP="00D960CC">
            <w:pPr>
              <w:jc w:val="center"/>
              <w:rPr>
                <w:color w:val="000000"/>
                <w:sz w:val="16"/>
                <w:szCs w:val="16"/>
              </w:rPr>
            </w:pPr>
            <w:r w:rsidRPr="00092429">
              <w:rPr>
                <w:rFonts w:ascii="Calibri" w:hAnsi="Calibri" w:cs="Calibri"/>
                <w:color w:val="000000"/>
                <w:sz w:val="16"/>
                <w:szCs w:val="16"/>
              </w:rPr>
              <w:t>9,6</w:t>
            </w:r>
          </w:p>
        </w:tc>
      </w:tr>
      <w:tr w:rsidR="00C41938" w14:paraId="6CA54496" w14:textId="77777777" w:rsidTr="00D960CC">
        <w:trPr>
          <w:trHeight w:val="416"/>
          <w:jc w:val="center"/>
        </w:trPr>
        <w:tc>
          <w:tcPr>
            <w:tcW w:w="567" w:type="dxa"/>
            <w:shd w:val="clear" w:color="auto" w:fill="auto"/>
            <w:noWrap/>
            <w:vAlign w:val="center"/>
          </w:tcPr>
          <w:p w14:paraId="1F2B39DE" w14:textId="77777777" w:rsidR="00C41938" w:rsidRDefault="00C41938" w:rsidP="00D960CC">
            <w:pPr>
              <w:jc w:val="center"/>
              <w:rPr>
                <w:rFonts w:ascii="Calibri" w:hAnsi="Calibri" w:cs="Calibri"/>
                <w:color w:val="000000"/>
                <w:sz w:val="18"/>
                <w:szCs w:val="18"/>
              </w:rPr>
            </w:pPr>
            <w:r>
              <w:rPr>
                <w:rFonts w:ascii="Calibri" w:hAnsi="Calibri" w:cs="Calibri"/>
                <w:color w:val="000000"/>
                <w:sz w:val="22"/>
                <w:szCs w:val="22"/>
              </w:rPr>
              <w:lastRenderedPageBreak/>
              <w:t>4.2.</w:t>
            </w:r>
          </w:p>
        </w:tc>
        <w:tc>
          <w:tcPr>
            <w:tcW w:w="2274" w:type="dxa"/>
            <w:shd w:val="clear" w:color="auto" w:fill="auto"/>
            <w:vAlign w:val="center"/>
          </w:tcPr>
          <w:p w14:paraId="5857BDD5" w14:textId="77777777" w:rsidR="00C41938" w:rsidRDefault="00C41938" w:rsidP="00D960CC">
            <w:pPr>
              <w:rPr>
                <w:color w:val="000000"/>
                <w:sz w:val="18"/>
                <w:szCs w:val="18"/>
              </w:rPr>
            </w:pPr>
            <w:r>
              <w:rPr>
                <w:color w:val="000000"/>
                <w:sz w:val="20"/>
              </w:rPr>
              <w:t>Расход газа   населением  на отопление жилых помещений в ОП, м3</w:t>
            </w:r>
          </w:p>
        </w:tc>
        <w:tc>
          <w:tcPr>
            <w:tcW w:w="992" w:type="dxa"/>
            <w:shd w:val="clear" w:color="auto" w:fill="auto"/>
            <w:noWrap/>
            <w:vAlign w:val="center"/>
          </w:tcPr>
          <w:p w14:paraId="391A7975" w14:textId="77777777" w:rsidR="00C41938" w:rsidRPr="00B079EB" w:rsidRDefault="00C41938" w:rsidP="00D960CC">
            <w:pPr>
              <w:jc w:val="center"/>
              <w:rPr>
                <w:color w:val="000000"/>
                <w:sz w:val="16"/>
                <w:szCs w:val="16"/>
              </w:rPr>
            </w:pPr>
            <w:r w:rsidRPr="00B079EB">
              <w:rPr>
                <w:color w:val="000000"/>
                <w:sz w:val="16"/>
                <w:szCs w:val="16"/>
              </w:rPr>
              <w:t>м3/год</w:t>
            </w:r>
          </w:p>
        </w:tc>
        <w:tc>
          <w:tcPr>
            <w:tcW w:w="855" w:type="dxa"/>
            <w:shd w:val="clear" w:color="auto" w:fill="auto"/>
            <w:vAlign w:val="center"/>
          </w:tcPr>
          <w:p w14:paraId="47B2589E" w14:textId="77777777" w:rsidR="00C41938" w:rsidRPr="00092429" w:rsidRDefault="00C41938" w:rsidP="00D960CC">
            <w:pPr>
              <w:jc w:val="center"/>
              <w:rPr>
                <w:color w:val="000000"/>
                <w:sz w:val="16"/>
                <w:szCs w:val="16"/>
              </w:rPr>
            </w:pPr>
            <w:r w:rsidRPr="00092429">
              <w:rPr>
                <w:color w:val="000000"/>
                <w:sz w:val="16"/>
                <w:szCs w:val="16"/>
              </w:rPr>
              <w:t>89110,00</w:t>
            </w:r>
          </w:p>
        </w:tc>
        <w:tc>
          <w:tcPr>
            <w:tcW w:w="890" w:type="dxa"/>
            <w:shd w:val="clear" w:color="auto" w:fill="auto"/>
            <w:vAlign w:val="center"/>
          </w:tcPr>
          <w:p w14:paraId="1FFE7A72" w14:textId="77777777" w:rsidR="00C41938" w:rsidRPr="00092429" w:rsidRDefault="00C41938" w:rsidP="00D960CC">
            <w:pPr>
              <w:jc w:val="center"/>
              <w:rPr>
                <w:color w:val="000000"/>
                <w:sz w:val="16"/>
                <w:szCs w:val="16"/>
              </w:rPr>
            </w:pPr>
            <w:r w:rsidRPr="00092429">
              <w:rPr>
                <w:color w:val="000000"/>
                <w:sz w:val="16"/>
                <w:szCs w:val="16"/>
              </w:rPr>
              <w:t>90001,10</w:t>
            </w:r>
          </w:p>
        </w:tc>
        <w:tc>
          <w:tcPr>
            <w:tcW w:w="957" w:type="dxa"/>
            <w:shd w:val="clear" w:color="auto" w:fill="auto"/>
            <w:vAlign w:val="center"/>
          </w:tcPr>
          <w:p w14:paraId="00AC211D" w14:textId="77777777" w:rsidR="00C41938" w:rsidRPr="00092429" w:rsidRDefault="00C41938" w:rsidP="00D960CC">
            <w:pPr>
              <w:jc w:val="center"/>
              <w:rPr>
                <w:color w:val="000000"/>
                <w:sz w:val="16"/>
                <w:szCs w:val="16"/>
              </w:rPr>
            </w:pPr>
            <w:r w:rsidRPr="00092429">
              <w:rPr>
                <w:color w:val="000000"/>
                <w:sz w:val="16"/>
                <w:szCs w:val="16"/>
              </w:rPr>
              <w:t>90901,11</w:t>
            </w:r>
          </w:p>
        </w:tc>
        <w:tc>
          <w:tcPr>
            <w:tcW w:w="993" w:type="dxa"/>
            <w:shd w:val="clear" w:color="auto" w:fill="auto"/>
            <w:vAlign w:val="center"/>
          </w:tcPr>
          <w:p w14:paraId="667F03C4" w14:textId="77777777" w:rsidR="00C41938" w:rsidRPr="00092429" w:rsidRDefault="00C41938" w:rsidP="00D960CC">
            <w:pPr>
              <w:jc w:val="center"/>
              <w:rPr>
                <w:color w:val="000000"/>
                <w:sz w:val="16"/>
                <w:szCs w:val="16"/>
              </w:rPr>
            </w:pPr>
            <w:r w:rsidRPr="00092429">
              <w:rPr>
                <w:color w:val="000000"/>
                <w:sz w:val="16"/>
                <w:szCs w:val="16"/>
              </w:rPr>
              <w:t>91810,12</w:t>
            </w:r>
          </w:p>
        </w:tc>
        <w:tc>
          <w:tcPr>
            <w:tcW w:w="841" w:type="dxa"/>
            <w:shd w:val="clear" w:color="auto" w:fill="auto"/>
            <w:vAlign w:val="center"/>
          </w:tcPr>
          <w:p w14:paraId="31C052D1" w14:textId="77777777" w:rsidR="00C41938" w:rsidRPr="00092429" w:rsidRDefault="00C41938" w:rsidP="00D960CC">
            <w:pPr>
              <w:jc w:val="center"/>
              <w:rPr>
                <w:color w:val="000000"/>
                <w:sz w:val="16"/>
                <w:szCs w:val="16"/>
              </w:rPr>
            </w:pPr>
            <w:r w:rsidRPr="00092429">
              <w:rPr>
                <w:color w:val="000000"/>
                <w:sz w:val="16"/>
                <w:szCs w:val="16"/>
              </w:rPr>
              <w:t>92728,22</w:t>
            </w:r>
          </w:p>
        </w:tc>
        <w:tc>
          <w:tcPr>
            <w:tcW w:w="850" w:type="dxa"/>
            <w:shd w:val="clear" w:color="auto" w:fill="auto"/>
            <w:vAlign w:val="center"/>
          </w:tcPr>
          <w:p w14:paraId="3A35EE59" w14:textId="77777777" w:rsidR="00C41938" w:rsidRPr="00092429" w:rsidRDefault="00C41938" w:rsidP="00D960CC">
            <w:pPr>
              <w:jc w:val="center"/>
              <w:rPr>
                <w:color w:val="000000"/>
                <w:sz w:val="16"/>
                <w:szCs w:val="16"/>
              </w:rPr>
            </w:pPr>
            <w:r w:rsidRPr="00092429">
              <w:rPr>
                <w:color w:val="000000"/>
                <w:sz w:val="16"/>
                <w:szCs w:val="16"/>
              </w:rPr>
              <w:t>93655,51</w:t>
            </w:r>
          </w:p>
        </w:tc>
        <w:tc>
          <w:tcPr>
            <w:tcW w:w="845" w:type="dxa"/>
            <w:shd w:val="clear" w:color="auto" w:fill="auto"/>
            <w:vAlign w:val="center"/>
          </w:tcPr>
          <w:p w14:paraId="42059EAE" w14:textId="77777777" w:rsidR="00C41938" w:rsidRPr="00092429" w:rsidRDefault="00C41938" w:rsidP="00D960CC">
            <w:pPr>
              <w:jc w:val="center"/>
              <w:rPr>
                <w:color w:val="000000"/>
                <w:sz w:val="16"/>
                <w:szCs w:val="16"/>
              </w:rPr>
            </w:pPr>
            <w:r w:rsidRPr="00092429">
              <w:rPr>
                <w:rFonts w:ascii="Calibri" w:hAnsi="Calibri" w:cs="Calibri"/>
                <w:color w:val="000000"/>
                <w:sz w:val="16"/>
                <w:szCs w:val="16"/>
              </w:rPr>
              <w:t>96502,9</w:t>
            </w:r>
          </w:p>
        </w:tc>
      </w:tr>
      <w:tr w:rsidR="00C41938" w14:paraId="31343979" w14:textId="77777777" w:rsidTr="00D960CC">
        <w:trPr>
          <w:trHeight w:val="416"/>
          <w:jc w:val="center"/>
        </w:trPr>
        <w:tc>
          <w:tcPr>
            <w:tcW w:w="567" w:type="dxa"/>
            <w:shd w:val="clear" w:color="auto" w:fill="auto"/>
            <w:noWrap/>
            <w:vAlign w:val="center"/>
          </w:tcPr>
          <w:p w14:paraId="1B45245B" w14:textId="77777777" w:rsidR="00C41938" w:rsidRDefault="00C41938" w:rsidP="00D960CC">
            <w:pPr>
              <w:jc w:val="center"/>
              <w:rPr>
                <w:rFonts w:ascii="Calibri" w:hAnsi="Calibri" w:cs="Calibri"/>
                <w:color w:val="000000"/>
                <w:sz w:val="18"/>
                <w:szCs w:val="18"/>
              </w:rPr>
            </w:pPr>
            <w:r>
              <w:rPr>
                <w:rFonts w:ascii="Calibri" w:hAnsi="Calibri" w:cs="Calibri"/>
                <w:color w:val="000000"/>
                <w:sz w:val="22"/>
                <w:szCs w:val="22"/>
              </w:rPr>
              <w:t>4.3.</w:t>
            </w:r>
          </w:p>
        </w:tc>
        <w:tc>
          <w:tcPr>
            <w:tcW w:w="2274" w:type="dxa"/>
            <w:shd w:val="clear" w:color="auto" w:fill="auto"/>
            <w:vAlign w:val="center"/>
          </w:tcPr>
          <w:p w14:paraId="46908642" w14:textId="77777777" w:rsidR="00C41938" w:rsidRDefault="00C41938" w:rsidP="00D960CC">
            <w:pPr>
              <w:rPr>
                <w:color w:val="000000"/>
                <w:sz w:val="18"/>
                <w:szCs w:val="18"/>
              </w:rPr>
            </w:pPr>
            <w:r>
              <w:rPr>
                <w:color w:val="000000"/>
                <w:sz w:val="20"/>
              </w:rPr>
              <w:t>Расход газа   населением на  приготовление пищи и нагрев воды с использованием газовой плиты при отсутствии  центрального горячего водоснабжения</w:t>
            </w:r>
          </w:p>
        </w:tc>
        <w:tc>
          <w:tcPr>
            <w:tcW w:w="992" w:type="dxa"/>
            <w:shd w:val="clear" w:color="auto" w:fill="auto"/>
            <w:noWrap/>
            <w:vAlign w:val="center"/>
          </w:tcPr>
          <w:p w14:paraId="317B6B98" w14:textId="77777777" w:rsidR="00C41938" w:rsidRDefault="00C41938" w:rsidP="00D960CC">
            <w:pPr>
              <w:jc w:val="center"/>
              <w:rPr>
                <w:color w:val="000000"/>
                <w:sz w:val="18"/>
                <w:szCs w:val="18"/>
              </w:rPr>
            </w:pPr>
            <w:r>
              <w:rPr>
                <w:color w:val="000000"/>
                <w:sz w:val="20"/>
              </w:rPr>
              <w:t>м3/месяц</w:t>
            </w:r>
          </w:p>
        </w:tc>
        <w:tc>
          <w:tcPr>
            <w:tcW w:w="855" w:type="dxa"/>
            <w:shd w:val="clear" w:color="auto" w:fill="auto"/>
            <w:vAlign w:val="center"/>
          </w:tcPr>
          <w:p w14:paraId="66DB62FC" w14:textId="77777777" w:rsidR="00C41938" w:rsidRPr="00092429" w:rsidRDefault="00C41938" w:rsidP="00D960CC">
            <w:pPr>
              <w:jc w:val="center"/>
              <w:rPr>
                <w:color w:val="000000"/>
                <w:sz w:val="20"/>
              </w:rPr>
            </w:pPr>
            <w:r w:rsidRPr="00092429">
              <w:rPr>
                <w:color w:val="000000"/>
                <w:sz w:val="20"/>
              </w:rPr>
              <w:t>5002,5</w:t>
            </w:r>
          </w:p>
        </w:tc>
        <w:tc>
          <w:tcPr>
            <w:tcW w:w="890" w:type="dxa"/>
            <w:shd w:val="clear" w:color="auto" w:fill="auto"/>
            <w:vAlign w:val="center"/>
          </w:tcPr>
          <w:p w14:paraId="0971434E" w14:textId="77777777" w:rsidR="00C41938" w:rsidRPr="00092429" w:rsidRDefault="00C41938" w:rsidP="00D960CC">
            <w:pPr>
              <w:jc w:val="center"/>
              <w:rPr>
                <w:color w:val="000000"/>
                <w:sz w:val="20"/>
              </w:rPr>
            </w:pPr>
            <w:r w:rsidRPr="00092429">
              <w:rPr>
                <w:color w:val="000000"/>
                <w:sz w:val="20"/>
              </w:rPr>
              <w:t>4968,0</w:t>
            </w:r>
          </w:p>
        </w:tc>
        <w:tc>
          <w:tcPr>
            <w:tcW w:w="957" w:type="dxa"/>
            <w:shd w:val="clear" w:color="auto" w:fill="auto"/>
            <w:vAlign w:val="center"/>
          </w:tcPr>
          <w:p w14:paraId="592FAE13" w14:textId="77777777" w:rsidR="00C41938" w:rsidRPr="00092429" w:rsidRDefault="00C41938" w:rsidP="00D960CC">
            <w:pPr>
              <w:jc w:val="center"/>
              <w:rPr>
                <w:color w:val="000000"/>
                <w:sz w:val="20"/>
              </w:rPr>
            </w:pPr>
            <w:r w:rsidRPr="00092429">
              <w:rPr>
                <w:color w:val="000000"/>
                <w:sz w:val="20"/>
              </w:rPr>
              <w:t>4933,5</w:t>
            </w:r>
          </w:p>
        </w:tc>
        <w:tc>
          <w:tcPr>
            <w:tcW w:w="993" w:type="dxa"/>
            <w:shd w:val="clear" w:color="auto" w:fill="auto"/>
            <w:vAlign w:val="center"/>
          </w:tcPr>
          <w:p w14:paraId="1535E539" w14:textId="77777777" w:rsidR="00C41938" w:rsidRPr="00092429" w:rsidRDefault="00C41938" w:rsidP="00D960CC">
            <w:pPr>
              <w:jc w:val="center"/>
              <w:rPr>
                <w:color w:val="000000"/>
                <w:sz w:val="20"/>
              </w:rPr>
            </w:pPr>
            <w:r w:rsidRPr="00092429">
              <w:rPr>
                <w:color w:val="000000"/>
                <w:sz w:val="20"/>
              </w:rPr>
              <w:t>4899,0</w:t>
            </w:r>
          </w:p>
        </w:tc>
        <w:tc>
          <w:tcPr>
            <w:tcW w:w="841" w:type="dxa"/>
            <w:shd w:val="clear" w:color="auto" w:fill="auto"/>
            <w:vAlign w:val="center"/>
          </w:tcPr>
          <w:p w14:paraId="4FA778C6" w14:textId="77777777" w:rsidR="00C41938" w:rsidRPr="00092429" w:rsidRDefault="00C41938" w:rsidP="00D960CC">
            <w:pPr>
              <w:jc w:val="center"/>
              <w:rPr>
                <w:color w:val="000000"/>
                <w:sz w:val="20"/>
              </w:rPr>
            </w:pPr>
            <w:r w:rsidRPr="00092429">
              <w:rPr>
                <w:color w:val="000000"/>
                <w:sz w:val="20"/>
              </w:rPr>
              <w:t>4864,5</w:t>
            </w:r>
          </w:p>
        </w:tc>
        <w:tc>
          <w:tcPr>
            <w:tcW w:w="850" w:type="dxa"/>
            <w:shd w:val="clear" w:color="auto" w:fill="auto"/>
            <w:vAlign w:val="center"/>
          </w:tcPr>
          <w:p w14:paraId="66D11F31" w14:textId="77777777" w:rsidR="00C41938" w:rsidRPr="00092429" w:rsidRDefault="00C41938" w:rsidP="00D960CC">
            <w:pPr>
              <w:jc w:val="center"/>
              <w:rPr>
                <w:color w:val="000000"/>
                <w:sz w:val="20"/>
              </w:rPr>
            </w:pPr>
            <w:r w:rsidRPr="00092429">
              <w:rPr>
                <w:color w:val="000000"/>
                <w:sz w:val="20"/>
              </w:rPr>
              <w:t>4830,0</w:t>
            </w:r>
          </w:p>
        </w:tc>
        <w:tc>
          <w:tcPr>
            <w:tcW w:w="845" w:type="dxa"/>
            <w:shd w:val="clear" w:color="auto" w:fill="auto"/>
            <w:vAlign w:val="center"/>
          </w:tcPr>
          <w:p w14:paraId="7FA67DC7" w14:textId="77777777" w:rsidR="00C41938" w:rsidRPr="00092429" w:rsidRDefault="00C41938" w:rsidP="00D960CC">
            <w:pPr>
              <w:jc w:val="center"/>
              <w:rPr>
                <w:color w:val="000000"/>
                <w:sz w:val="20"/>
              </w:rPr>
            </w:pPr>
            <w:r w:rsidRPr="00092429">
              <w:rPr>
                <w:rFonts w:ascii="Calibri" w:hAnsi="Calibri" w:cs="Calibri"/>
                <w:color w:val="000000"/>
                <w:sz w:val="20"/>
              </w:rPr>
              <w:t>4726,5</w:t>
            </w:r>
          </w:p>
        </w:tc>
      </w:tr>
      <w:tr w:rsidR="00C41938" w14:paraId="65AC7602" w14:textId="77777777" w:rsidTr="00D960CC">
        <w:trPr>
          <w:trHeight w:val="960"/>
          <w:jc w:val="center"/>
        </w:trPr>
        <w:tc>
          <w:tcPr>
            <w:tcW w:w="567" w:type="dxa"/>
            <w:shd w:val="clear" w:color="auto" w:fill="auto"/>
            <w:noWrap/>
            <w:vAlign w:val="center"/>
          </w:tcPr>
          <w:p w14:paraId="3B8DAC4D" w14:textId="77777777" w:rsidR="00C41938" w:rsidRDefault="00C41938" w:rsidP="00D960CC">
            <w:pPr>
              <w:jc w:val="center"/>
              <w:rPr>
                <w:rFonts w:ascii="Calibri" w:hAnsi="Calibri" w:cs="Calibri"/>
                <w:color w:val="000000"/>
                <w:sz w:val="18"/>
                <w:szCs w:val="18"/>
              </w:rPr>
            </w:pPr>
            <w:r>
              <w:rPr>
                <w:rFonts w:ascii="Calibri" w:hAnsi="Calibri" w:cs="Calibri"/>
                <w:color w:val="000000"/>
                <w:sz w:val="22"/>
                <w:szCs w:val="22"/>
              </w:rPr>
              <w:t>5</w:t>
            </w:r>
          </w:p>
        </w:tc>
        <w:tc>
          <w:tcPr>
            <w:tcW w:w="2274" w:type="dxa"/>
            <w:shd w:val="clear" w:color="auto" w:fill="auto"/>
            <w:vAlign w:val="center"/>
          </w:tcPr>
          <w:p w14:paraId="4517DB8A" w14:textId="77777777" w:rsidR="00C41938" w:rsidRDefault="00C41938" w:rsidP="00D960CC">
            <w:pPr>
              <w:rPr>
                <w:color w:val="000000"/>
                <w:sz w:val="18"/>
                <w:szCs w:val="18"/>
              </w:rPr>
            </w:pPr>
            <w:r>
              <w:rPr>
                <w:color w:val="000000"/>
                <w:sz w:val="20"/>
              </w:rPr>
              <w:t>Рекомендуемый тариф на природный газ для населения  при наличии прибора учёта для приготовления пищи</w:t>
            </w:r>
          </w:p>
        </w:tc>
        <w:tc>
          <w:tcPr>
            <w:tcW w:w="992" w:type="dxa"/>
            <w:shd w:val="clear" w:color="auto" w:fill="auto"/>
            <w:noWrap/>
            <w:vAlign w:val="center"/>
          </w:tcPr>
          <w:p w14:paraId="3F4E279B" w14:textId="77777777" w:rsidR="00C41938" w:rsidRDefault="00C41938" w:rsidP="00D960CC">
            <w:pPr>
              <w:jc w:val="center"/>
              <w:rPr>
                <w:color w:val="000000"/>
                <w:sz w:val="18"/>
                <w:szCs w:val="18"/>
              </w:rPr>
            </w:pPr>
            <w:proofErr w:type="spellStart"/>
            <w:r>
              <w:rPr>
                <w:color w:val="000000"/>
                <w:sz w:val="20"/>
              </w:rPr>
              <w:t>руб</w:t>
            </w:r>
            <w:proofErr w:type="spellEnd"/>
            <w:r>
              <w:rPr>
                <w:color w:val="000000"/>
                <w:sz w:val="20"/>
              </w:rPr>
              <w:t>/м3</w:t>
            </w:r>
          </w:p>
        </w:tc>
        <w:tc>
          <w:tcPr>
            <w:tcW w:w="855" w:type="dxa"/>
            <w:shd w:val="clear" w:color="auto" w:fill="auto"/>
            <w:vAlign w:val="center"/>
          </w:tcPr>
          <w:p w14:paraId="3452436B" w14:textId="77777777" w:rsidR="00C41938" w:rsidRPr="00092429" w:rsidRDefault="00C41938" w:rsidP="00D960CC">
            <w:pPr>
              <w:jc w:val="center"/>
              <w:rPr>
                <w:color w:val="000000"/>
                <w:sz w:val="20"/>
              </w:rPr>
            </w:pPr>
            <w:r w:rsidRPr="00092429">
              <w:rPr>
                <w:color w:val="000000"/>
                <w:sz w:val="20"/>
              </w:rPr>
              <w:t>9,14</w:t>
            </w:r>
          </w:p>
        </w:tc>
        <w:tc>
          <w:tcPr>
            <w:tcW w:w="890" w:type="dxa"/>
            <w:shd w:val="clear" w:color="auto" w:fill="auto"/>
            <w:vAlign w:val="center"/>
          </w:tcPr>
          <w:p w14:paraId="52F13F1B" w14:textId="77777777" w:rsidR="00C41938" w:rsidRPr="00092429" w:rsidRDefault="00C41938" w:rsidP="00D960CC">
            <w:pPr>
              <w:jc w:val="center"/>
              <w:rPr>
                <w:color w:val="000000"/>
                <w:sz w:val="20"/>
              </w:rPr>
            </w:pPr>
            <w:r w:rsidRPr="00092429">
              <w:rPr>
                <w:color w:val="000000"/>
                <w:sz w:val="20"/>
              </w:rPr>
              <w:t>9,51</w:t>
            </w:r>
          </w:p>
        </w:tc>
        <w:tc>
          <w:tcPr>
            <w:tcW w:w="957" w:type="dxa"/>
            <w:shd w:val="clear" w:color="auto" w:fill="auto"/>
            <w:vAlign w:val="center"/>
          </w:tcPr>
          <w:p w14:paraId="0C0EC37B" w14:textId="77777777" w:rsidR="00C41938" w:rsidRPr="00092429" w:rsidRDefault="00C41938" w:rsidP="00D960CC">
            <w:pPr>
              <w:jc w:val="center"/>
              <w:rPr>
                <w:color w:val="000000"/>
                <w:sz w:val="20"/>
              </w:rPr>
            </w:pPr>
            <w:r w:rsidRPr="00092429">
              <w:rPr>
                <w:color w:val="000000"/>
                <w:sz w:val="20"/>
              </w:rPr>
              <w:t>9,89</w:t>
            </w:r>
          </w:p>
        </w:tc>
        <w:tc>
          <w:tcPr>
            <w:tcW w:w="993" w:type="dxa"/>
            <w:shd w:val="clear" w:color="auto" w:fill="auto"/>
            <w:vAlign w:val="center"/>
          </w:tcPr>
          <w:p w14:paraId="2D6E02E7" w14:textId="77777777" w:rsidR="00C41938" w:rsidRPr="00092429" w:rsidRDefault="00C41938" w:rsidP="00D960CC">
            <w:pPr>
              <w:jc w:val="center"/>
              <w:rPr>
                <w:color w:val="000000"/>
                <w:sz w:val="20"/>
              </w:rPr>
            </w:pPr>
            <w:r w:rsidRPr="00092429">
              <w:rPr>
                <w:color w:val="000000"/>
                <w:sz w:val="20"/>
              </w:rPr>
              <w:t>10,28</w:t>
            </w:r>
          </w:p>
        </w:tc>
        <w:tc>
          <w:tcPr>
            <w:tcW w:w="841" w:type="dxa"/>
            <w:shd w:val="clear" w:color="auto" w:fill="auto"/>
            <w:vAlign w:val="center"/>
          </w:tcPr>
          <w:p w14:paraId="70721AC0" w14:textId="77777777" w:rsidR="00C41938" w:rsidRPr="00092429" w:rsidRDefault="00C41938" w:rsidP="00D960CC">
            <w:pPr>
              <w:jc w:val="center"/>
              <w:rPr>
                <w:color w:val="000000"/>
                <w:sz w:val="20"/>
              </w:rPr>
            </w:pPr>
            <w:r w:rsidRPr="00092429">
              <w:rPr>
                <w:color w:val="000000"/>
                <w:sz w:val="20"/>
              </w:rPr>
              <w:t>10,69</w:t>
            </w:r>
          </w:p>
        </w:tc>
        <w:tc>
          <w:tcPr>
            <w:tcW w:w="850" w:type="dxa"/>
            <w:shd w:val="clear" w:color="auto" w:fill="auto"/>
            <w:vAlign w:val="center"/>
          </w:tcPr>
          <w:p w14:paraId="647938D9" w14:textId="77777777" w:rsidR="00C41938" w:rsidRPr="00092429" w:rsidRDefault="00C41938" w:rsidP="00D960CC">
            <w:pPr>
              <w:jc w:val="center"/>
              <w:rPr>
                <w:color w:val="000000"/>
                <w:sz w:val="20"/>
              </w:rPr>
            </w:pPr>
            <w:r w:rsidRPr="00092429">
              <w:rPr>
                <w:color w:val="000000"/>
                <w:sz w:val="20"/>
              </w:rPr>
              <w:t>11,12</w:t>
            </w:r>
          </w:p>
        </w:tc>
        <w:tc>
          <w:tcPr>
            <w:tcW w:w="845" w:type="dxa"/>
            <w:shd w:val="clear" w:color="auto" w:fill="auto"/>
            <w:vAlign w:val="center"/>
          </w:tcPr>
          <w:p w14:paraId="1986DBD7" w14:textId="77777777" w:rsidR="00C41938" w:rsidRPr="00092429" w:rsidRDefault="00C41938" w:rsidP="00D960CC">
            <w:pPr>
              <w:jc w:val="center"/>
              <w:rPr>
                <w:color w:val="000000"/>
                <w:sz w:val="20"/>
              </w:rPr>
            </w:pPr>
            <w:r w:rsidRPr="00092429">
              <w:rPr>
                <w:rFonts w:ascii="Calibri" w:hAnsi="Calibri" w:cs="Calibri"/>
                <w:color w:val="000000"/>
                <w:sz w:val="20"/>
              </w:rPr>
              <w:t>12,5</w:t>
            </w:r>
          </w:p>
        </w:tc>
      </w:tr>
      <w:tr w:rsidR="00C41938" w14:paraId="2FA6A989" w14:textId="77777777" w:rsidTr="00D960CC">
        <w:trPr>
          <w:trHeight w:val="645"/>
          <w:jc w:val="center"/>
        </w:trPr>
        <w:tc>
          <w:tcPr>
            <w:tcW w:w="567" w:type="dxa"/>
            <w:shd w:val="clear" w:color="auto" w:fill="auto"/>
            <w:noWrap/>
            <w:vAlign w:val="center"/>
          </w:tcPr>
          <w:p w14:paraId="24381FB1" w14:textId="77777777" w:rsidR="00C41938" w:rsidRDefault="00C41938" w:rsidP="00D960CC">
            <w:pPr>
              <w:jc w:val="center"/>
              <w:rPr>
                <w:rFonts w:ascii="Calibri" w:hAnsi="Calibri" w:cs="Calibri"/>
                <w:color w:val="000000"/>
                <w:sz w:val="18"/>
                <w:szCs w:val="18"/>
              </w:rPr>
            </w:pPr>
            <w:r>
              <w:rPr>
                <w:rFonts w:ascii="Calibri" w:hAnsi="Calibri" w:cs="Calibri"/>
                <w:color w:val="000000"/>
                <w:sz w:val="22"/>
                <w:szCs w:val="22"/>
              </w:rPr>
              <w:t>6</w:t>
            </w:r>
          </w:p>
        </w:tc>
        <w:tc>
          <w:tcPr>
            <w:tcW w:w="2274" w:type="dxa"/>
            <w:shd w:val="clear" w:color="auto" w:fill="auto"/>
            <w:vAlign w:val="center"/>
          </w:tcPr>
          <w:p w14:paraId="18249189" w14:textId="77777777" w:rsidR="00C41938" w:rsidRDefault="00C41938" w:rsidP="00D960CC">
            <w:pPr>
              <w:rPr>
                <w:color w:val="000000"/>
                <w:sz w:val="18"/>
                <w:szCs w:val="18"/>
              </w:rPr>
            </w:pPr>
            <w:r>
              <w:rPr>
                <w:color w:val="000000"/>
                <w:sz w:val="20"/>
              </w:rPr>
              <w:t xml:space="preserve">Рекомендуемый тариф на природный газ для населения  при наличии прибора учёта для отопления, </w:t>
            </w:r>
            <w:proofErr w:type="spellStart"/>
            <w:r>
              <w:rPr>
                <w:color w:val="000000"/>
                <w:sz w:val="20"/>
              </w:rPr>
              <w:t>руб</w:t>
            </w:r>
            <w:proofErr w:type="spellEnd"/>
            <w:r>
              <w:rPr>
                <w:color w:val="000000"/>
                <w:sz w:val="20"/>
              </w:rPr>
              <w:t>/м2</w:t>
            </w:r>
          </w:p>
        </w:tc>
        <w:tc>
          <w:tcPr>
            <w:tcW w:w="992" w:type="dxa"/>
            <w:shd w:val="clear" w:color="auto" w:fill="auto"/>
            <w:noWrap/>
            <w:vAlign w:val="center"/>
          </w:tcPr>
          <w:p w14:paraId="4DEFEC24" w14:textId="77777777" w:rsidR="00C41938" w:rsidRDefault="00C41938" w:rsidP="00D960CC">
            <w:pPr>
              <w:jc w:val="center"/>
              <w:rPr>
                <w:color w:val="000000"/>
                <w:sz w:val="18"/>
                <w:szCs w:val="18"/>
              </w:rPr>
            </w:pPr>
            <w:proofErr w:type="spellStart"/>
            <w:r>
              <w:rPr>
                <w:color w:val="000000"/>
                <w:sz w:val="20"/>
              </w:rPr>
              <w:t>руб</w:t>
            </w:r>
            <w:proofErr w:type="spellEnd"/>
            <w:r>
              <w:rPr>
                <w:color w:val="000000"/>
                <w:sz w:val="20"/>
              </w:rPr>
              <w:t>/м2</w:t>
            </w:r>
          </w:p>
        </w:tc>
        <w:tc>
          <w:tcPr>
            <w:tcW w:w="855" w:type="dxa"/>
            <w:shd w:val="clear" w:color="auto" w:fill="auto"/>
            <w:vAlign w:val="center"/>
          </w:tcPr>
          <w:p w14:paraId="084303D6" w14:textId="77777777" w:rsidR="00C41938" w:rsidRPr="00092429" w:rsidRDefault="00C41938" w:rsidP="00D960CC">
            <w:pPr>
              <w:jc w:val="center"/>
              <w:rPr>
                <w:color w:val="000000"/>
                <w:sz w:val="20"/>
              </w:rPr>
            </w:pPr>
            <w:r w:rsidRPr="00092429">
              <w:rPr>
                <w:color w:val="000000"/>
                <w:sz w:val="20"/>
              </w:rPr>
              <w:t>5,86</w:t>
            </w:r>
          </w:p>
        </w:tc>
        <w:tc>
          <w:tcPr>
            <w:tcW w:w="890" w:type="dxa"/>
            <w:shd w:val="clear" w:color="auto" w:fill="auto"/>
            <w:vAlign w:val="center"/>
          </w:tcPr>
          <w:p w14:paraId="0DF6EBA8" w14:textId="77777777" w:rsidR="00C41938" w:rsidRPr="00092429" w:rsidRDefault="00C41938" w:rsidP="00D960CC">
            <w:pPr>
              <w:jc w:val="center"/>
              <w:rPr>
                <w:color w:val="000000"/>
                <w:sz w:val="20"/>
              </w:rPr>
            </w:pPr>
            <w:r w:rsidRPr="00092429">
              <w:rPr>
                <w:color w:val="000000"/>
                <w:sz w:val="20"/>
              </w:rPr>
              <w:t>6,10</w:t>
            </w:r>
          </w:p>
        </w:tc>
        <w:tc>
          <w:tcPr>
            <w:tcW w:w="957" w:type="dxa"/>
            <w:shd w:val="clear" w:color="auto" w:fill="auto"/>
            <w:vAlign w:val="center"/>
          </w:tcPr>
          <w:p w14:paraId="54BB4760" w14:textId="77777777" w:rsidR="00C41938" w:rsidRPr="00092429" w:rsidRDefault="00C41938" w:rsidP="00D960CC">
            <w:pPr>
              <w:jc w:val="center"/>
              <w:rPr>
                <w:color w:val="000000"/>
                <w:sz w:val="20"/>
              </w:rPr>
            </w:pPr>
            <w:r w:rsidRPr="00092429">
              <w:rPr>
                <w:color w:val="000000"/>
                <w:sz w:val="20"/>
              </w:rPr>
              <w:t>6,34</w:t>
            </w:r>
          </w:p>
        </w:tc>
        <w:tc>
          <w:tcPr>
            <w:tcW w:w="993" w:type="dxa"/>
            <w:shd w:val="clear" w:color="auto" w:fill="auto"/>
            <w:vAlign w:val="center"/>
          </w:tcPr>
          <w:p w14:paraId="2FAE0252" w14:textId="77777777" w:rsidR="00C41938" w:rsidRPr="00092429" w:rsidRDefault="00C41938" w:rsidP="00D960CC">
            <w:pPr>
              <w:jc w:val="center"/>
              <w:rPr>
                <w:color w:val="000000"/>
                <w:sz w:val="20"/>
              </w:rPr>
            </w:pPr>
            <w:r w:rsidRPr="00092429">
              <w:rPr>
                <w:color w:val="000000"/>
                <w:sz w:val="20"/>
              </w:rPr>
              <w:t>6,59</w:t>
            </w:r>
          </w:p>
        </w:tc>
        <w:tc>
          <w:tcPr>
            <w:tcW w:w="841" w:type="dxa"/>
            <w:shd w:val="clear" w:color="auto" w:fill="auto"/>
            <w:vAlign w:val="center"/>
          </w:tcPr>
          <w:p w14:paraId="419BD277" w14:textId="77777777" w:rsidR="00C41938" w:rsidRPr="00092429" w:rsidRDefault="00C41938" w:rsidP="00D960CC">
            <w:pPr>
              <w:jc w:val="center"/>
              <w:rPr>
                <w:color w:val="000000"/>
                <w:sz w:val="20"/>
              </w:rPr>
            </w:pPr>
            <w:r w:rsidRPr="00092429">
              <w:rPr>
                <w:color w:val="000000"/>
                <w:sz w:val="20"/>
              </w:rPr>
              <w:t>6,86</w:t>
            </w:r>
          </w:p>
        </w:tc>
        <w:tc>
          <w:tcPr>
            <w:tcW w:w="850" w:type="dxa"/>
            <w:shd w:val="clear" w:color="auto" w:fill="auto"/>
            <w:vAlign w:val="center"/>
          </w:tcPr>
          <w:p w14:paraId="11E5EE6F" w14:textId="77777777" w:rsidR="00C41938" w:rsidRPr="00092429" w:rsidRDefault="00C41938" w:rsidP="00D960CC">
            <w:pPr>
              <w:jc w:val="center"/>
              <w:rPr>
                <w:color w:val="000000"/>
                <w:sz w:val="20"/>
              </w:rPr>
            </w:pPr>
            <w:r w:rsidRPr="00092429">
              <w:rPr>
                <w:color w:val="000000"/>
                <w:sz w:val="20"/>
              </w:rPr>
              <w:t>7,13</w:t>
            </w:r>
          </w:p>
        </w:tc>
        <w:tc>
          <w:tcPr>
            <w:tcW w:w="845" w:type="dxa"/>
            <w:shd w:val="clear" w:color="auto" w:fill="auto"/>
            <w:vAlign w:val="center"/>
          </w:tcPr>
          <w:p w14:paraId="3CF8CB93" w14:textId="77777777" w:rsidR="00C41938" w:rsidRPr="00092429" w:rsidRDefault="00C41938" w:rsidP="00D960CC">
            <w:pPr>
              <w:jc w:val="center"/>
              <w:rPr>
                <w:color w:val="000000"/>
                <w:sz w:val="20"/>
              </w:rPr>
            </w:pPr>
            <w:r w:rsidRPr="00092429">
              <w:rPr>
                <w:rFonts w:ascii="Calibri" w:hAnsi="Calibri" w:cs="Calibri"/>
                <w:color w:val="000000"/>
                <w:sz w:val="20"/>
              </w:rPr>
              <w:t>8,0</w:t>
            </w:r>
          </w:p>
        </w:tc>
      </w:tr>
      <w:tr w:rsidR="00C41938" w14:paraId="70DF2527" w14:textId="77777777" w:rsidTr="00D960CC">
        <w:trPr>
          <w:trHeight w:val="300"/>
          <w:jc w:val="center"/>
        </w:trPr>
        <w:tc>
          <w:tcPr>
            <w:tcW w:w="567" w:type="dxa"/>
            <w:shd w:val="clear" w:color="auto" w:fill="auto"/>
            <w:noWrap/>
            <w:vAlign w:val="center"/>
          </w:tcPr>
          <w:p w14:paraId="27C2AC29" w14:textId="77777777" w:rsidR="00C41938" w:rsidRDefault="00C41938" w:rsidP="00D960CC">
            <w:pPr>
              <w:jc w:val="center"/>
              <w:rPr>
                <w:rFonts w:ascii="Calibri" w:hAnsi="Calibri" w:cs="Calibri"/>
                <w:color w:val="000000"/>
                <w:sz w:val="18"/>
                <w:szCs w:val="18"/>
              </w:rPr>
            </w:pPr>
            <w:r>
              <w:rPr>
                <w:rFonts w:ascii="Calibri" w:hAnsi="Calibri" w:cs="Calibri"/>
                <w:color w:val="000000"/>
                <w:sz w:val="22"/>
                <w:szCs w:val="22"/>
              </w:rPr>
              <w:t>7</w:t>
            </w:r>
          </w:p>
        </w:tc>
        <w:tc>
          <w:tcPr>
            <w:tcW w:w="2274" w:type="dxa"/>
            <w:shd w:val="clear" w:color="auto" w:fill="auto"/>
            <w:vAlign w:val="center"/>
          </w:tcPr>
          <w:p w14:paraId="72536DFE" w14:textId="77777777" w:rsidR="00C41938" w:rsidRDefault="00C41938" w:rsidP="00D960CC">
            <w:pPr>
              <w:rPr>
                <w:color w:val="000000"/>
                <w:sz w:val="18"/>
                <w:szCs w:val="18"/>
              </w:rPr>
            </w:pPr>
            <w:r>
              <w:rPr>
                <w:color w:val="000000"/>
                <w:sz w:val="20"/>
              </w:rPr>
              <w:t>Отапливаемая площадь,м2</w:t>
            </w:r>
          </w:p>
        </w:tc>
        <w:tc>
          <w:tcPr>
            <w:tcW w:w="992" w:type="dxa"/>
            <w:shd w:val="clear" w:color="auto" w:fill="auto"/>
            <w:noWrap/>
            <w:vAlign w:val="center"/>
          </w:tcPr>
          <w:p w14:paraId="05AFA5F5" w14:textId="77777777" w:rsidR="00C41938" w:rsidRDefault="00C41938" w:rsidP="00D960CC">
            <w:pPr>
              <w:jc w:val="center"/>
              <w:rPr>
                <w:color w:val="000000"/>
                <w:sz w:val="18"/>
                <w:szCs w:val="18"/>
              </w:rPr>
            </w:pPr>
            <w:r>
              <w:rPr>
                <w:color w:val="000000"/>
                <w:sz w:val="20"/>
              </w:rPr>
              <w:t>м2</w:t>
            </w:r>
          </w:p>
        </w:tc>
        <w:tc>
          <w:tcPr>
            <w:tcW w:w="855" w:type="dxa"/>
            <w:shd w:val="clear" w:color="auto" w:fill="auto"/>
            <w:vAlign w:val="center"/>
          </w:tcPr>
          <w:p w14:paraId="3E7E6512" w14:textId="77777777" w:rsidR="00C41938" w:rsidRPr="00092429" w:rsidRDefault="00C41938" w:rsidP="00D960CC">
            <w:pPr>
              <w:jc w:val="center"/>
              <w:rPr>
                <w:color w:val="000000"/>
                <w:sz w:val="20"/>
              </w:rPr>
            </w:pPr>
            <w:r w:rsidRPr="00092429">
              <w:rPr>
                <w:color w:val="000000"/>
                <w:sz w:val="20"/>
              </w:rPr>
              <w:t>6700,0</w:t>
            </w:r>
          </w:p>
        </w:tc>
        <w:tc>
          <w:tcPr>
            <w:tcW w:w="890" w:type="dxa"/>
            <w:shd w:val="clear" w:color="auto" w:fill="auto"/>
            <w:vAlign w:val="center"/>
          </w:tcPr>
          <w:p w14:paraId="11F83ECE" w14:textId="77777777" w:rsidR="00C41938" w:rsidRPr="00092429" w:rsidRDefault="00C41938" w:rsidP="00D960CC">
            <w:pPr>
              <w:jc w:val="center"/>
              <w:rPr>
                <w:color w:val="000000"/>
                <w:sz w:val="20"/>
              </w:rPr>
            </w:pPr>
            <w:r w:rsidRPr="00092429">
              <w:rPr>
                <w:color w:val="000000"/>
                <w:sz w:val="20"/>
              </w:rPr>
              <w:t>6767,0</w:t>
            </w:r>
          </w:p>
        </w:tc>
        <w:tc>
          <w:tcPr>
            <w:tcW w:w="957" w:type="dxa"/>
            <w:shd w:val="clear" w:color="auto" w:fill="auto"/>
            <w:vAlign w:val="center"/>
          </w:tcPr>
          <w:p w14:paraId="7B8E2173" w14:textId="77777777" w:rsidR="00C41938" w:rsidRPr="00092429" w:rsidRDefault="00C41938" w:rsidP="00D960CC">
            <w:pPr>
              <w:jc w:val="center"/>
              <w:rPr>
                <w:color w:val="000000"/>
                <w:sz w:val="20"/>
              </w:rPr>
            </w:pPr>
            <w:r w:rsidRPr="00092429">
              <w:rPr>
                <w:color w:val="000000"/>
                <w:sz w:val="20"/>
              </w:rPr>
              <w:t>6834,7</w:t>
            </w:r>
          </w:p>
        </w:tc>
        <w:tc>
          <w:tcPr>
            <w:tcW w:w="993" w:type="dxa"/>
            <w:shd w:val="clear" w:color="auto" w:fill="auto"/>
            <w:vAlign w:val="center"/>
          </w:tcPr>
          <w:p w14:paraId="16A636F6" w14:textId="77777777" w:rsidR="00C41938" w:rsidRPr="00092429" w:rsidRDefault="00C41938" w:rsidP="00D960CC">
            <w:pPr>
              <w:jc w:val="center"/>
              <w:rPr>
                <w:color w:val="000000"/>
                <w:sz w:val="20"/>
              </w:rPr>
            </w:pPr>
            <w:r w:rsidRPr="00092429">
              <w:rPr>
                <w:color w:val="000000"/>
                <w:sz w:val="20"/>
              </w:rPr>
              <w:t>6903,0</w:t>
            </w:r>
          </w:p>
        </w:tc>
        <w:tc>
          <w:tcPr>
            <w:tcW w:w="841" w:type="dxa"/>
            <w:shd w:val="clear" w:color="auto" w:fill="auto"/>
            <w:vAlign w:val="center"/>
          </w:tcPr>
          <w:p w14:paraId="01972A5A" w14:textId="77777777" w:rsidR="00C41938" w:rsidRPr="00092429" w:rsidRDefault="00C41938" w:rsidP="00D960CC">
            <w:pPr>
              <w:jc w:val="center"/>
              <w:rPr>
                <w:color w:val="000000"/>
                <w:sz w:val="20"/>
              </w:rPr>
            </w:pPr>
            <w:r w:rsidRPr="00092429">
              <w:rPr>
                <w:color w:val="000000"/>
                <w:sz w:val="20"/>
              </w:rPr>
              <w:t>6972,0</w:t>
            </w:r>
          </w:p>
        </w:tc>
        <w:tc>
          <w:tcPr>
            <w:tcW w:w="850" w:type="dxa"/>
            <w:shd w:val="clear" w:color="auto" w:fill="auto"/>
            <w:vAlign w:val="center"/>
          </w:tcPr>
          <w:p w14:paraId="1F406DE7" w14:textId="77777777" w:rsidR="00C41938" w:rsidRPr="00092429" w:rsidRDefault="00C41938" w:rsidP="00D960CC">
            <w:pPr>
              <w:jc w:val="center"/>
              <w:rPr>
                <w:color w:val="000000"/>
                <w:sz w:val="20"/>
              </w:rPr>
            </w:pPr>
            <w:r w:rsidRPr="00092429">
              <w:rPr>
                <w:color w:val="000000"/>
                <w:sz w:val="20"/>
              </w:rPr>
              <w:t>7041,8</w:t>
            </w:r>
          </w:p>
        </w:tc>
        <w:tc>
          <w:tcPr>
            <w:tcW w:w="845" w:type="dxa"/>
            <w:shd w:val="clear" w:color="auto" w:fill="auto"/>
            <w:vAlign w:val="center"/>
          </w:tcPr>
          <w:p w14:paraId="05C4FB08" w14:textId="77777777" w:rsidR="00C41938" w:rsidRPr="00092429" w:rsidRDefault="00C41938" w:rsidP="00D960CC">
            <w:pPr>
              <w:jc w:val="center"/>
              <w:rPr>
                <w:color w:val="000000"/>
                <w:sz w:val="20"/>
              </w:rPr>
            </w:pPr>
            <w:r w:rsidRPr="00092429">
              <w:rPr>
                <w:color w:val="000000"/>
                <w:sz w:val="20"/>
              </w:rPr>
              <w:t>7256</w:t>
            </w:r>
          </w:p>
        </w:tc>
      </w:tr>
    </w:tbl>
    <w:p w14:paraId="3BA1370D" w14:textId="77777777" w:rsidR="00C41938" w:rsidRDefault="00C41938" w:rsidP="00C41938">
      <w:pPr>
        <w:pStyle w:val="HTML2"/>
        <w:ind w:left="20" w:right="20"/>
        <w:rPr>
          <w:b/>
          <w:sz w:val="28"/>
          <w:szCs w:val="28"/>
        </w:rPr>
      </w:pPr>
    </w:p>
    <w:p w14:paraId="32C9C2EB" w14:textId="77777777" w:rsidR="00C41938" w:rsidRPr="00B079EB" w:rsidRDefault="00C41938" w:rsidP="00C41938">
      <w:pPr>
        <w:pStyle w:val="14"/>
        <w:shd w:val="clear" w:color="auto" w:fill="auto"/>
        <w:spacing w:line="240" w:lineRule="auto"/>
        <w:ind w:left="23" w:right="23"/>
        <w:jc w:val="both"/>
        <w:rPr>
          <w:bCs/>
          <w:sz w:val="24"/>
          <w:szCs w:val="24"/>
        </w:rPr>
      </w:pPr>
      <w:r w:rsidRPr="00B079EB">
        <w:rPr>
          <w:bCs/>
          <w:sz w:val="24"/>
          <w:szCs w:val="24"/>
        </w:rPr>
        <w:t xml:space="preserve">В целом спрос на трубопроводный газ составляет с 2024 по 2028 года, в среднем, 360,0тыс.м3 в год. Ежегодное потребление сжиженного газа составит около </w:t>
      </w:r>
      <w:r>
        <w:rPr>
          <w:bCs/>
          <w:sz w:val="24"/>
          <w:szCs w:val="24"/>
        </w:rPr>
        <w:t>6</w:t>
      </w:r>
      <w:r w:rsidRPr="00B079EB">
        <w:rPr>
          <w:bCs/>
          <w:sz w:val="24"/>
          <w:szCs w:val="24"/>
        </w:rPr>
        <w:t>,0 тонн. Соотношение между  трубопроводным и сжиженных газом может меняться в пользу трубопроводного на основе дальнейшей реализации  программы газификации  Касторенского района.</w:t>
      </w:r>
    </w:p>
    <w:p w14:paraId="01477902" w14:textId="77777777" w:rsidR="00C41938" w:rsidRDefault="00C41938" w:rsidP="00C41938">
      <w:pPr>
        <w:pStyle w:val="HTML2"/>
        <w:ind w:left="20" w:right="20"/>
        <w:rPr>
          <w:b/>
          <w:sz w:val="28"/>
          <w:szCs w:val="28"/>
        </w:rPr>
      </w:pPr>
    </w:p>
    <w:p w14:paraId="58BC0814" w14:textId="77777777" w:rsidR="00C41938" w:rsidRDefault="00C41938" w:rsidP="00593010">
      <w:pPr>
        <w:pStyle w:val="3"/>
        <w:rPr>
          <w:rFonts w:ascii="Times New Roman" w:hAnsi="Times New Roman"/>
          <w:bCs/>
          <w:iCs/>
          <w:szCs w:val="24"/>
        </w:rPr>
      </w:pPr>
    </w:p>
    <w:p w14:paraId="3EB8844F" w14:textId="77777777" w:rsidR="00C41938" w:rsidRDefault="00C41938" w:rsidP="00593010">
      <w:pPr>
        <w:pStyle w:val="3"/>
        <w:rPr>
          <w:rFonts w:ascii="Times New Roman" w:hAnsi="Times New Roman"/>
          <w:bCs/>
          <w:iCs/>
          <w:szCs w:val="24"/>
        </w:rPr>
      </w:pPr>
    </w:p>
    <w:p w14:paraId="126D49B8" w14:textId="77777777" w:rsidR="00C41938" w:rsidRDefault="00C41938" w:rsidP="00593010">
      <w:pPr>
        <w:pStyle w:val="3"/>
        <w:rPr>
          <w:rFonts w:ascii="Times New Roman" w:hAnsi="Times New Roman"/>
          <w:bCs/>
          <w:iCs/>
          <w:szCs w:val="24"/>
        </w:rPr>
      </w:pPr>
    </w:p>
    <w:p w14:paraId="1452B21D" w14:textId="77777777" w:rsidR="00C41938" w:rsidRDefault="00C41938" w:rsidP="00593010">
      <w:pPr>
        <w:pStyle w:val="3"/>
        <w:rPr>
          <w:rFonts w:ascii="Times New Roman" w:hAnsi="Times New Roman"/>
          <w:bCs/>
          <w:iCs/>
          <w:szCs w:val="24"/>
        </w:rPr>
      </w:pPr>
    </w:p>
    <w:p w14:paraId="4B160377" w14:textId="77777777" w:rsidR="00C41938" w:rsidRDefault="00C41938" w:rsidP="00593010">
      <w:pPr>
        <w:pStyle w:val="3"/>
        <w:rPr>
          <w:rFonts w:ascii="Times New Roman" w:hAnsi="Times New Roman"/>
          <w:bCs/>
          <w:iCs/>
          <w:szCs w:val="24"/>
        </w:rPr>
      </w:pPr>
    </w:p>
    <w:p w14:paraId="74A2F2BA" w14:textId="77777777" w:rsidR="00C41938" w:rsidRDefault="00C41938" w:rsidP="00593010">
      <w:pPr>
        <w:pStyle w:val="3"/>
        <w:rPr>
          <w:rFonts w:ascii="Times New Roman" w:hAnsi="Times New Roman"/>
          <w:bCs/>
          <w:iCs/>
          <w:szCs w:val="24"/>
        </w:rPr>
      </w:pPr>
    </w:p>
    <w:p w14:paraId="755EE936" w14:textId="77777777" w:rsidR="00C41938" w:rsidRDefault="00C41938" w:rsidP="00593010">
      <w:pPr>
        <w:pStyle w:val="3"/>
        <w:rPr>
          <w:rFonts w:ascii="Times New Roman" w:hAnsi="Times New Roman"/>
          <w:bCs/>
          <w:iCs/>
          <w:szCs w:val="24"/>
        </w:rPr>
      </w:pPr>
    </w:p>
    <w:p w14:paraId="24D4E9F0" w14:textId="77777777" w:rsidR="00C41938" w:rsidRDefault="00C41938" w:rsidP="00593010">
      <w:pPr>
        <w:pStyle w:val="3"/>
        <w:rPr>
          <w:rFonts w:ascii="Times New Roman" w:hAnsi="Times New Roman"/>
          <w:bCs/>
          <w:iCs/>
          <w:szCs w:val="24"/>
        </w:rPr>
      </w:pPr>
    </w:p>
    <w:p w14:paraId="273D1E90" w14:textId="77777777" w:rsidR="00C41938" w:rsidRDefault="00C41938" w:rsidP="00593010">
      <w:pPr>
        <w:pStyle w:val="3"/>
        <w:rPr>
          <w:rFonts w:ascii="Times New Roman" w:hAnsi="Times New Roman"/>
          <w:bCs/>
          <w:iCs/>
          <w:szCs w:val="24"/>
        </w:rPr>
      </w:pPr>
    </w:p>
    <w:p w14:paraId="5DD849B7" w14:textId="77777777" w:rsidR="00C41938" w:rsidRDefault="00C41938" w:rsidP="00593010">
      <w:pPr>
        <w:pStyle w:val="3"/>
        <w:rPr>
          <w:rFonts w:ascii="Times New Roman" w:hAnsi="Times New Roman"/>
          <w:bCs/>
          <w:iCs/>
          <w:szCs w:val="24"/>
        </w:rPr>
      </w:pPr>
    </w:p>
    <w:bookmarkEnd w:id="27"/>
    <w:bookmarkEnd w:id="29"/>
    <w:p w14:paraId="625A4FF6" w14:textId="08D782F3" w:rsidR="00ED58FD" w:rsidRDefault="00ED58FD"/>
    <w:p w14:paraId="4E37DABE" w14:textId="1A0C8A04" w:rsidR="00ED58FD" w:rsidRPr="003828E1" w:rsidRDefault="00ED58FD" w:rsidP="00EE0FD7">
      <w:pPr>
        <w:pStyle w:val="1"/>
        <w:jc w:val="left"/>
        <w:rPr>
          <w:b w:val="0"/>
          <w:sz w:val="28"/>
          <w:szCs w:val="28"/>
        </w:rPr>
      </w:pPr>
      <w:bookmarkStart w:id="38" w:name="_Toc170246357"/>
      <w:r w:rsidRPr="003828E1">
        <w:rPr>
          <w:sz w:val="28"/>
          <w:szCs w:val="28"/>
        </w:rPr>
        <w:lastRenderedPageBreak/>
        <w:t xml:space="preserve">Раздел </w:t>
      </w:r>
      <w:r w:rsidR="003C208B">
        <w:rPr>
          <w:sz w:val="28"/>
          <w:szCs w:val="28"/>
        </w:rPr>
        <w:t>4</w:t>
      </w:r>
      <w:r w:rsidRPr="003828E1">
        <w:rPr>
          <w:sz w:val="28"/>
          <w:szCs w:val="28"/>
        </w:rPr>
        <w:t>. Целевые показатели развития коммунальной инфраструктуры</w:t>
      </w:r>
      <w:bookmarkEnd w:id="38"/>
      <w:r w:rsidRPr="003828E1">
        <w:rPr>
          <w:sz w:val="28"/>
          <w:szCs w:val="28"/>
        </w:rPr>
        <w:t xml:space="preserve"> </w:t>
      </w:r>
    </w:p>
    <w:p w14:paraId="69060E7D" w14:textId="153DE42B" w:rsidR="00ED58FD" w:rsidRPr="00EE0FD7" w:rsidRDefault="003C208B" w:rsidP="00217F14">
      <w:pPr>
        <w:pStyle w:val="2"/>
        <w:rPr>
          <w:b w:val="0"/>
          <w:i w:val="0"/>
          <w:iCs/>
        </w:rPr>
      </w:pPr>
      <w:bookmarkStart w:id="39" w:name="_Toc170246358"/>
      <w:r w:rsidRPr="00EE0FD7">
        <w:rPr>
          <w:i w:val="0"/>
          <w:iCs/>
        </w:rPr>
        <w:t>4</w:t>
      </w:r>
      <w:r w:rsidR="00ED58FD" w:rsidRPr="00EE0FD7">
        <w:rPr>
          <w:i w:val="0"/>
          <w:iCs/>
        </w:rPr>
        <w:t>.1.Целевые показатели в водоснабжении муниципального образования</w:t>
      </w:r>
      <w:bookmarkEnd w:id="39"/>
    </w:p>
    <w:p w14:paraId="2866B13F" w14:textId="77777777" w:rsidR="00ED58FD" w:rsidRDefault="00ED58FD" w:rsidP="00ED58FD"/>
    <w:p w14:paraId="06AA7D94" w14:textId="3EDB2E9F" w:rsidR="00ED58FD" w:rsidRDefault="00ED58FD" w:rsidP="00ED58FD">
      <w:pPr>
        <w:jc w:val="both"/>
        <w:rPr>
          <w:iCs/>
        </w:rPr>
      </w:pPr>
      <w:r>
        <w:rPr>
          <w:iCs/>
        </w:rPr>
        <w:t xml:space="preserve">Результаты реализации </w:t>
      </w:r>
      <w:r w:rsidR="006F2D5D">
        <w:rPr>
          <w:iCs/>
        </w:rPr>
        <w:t>с</w:t>
      </w:r>
      <w:r>
        <w:rPr>
          <w:iCs/>
        </w:rPr>
        <w:t>хемы водоснабжения определяются уровнем достижения запланированных целевых показателей. Перечень целевых показателей принят 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 утвержденных приказом Минрегиона России от 06.05.2011 г. № 204, и Методикой проведения мониторинга выполнения производственных и инвестиционных программ организаций коммунального комплекса, утвержденной приказом Минрегиона России от 14.04.2008 г. № 48.</w:t>
      </w:r>
    </w:p>
    <w:p w14:paraId="55A05960" w14:textId="0B6DE824" w:rsidR="00ED58FD" w:rsidRDefault="00ED58FD" w:rsidP="00ED58FD">
      <w:pPr>
        <w:jc w:val="both"/>
        <w:rPr>
          <w:iCs/>
        </w:rPr>
      </w:pPr>
      <w:r>
        <w:rPr>
          <w:iCs/>
        </w:rPr>
        <w:t xml:space="preserve">По итогам анализа текущего состояния системы  холодного водоснабжения </w:t>
      </w:r>
      <w:bookmarkStart w:id="40" w:name="_Hlk170242362"/>
      <w:r w:rsidR="006F2D5D">
        <w:rPr>
          <w:iCs/>
        </w:rPr>
        <w:t>Егорьевского</w:t>
      </w:r>
      <w:bookmarkEnd w:id="40"/>
      <w:r>
        <w:rPr>
          <w:iCs/>
        </w:rPr>
        <w:t xml:space="preserve"> сельсовета, проведенного в разделе 1 Программы, были выявлены основные проблемы функционирования и развития систем, а  также намечены основные пути решения выявленных проблем. Исходя из этого сформированы программные мероприятия и выбраны соответствующие им целевые показатели развития системы  холодного водоснабжения </w:t>
      </w:r>
      <w:r w:rsidR="006F2D5D">
        <w:rPr>
          <w:iCs/>
        </w:rPr>
        <w:t xml:space="preserve">Егорьевского </w:t>
      </w:r>
      <w:r>
        <w:rPr>
          <w:iCs/>
        </w:rPr>
        <w:t xml:space="preserve">   сельсовета. В таблице </w:t>
      </w:r>
      <w:r w:rsidR="007C79CD">
        <w:rPr>
          <w:iCs/>
        </w:rPr>
        <w:t>3</w:t>
      </w:r>
      <w:r>
        <w:rPr>
          <w:iCs/>
        </w:rPr>
        <w:t>.1. приведены данные целевые показатели  с обоснованием механизма их расчета.</w:t>
      </w:r>
    </w:p>
    <w:p w14:paraId="0391A413" w14:textId="45ADEBE4" w:rsidR="00ED58FD" w:rsidRDefault="003C208B" w:rsidP="00217F14">
      <w:pPr>
        <w:pStyle w:val="formattexttopleveltext"/>
        <w:outlineLvl w:val="2"/>
        <w:rPr>
          <w:b/>
        </w:rPr>
      </w:pPr>
      <w:bookmarkStart w:id="41" w:name="_Toc170246359"/>
      <w:r>
        <w:rPr>
          <w:b/>
        </w:rPr>
        <w:t>4</w:t>
      </w:r>
      <w:r w:rsidR="00ED58FD">
        <w:rPr>
          <w:b/>
        </w:rPr>
        <w:t>.1.1.Целевые показатели качества питьевой воды</w:t>
      </w:r>
      <w:bookmarkEnd w:id="41"/>
    </w:p>
    <w:p w14:paraId="05502B79" w14:textId="77777777" w:rsidR="00ED58FD" w:rsidRDefault="00ED58FD" w:rsidP="00ED58FD">
      <w:pPr>
        <w:autoSpaceDE w:val="0"/>
        <w:autoSpaceDN w:val="0"/>
        <w:adjustRightInd w:val="0"/>
        <w:jc w:val="both"/>
      </w:pPr>
      <w:r>
        <w:t>Качество услуг водоснабжения должно определяться условиями договора и гарантировать бесперебойность их предоставления, а также соответствие доставляемого ресурса (воды) соответствующим стандартам и нормативам.</w:t>
      </w:r>
    </w:p>
    <w:p w14:paraId="6FA067C4" w14:textId="77777777" w:rsidR="00ED58FD" w:rsidRDefault="00ED58FD" w:rsidP="00ED58FD">
      <w:pPr>
        <w:autoSpaceDE w:val="0"/>
        <w:autoSpaceDN w:val="0"/>
        <w:adjustRightInd w:val="0"/>
        <w:jc w:val="both"/>
      </w:pPr>
      <w:r>
        <w:t>Показателями, характеризующими параметры качества предоставляемых услуг и поддающимися непосредственному наблюдению и оценке потребителями, являются:</w:t>
      </w:r>
    </w:p>
    <w:p w14:paraId="77B9CDD9" w14:textId="77777777" w:rsidR="00ED58FD" w:rsidRDefault="00ED58FD" w:rsidP="00ED58FD">
      <w:pPr>
        <w:autoSpaceDE w:val="0"/>
        <w:autoSpaceDN w:val="0"/>
        <w:adjustRightInd w:val="0"/>
        <w:jc w:val="both"/>
      </w:pPr>
      <w:r>
        <w:t>-перебои в водоснабжении (часы, дни);</w:t>
      </w:r>
    </w:p>
    <w:p w14:paraId="2E1B0395" w14:textId="77777777" w:rsidR="00ED58FD" w:rsidRDefault="00ED58FD" w:rsidP="00ED58FD">
      <w:pPr>
        <w:autoSpaceDE w:val="0"/>
        <w:autoSpaceDN w:val="0"/>
        <w:adjustRightInd w:val="0"/>
        <w:jc w:val="both"/>
      </w:pPr>
      <w:r>
        <w:t>-частота отказов в услуге водоснабжения;</w:t>
      </w:r>
    </w:p>
    <w:p w14:paraId="5D652772" w14:textId="77777777" w:rsidR="00ED58FD" w:rsidRDefault="00ED58FD" w:rsidP="00ED58FD">
      <w:pPr>
        <w:autoSpaceDE w:val="0"/>
        <w:autoSpaceDN w:val="0"/>
        <w:adjustRightInd w:val="0"/>
        <w:jc w:val="both"/>
      </w:pPr>
      <w:r>
        <w:t>-давление в точке водоразбора (напор), поддающееся наблюдению и затрудняющее использование холодной воды для хозяйственно-бытовых нужд.</w:t>
      </w:r>
    </w:p>
    <w:p w14:paraId="0CA722B9" w14:textId="77777777" w:rsidR="00ED58FD" w:rsidRDefault="00ED58FD" w:rsidP="00ED58FD">
      <w:pPr>
        <w:autoSpaceDE w:val="0"/>
        <w:autoSpaceDN w:val="0"/>
        <w:adjustRightInd w:val="0"/>
        <w:jc w:val="both"/>
      </w:pPr>
      <w:r>
        <w:t>Показателями, характеризующими параметры качества материального носителя услуги, нарушения которых выявляются в процессе проведения инспекционных и контрольных проверок органами государственной жилищной инспекции, санитарно-эпидемиологического контроля, муниципальным заказчиком и др., являются:</w:t>
      </w:r>
    </w:p>
    <w:p w14:paraId="02EBD2AD" w14:textId="77777777" w:rsidR="00ED58FD" w:rsidRDefault="00ED58FD" w:rsidP="00ED58FD">
      <w:pPr>
        <w:autoSpaceDE w:val="0"/>
        <w:autoSpaceDN w:val="0"/>
        <w:adjustRightInd w:val="0"/>
        <w:jc w:val="both"/>
      </w:pPr>
      <w:r>
        <w:t>-состав и свойства воды (соответствие действующим стандартам);</w:t>
      </w:r>
    </w:p>
    <w:p w14:paraId="2BFDE48E" w14:textId="77777777" w:rsidR="00ED58FD" w:rsidRDefault="00ED58FD" w:rsidP="00ED58FD">
      <w:pPr>
        <w:autoSpaceDE w:val="0"/>
        <w:autoSpaceDN w:val="0"/>
        <w:adjustRightInd w:val="0"/>
        <w:jc w:val="both"/>
      </w:pPr>
      <w:r>
        <w:t>-давление в подающем трубопроводе холодного водоснабжения;</w:t>
      </w:r>
    </w:p>
    <w:p w14:paraId="4635EDC9" w14:textId="77777777" w:rsidR="00ED58FD" w:rsidRDefault="00ED58FD" w:rsidP="00ED58FD">
      <w:pPr>
        <w:autoSpaceDE w:val="0"/>
        <w:autoSpaceDN w:val="0"/>
        <w:adjustRightInd w:val="0"/>
        <w:jc w:val="both"/>
      </w:pPr>
      <w:r>
        <w:t>-расход холодной воды (потери и утечки).</w:t>
      </w:r>
    </w:p>
    <w:p w14:paraId="1DF00C77" w14:textId="77777777" w:rsidR="00ED58FD" w:rsidRDefault="00ED58FD" w:rsidP="00ED58FD">
      <w:pPr>
        <w:autoSpaceDE w:val="0"/>
        <w:autoSpaceDN w:val="0"/>
        <w:adjustRightInd w:val="0"/>
        <w:jc w:val="both"/>
      </w:pPr>
      <w:r>
        <w:t>С целью обеспечения экологической и санитарно-эпидемиологической безопасности при развитии МО сформированы мероприятия производственной программы:</w:t>
      </w:r>
    </w:p>
    <w:p w14:paraId="1D1AFFE8" w14:textId="77777777" w:rsidR="00ED58FD" w:rsidRDefault="00ED58FD" w:rsidP="00ED58FD">
      <w:pPr>
        <w:autoSpaceDE w:val="0"/>
        <w:autoSpaceDN w:val="0"/>
        <w:adjustRightInd w:val="0"/>
        <w:jc w:val="both"/>
      </w:pPr>
      <w:r>
        <w:t>-реконструкция и новое строительство сетей водоснабжения;</w:t>
      </w:r>
    </w:p>
    <w:p w14:paraId="2FD8367B" w14:textId="77777777" w:rsidR="00ED58FD" w:rsidRDefault="00ED58FD" w:rsidP="00ED58FD">
      <w:pPr>
        <w:autoSpaceDE w:val="0"/>
        <w:autoSpaceDN w:val="0"/>
        <w:adjustRightInd w:val="0"/>
        <w:jc w:val="both"/>
      </w:pPr>
      <w:r>
        <w:t>-модернизация насосных станций с применением телеметрии, частотного регулирования и современного насосного оборудования;</w:t>
      </w:r>
    </w:p>
    <w:p w14:paraId="14AEE64D" w14:textId="77777777" w:rsidR="00ED58FD" w:rsidRDefault="00ED58FD" w:rsidP="00ED58FD">
      <w:pPr>
        <w:autoSpaceDE w:val="0"/>
        <w:autoSpaceDN w:val="0"/>
        <w:adjustRightInd w:val="0"/>
        <w:jc w:val="both"/>
      </w:pPr>
      <w:r>
        <w:t>-реконструкция и модернизация очистных сооружений;</w:t>
      </w:r>
    </w:p>
    <w:p w14:paraId="14C5D4BE" w14:textId="7998549D" w:rsidR="00ED58FD" w:rsidRDefault="00ED58FD" w:rsidP="00ED58FD">
      <w:pPr>
        <w:autoSpaceDE w:val="0"/>
        <w:autoSpaceDN w:val="0"/>
        <w:adjustRightInd w:val="0"/>
        <w:jc w:val="both"/>
      </w:pPr>
      <w:r>
        <w:t>-строительство узла обработки промывных вод.</w:t>
      </w:r>
    </w:p>
    <w:p w14:paraId="63F2F67B" w14:textId="7AE6B8CD" w:rsidR="006F2D5D" w:rsidRDefault="006F2D5D" w:rsidP="00ED58FD">
      <w:pPr>
        <w:autoSpaceDE w:val="0"/>
        <w:autoSpaceDN w:val="0"/>
        <w:adjustRightInd w:val="0"/>
        <w:jc w:val="both"/>
      </w:pPr>
    </w:p>
    <w:p w14:paraId="004C94CD" w14:textId="14F5278F" w:rsidR="006F2D5D" w:rsidRDefault="006F2D5D" w:rsidP="00ED58FD">
      <w:pPr>
        <w:autoSpaceDE w:val="0"/>
        <w:autoSpaceDN w:val="0"/>
        <w:adjustRightInd w:val="0"/>
        <w:jc w:val="both"/>
      </w:pPr>
    </w:p>
    <w:p w14:paraId="1BFB5D70" w14:textId="153C5448" w:rsidR="006F2D5D" w:rsidRDefault="006F2D5D" w:rsidP="00ED58FD">
      <w:pPr>
        <w:autoSpaceDE w:val="0"/>
        <w:autoSpaceDN w:val="0"/>
        <w:adjustRightInd w:val="0"/>
        <w:jc w:val="both"/>
      </w:pPr>
    </w:p>
    <w:p w14:paraId="467A1BDB" w14:textId="558B8842" w:rsidR="006F2D5D" w:rsidRDefault="006F2D5D" w:rsidP="00ED58FD">
      <w:pPr>
        <w:autoSpaceDE w:val="0"/>
        <w:autoSpaceDN w:val="0"/>
        <w:adjustRightInd w:val="0"/>
        <w:jc w:val="both"/>
      </w:pPr>
    </w:p>
    <w:p w14:paraId="64F734CD" w14:textId="7AB17ABB" w:rsidR="006F2D5D" w:rsidRDefault="006F2D5D" w:rsidP="00ED58FD">
      <w:pPr>
        <w:autoSpaceDE w:val="0"/>
        <w:autoSpaceDN w:val="0"/>
        <w:adjustRightInd w:val="0"/>
        <w:jc w:val="both"/>
      </w:pPr>
    </w:p>
    <w:p w14:paraId="05BE451C" w14:textId="77777777" w:rsidR="006F2D5D" w:rsidRDefault="006F2D5D" w:rsidP="00ED58FD">
      <w:pPr>
        <w:autoSpaceDE w:val="0"/>
        <w:autoSpaceDN w:val="0"/>
        <w:adjustRightInd w:val="0"/>
        <w:jc w:val="both"/>
      </w:pPr>
    </w:p>
    <w:p w14:paraId="047F3C6B" w14:textId="77777777" w:rsidR="00ED58FD" w:rsidRDefault="00ED58FD" w:rsidP="00ED58FD">
      <w:pPr>
        <w:autoSpaceDE w:val="0"/>
        <w:autoSpaceDN w:val="0"/>
        <w:adjustRightInd w:val="0"/>
        <w:jc w:val="both"/>
      </w:pPr>
    </w:p>
    <w:p w14:paraId="203D7B9C" w14:textId="640560A5" w:rsidR="00ED58FD" w:rsidRDefault="00ED58FD" w:rsidP="00ED58FD">
      <w:pPr>
        <w:pStyle w:val="ConsPlusTitle"/>
        <w:rPr>
          <w:rFonts w:ascii="Times New Roman" w:hAnsi="Times New Roman" w:cs="Times New Roman"/>
          <w:sz w:val="22"/>
          <w:szCs w:val="22"/>
        </w:rPr>
      </w:pPr>
      <w:r>
        <w:rPr>
          <w:rFonts w:ascii="Times New Roman" w:hAnsi="Times New Roman" w:cs="Times New Roman"/>
          <w:sz w:val="22"/>
          <w:szCs w:val="22"/>
        </w:rPr>
        <w:lastRenderedPageBreak/>
        <w:t xml:space="preserve">Таблица </w:t>
      </w:r>
      <w:r w:rsidR="003C208B">
        <w:rPr>
          <w:rFonts w:ascii="Times New Roman" w:hAnsi="Times New Roman" w:cs="Times New Roman"/>
          <w:sz w:val="22"/>
          <w:szCs w:val="22"/>
        </w:rPr>
        <w:t>4</w:t>
      </w:r>
      <w:r>
        <w:rPr>
          <w:rFonts w:ascii="Times New Roman" w:hAnsi="Times New Roman" w:cs="Times New Roman"/>
          <w:sz w:val="22"/>
          <w:szCs w:val="22"/>
        </w:rPr>
        <w:t>.1. Параметры оценки качества предоставляемых услуг водоснабжения</w:t>
      </w:r>
    </w:p>
    <w:tbl>
      <w:tblPr>
        <w:tblW w:w="9927" w:type="dxa"/>
        <w:jc w:val="center"/>
        <w:tblLayout w:type="fixed"/>
        <w:tblCellMar>
          <w:left w:w="70" w:type="dxa"/>
          <w:right w:w="70" w:type="dxa"/>
        </w:tblCellMar>
        <w:tblLook w:val="04A0" w:firstRow="1" w:lastRow="0" w:firstColumn="1" w:lastColumn="0" w:noHBand="0" w:noVBand="1"/>
      </w:tblPr>
      <w:tblGrid>
        <w:gridCol w:w="2677"/>
        <w:gridCol w:w="1620"/>
        <w:gridCol w:w="2160"/>
        <w:gridCol w:w="1445"/>
        <w:gridCol w:w="2025"/>
      </w:tblGrid>
      <w:tr w:rsidR="00ED58FD" w14:paraId="06508733" w14:textId="77777777" w:rsidTr="00CF7618">
        <w:trPr>
          <w:cantSplit/>
          <w:trHeight w:val="240"/>
          <w:jc w:val="center"/>
        </w:trPr>
        <w:tc>
          <w:tcPr>
            <w:tcW w:w="2677" w:type="dxa"/>
            <w:vMerge w:val="restart"/>
            <w:tcBorders>
              <w:top w:val="single" w:sz="6" w:space="0" w:color="auto"/>
              <w:left w:val="single" w:sz="6" w:space="0" w:color="auto"/>
              <w:bottom w:val="nil"/>
              <w:right w:val="single" w:sz="6" w:space="0" w:color="auto"/>
            </w:tcBorders>
            <w:shd w:val="clear" w:color="auto" w:fill="D9D9D9"/>
            <w:vAlign w:val="center"/>
          </w:tcPr>
          <w:p w14:paraId="71BBE5FD" w14:textId="77777777" w:rsidR="00ED58FD" w:rsidRDefault="00ED58FD" w:rsidP="00CF7618">
            <w:pPr>
              <w:pStyle w:val="ConsPlusCell"/>
              <w:widowControl/>
              <w:jc w:val="center"/>
              <w:rPr>
                <w:rFonts w:ascii="Times New Roman" w:hAnsi="Times New Roman" w:cs="Times New Roman"/>
              </w:rPr>
            </w:pPr>
            <w:bookmarkStart w:id="42" w:name="_Hlk163250720"/>
            <w:r>
              <w:rPr>
                <w:rFonts w:ascii="Times New Roman" w:hAnsi="Times New Roman" w:cs="Times New Roman"/>
              </w:rPr>
              <w:t>Нормативные параметры качества</w:t>
            </w:r>
          </w:p>
        </w:tc>
        <w:tc>
          <w:tcPr>
            <w:tcW w:w="1620" w:type="dxa"/>
            <w:vMerge w:val="restart"/>
            <w:tcBorders>
              <w:top w:val="single" w:sz="6" w:space="0" w:color="auto"/>
              <w:left w:val="single" w:sz="6" w:space="0" w:color="auto"/>
              <w:bottom w:val="nil"/>
              <w:right w:val="single" w:sz="6" w:space="0" w:color="auto"/>
            </w:tcBorders>
            <w:shd w:val="clear" w:color="auto" w:fill="D9D9D9"/>
            <w:vAlign w:val="center"/>
          </w:tcPr>
          <w:p w14:paraId="5072FE57" w14:textId="77777777" w:rsidR="00ED58FD" w:rsidRDefault="00ED58FD" w:rsidP="00CF7618">
            <w:pPr>
              <w:pStyle w:val="ConsPlusCell"/>
              <w:widowControl/>
              <w:jc w:val="center"/>
              <w:rPr>
                <w:rFonts w:ascii="Times New Roman" w:hAnsi="Times New Roman" w:cs="Times New Roman"/>
              </w:rPr>
            </w:pPr>
            <w:r>
              <w:rPr>
                <w:rFonts w:ascii="Times New Roman" w:hAnsi="Times New Roman" w:cs="Times New Roman"/>
              </w:rPr>
              <w:t xml:space="preserve">Допустимый </w:t>
            </w:r>
            <w:r>
              <w:rPr>
                <w:rFonts w:ascii="Times New Roman" w:hAnsi="Times New Roman" w:cs="Times New Roman"/>
              </w:rPr>
              <w:br/>
              <w:t>период и  показатели нарушения (снижения) параметров качества</w:t>
            </w:r>
          </w:p>
        </w:tc>
        <w:tc>
          <w:tcPr>
            <w:tcW w:w="2160" w:type="dxa"/>
            <w:vMerge w:val="restart"/>
            <w:tcBorders>
              <w:top w:val="single" w:sz="6" w:space="0" w:color="auto"/>
              <w:left w:val="single" w:sz="6" w:space="0" w:color="auto"/>
              <w:bottom w:val="nil"/>
              <w:right w:val="single" w:sz="6" w:space="0" w:color="auto"/>
            </w:tcBorders>
            <w:shd w:val="clear" w:color="auto" w:fill="D9D9D9"/>
            <w:vAlign w:val="center"/>
          </w:tcPr>
          <w:p w14:paraId="66942AF1" w14:textId="77777777" w:rsidR="00ED58FD" w:rsidRDefault="00ED58FD" w:rsidP="00CF7618">
            <w:pPr>
              <w:pStyle w:val="ConsPlusCell"/>
              <w:widowControl/>
              <w:jc w:val="center"/>
              <w:rPr>
                <w:rFonts w:ascii="Times New Roman" w:hAnsi="Times New Roman" w:cs="Times New Roman"/>
              </w:rPr>
            </w:pPr>
            <w:r>
              <w:rPr>
                <w:rFonts w:ascii="Times New Roman" w:hAnsi="Times New Roman" w:cs="Times New Roman"/>
              </w:rPr>
              <w:t xml:space="preserve">Учетный период </w:t>
            </w:r>
            <w:r>
              <w:rPr>
                <w:rFonts w:ascii="Times New Roman" w:hAnsi="Times New Roman" w:cs="Times New Roman"/>
              </w:rPr>
              <w:br/>
              <w:t>(величина)  снижения оплаты</w:t>
            </w:r>
            <w:r>
              <w:rPr>
                <w:rFonts w:ascii="Times New Roman" w:hAnsi="Times New Roman" w:cs="Times New Roman"/>
              </w:rPr>
              <w:br/>
              <w:t xml:space="preserve">за нарушение  </w:t>
            </w:r>
            <w:r>
              <w:rPr>
                <w:rFonts w:ascii="Times New Roman" w:hAnsi="Times New Roman" w:cs="Times New Roman"/>
              </w:rPr>
              <w:br/>
              <w:t>параметров</w:t>
            </w:r>
          </w:p>
        </w:tc>
        <w:tc>
          <w:tcPr>
            <w:tcW w:w="3470"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14:paraId="5D40497F" w14:textId="77777777" w:rsidR="00ED58FD" w:rsidRDefault="00ED58FD" w:rsidP="00CF7618">
            <w:pPr>
              <w:pStyle w:val="ConsPlusCell"/>
              <w:widowControl/>
              <w:jc w:val="center"/>
              <w:rPr>
                <w:rFonts w:ascii="Times New Roman" w:hAnsi="Times New Roman" w:cs="Times New Roman"/>
              </w:rPr>
            </w:pPr>
            <w:r>
              <w:rPr>
                <w:rFonts w:ascii="Times New Roman" w:hAnsi="Times New Roman" w:cs="Times New Roman"/>
              </w:rPr>
              <w:t>Условия расчета</w:t>
            </w:r>
          </w:p>
        </w:tc>
      </w:tr>
      <w:tr w:rsidR="00ED58FD" w14:paraId="1214F914" w14:textId="77777777" w:rsidTr="00CF7618">
        <w:trPr>
          <w:cantSplit/>
          <w:trHeight w:val="720"/>
          <w:jc w:val="center"/>
        </w:trPr>
        <w:tc>
          <w:tcPr>
            <w:tcW w:w="2677" w:type="dxa"/>
            <w:vMerge/>
            <w:tcBorders>
              <w:top w:val="nil"/>
              <w:left w:val="single" w:sz="6" w:space="0" w:color="auto"/>
              <w:bottom w:val="single" w:sz="6" w:space="0" w:color="auto"/>
              <w:right w:val="single" w:sz="6" w:space="0" w:color="auto"/>
            </w:tcBorders>
            <w:shd w:val="clear" w:color="auto" w:fill="D9D9D9"/>
            <w:vAlign w:val="center"/>
          </w:tcPr>
          <w:p w14:paraId="5A5F5EE1" w14:textId="77777777" w:rsidR="00ED58FD" w:rsidRDefault="00ED58FD" w:rsidP="00CF7618">
            <w:pPr>
              <w:pStyle w:val="ConsPlusCell"/>
              <w:widowControl/>
              <w:jc w:val="center"/>
              <w:rPr>
                <w:rFonts w:ascii="Times New Roman" w:hAnsi="Times New Roman" w:cs="Times New Roman"/>
              </w:rPr>
            </w:pPr>
          </w:p>
        </w:tc>
        <w:tc>
          <w:tcPr>
            <w:tcW w:w="1620" w:type="dxa"/>
            <w:vMerge/>
            <w:tcBorders>
              <w:top w:val="nil"/>
              <w:left w:val="single" w:sz="6" w:space="0" w:color="auto"/>
              <w:bottom w:val="single" w:sz="6" w:space="0" w:color="auto"/>
              <w:right w:val="single" w:sz="6" w:space="0" w:color="auto"/>
            </w:tcBorders>
            <w:shd w:val="clear" w:color="auto" w:fill="D9D9D9"/>
            <w:vAlign w:val="center"/>
          </w:tcPr>
          <w:p w14:paraId="17C7D627" w14:textId="77777777" w:rsidR="00ED58FD" w:rsidRDefault="00ED58FD" w:rsidP="00CF7618">
            <w:pPr>
              <w:pStyle w:val="ConsPlusCell"/>
              <w:widowControl/>
              <w:jc w:val="center"/>
              <w:rPr>
                <w:rFonts w:ascii="Times New Roman" w:hAnsi="Times New Roman" w:cs="Times New Roman"/>
              </w:rPr>
            </w:pPr>
          </w:p>
        </w:tc>
        <w:tc>
          <w:tcPr>
            <w:tcW w:w="2160" w:type="dxa"/>
            <w:vMerge/>
            <w:tcBorders>
              <w:top w:val="nil"/>
              <w:left w:val="single" w:sz="6" w:space="0" w:color="auto"/>
              <w:bottom w:val="single" w:sz="6" w:space="0" w:color="auto"/>
              <w:right w:val="single" w:sz="6" w:space="0" w:color="auto"/>
            </w:tcBorders>
            <w:shd w:val="clear" w:color="auto" w:fill="D9D9D9"/>
            <w:vAlign w:val="center"/>
          </w:tcPr>
          <w:p w14:paraId="686F45AC" w14:textId="77777777" w:rsidR="00ED58FD" w:rsidRDefault="00ED58FD" w:rsidP="00CF7618">
            <w:pPr>
              <w:pStyle w:val="ConsPlusCell"/>
              <w:widowControl/>
              <w:jc w:val="center"/>
              <w:rPr>
                <w:rFonts w:ascii="Times New Roman" w:hAnsi="Times New Roman" w:cs="Times New Roman"/>
              </w:rPr>
            </w:pPr>
          </w:p>
        </w:tc>
        <w:tc>
          <w:tcPr>
            <w:tcW w:w="1445" w:type="dxa"/>
            <w:tcBorders>
              <w:top w:val="single" w:sz="6" w:space="0" w:color="auto"/>
              <w:left w:val="single" w:sz="6" w:space="0" w:color="auto"/>
              <w:bottom w:val="single" w:sz="6" w:space="0" w:color="auto"/>
              <w:right w:val="single" w:sz="6" w:space="0" w:color="auto"/>
            </w:tcBorders>
            <w:shd w:val="clear" w:color="auto" w:fill="D9D9D9"/>
            <w:vAlign w:val="center"/>
          </w:tcPr>
          <w:p w14:paraId="0FD0B779" w14:textId="77777777" w:rsidR="00ED58FD" w:rsidRDefault="00ED58FD" w:rsidP="00CF7618">
            <w:pPr>
              <w:pStyle w:val="ConsPlusCell"/>
              <w:widowControl/>
              <w:jc w:val="center"/>
              <w:rPr>
                <w:rFonts w:ascii="Times New Roman" w:hAnsi="Times New Roman" w:cs="Times New Roman"/>
              </w:rPr>
            </w:pPr>
            <w:r>
              <w:rPr>
                <w:rFonts w:ascii="Times New Roman" w:hAnsi="Times New Roman" w:cs="Times New Roman"/>
              </w:rPr>
              <w:t xml:space="preserve">При наличии  </w:t>
            </w:r>
            <w:r>
              <w:rPr>
                <w:rFonts w:ascii="Times New Roman" w:hAnsi="Times New Roman" w:cs="Times New Roman"/>
              </w:rPr>
              <w:br/>
              <w:t xml:space="preserve">прибора  </w:t>
            </w:r>
            <w:r>
              <w:rPr>
                <w:rFonts w:ascii="Times New Roman" w:hAnsi="Times New Roman" w:cs="Times New Roman"/>
              </w:rPr>
              <w:br/>
              <w:t>учета</w:t>
            </w:r>
          </w:p>
        </w:tc>
        <w:tc>
          <w:tcPr>
            <w:tcW w:w="2025" w:type="dxa"/>
            <w:tcBorders>
              <w:top w:val="single" w:sz="6" w:space="0" w:color="auto"/>
              <w:left w:val="single" w:sz="6" w:space="0" w:color="auto"/>
              <w:bottom w:val="single" w:sz="6" w:space="0" w:color="auto"/>
              <w:right w:val="single" w:sz="6" w:space="0" w:color="auto"/>
            </w:tcBorders>
            <w:shd w:val="clear" w:color="auto" w:fill="D9D9D9"/>
            <w:vAlign w:val="center"/>
          </w:tcPr>
          <w:p w14:paraId="551B4438" w14:textId="77777777" w:rsidR="00ED58FD" w:rsidRDefault="00ED58FD" w:rsidP="00CF7618">
            <w:pPr>
              <w:pStyle w:val="ConsPlusCell"/>
              <w:widowControl/>
              <w:jc w:val="center"/>
              <w:rPr>
                <w:rFonts w:ascii="Times New Roman" w:hAnsi="Times New Roman" w:cs="Times New Roman"/>
              </w:rPr>
            </w:pPr>
            <w:r>
              <w:rPr>
                <w:rFonts w:ascii="Times New Roman" w:hAnsi="Times New Roman" w:cs="Times New Roman"/>
              </w:rPr>
              <w:t>При отсутствии</w:t>
            </w:r>
            <w:r>
              <w:rPr>
                <w:rFonts w:ascii="Times New Roman" w:hAnsi="Times New Roman" w:cs="Times New Roman"/>
              </w:rPr>
              <w:br/>
              <w:t>приборов учета</w:t>
            </w:r>
          </w:p>
        </w:tc>
      </w:tr>
      <w:tr w:rsidR="00ED58FD" w14:paraId="648C70ED" w14:textId="77777777" w:rsidTr="00CF7618">
        <w:trPr>
          <w:cantSplit/>
          <w:trHeight w:val="1200"/>
          <w:jc w:val="center"/>
        </w:trPr>
        <w:tc>
          <w:tcPr>
            <w:tcW w:w="2677" w:type="dxa"/>
            <w:tcBorders>
              <w:top w:val="single" w:sz="6" w:space="0" w:color="auto"/>
              <w:left w:val="single" w:sz="6" w:space="0" w:color="auto"/>
              <w:bottom w:val="single" w:sz="6" w:space="0" w:color="auto"/>
              <w:right w:val="single" w:sz="6" w:space="0" w:color="auto"/>
            </w:tcBorders>
            <w:vAlign w:val="center"/>
          </w:tcPr>
          <w:p w14:paraId="49A43AD9" w14:textId="77777777" w:rsidR="00ED58FD" w:rsidRDefault="00ED58FD" w:rsidP="00CF7618">
            <w:pPr>
              <w:pStyle w:val="ConsPlusCell"/>
              <w:widowControl/>
              <w:jc w:val="center"/>
              <w:rPr>
                <w:rFonts w:ascii="Times New Roman" w:hAnsi="Times New Roman" w:cs="Times New Roman"/>
              </w:rPr>
            </w:pPr>
            <w:r>
              <w:rPr>
                <w:rFonts w:ascii="Times New Roman" w:hAnsi="Times New Roman" w:cs="Times New Roman"/>
              </w:rPr>
              <w:t>Количество аварий</w:t>
            </w:r>
            <w:r>
              <w:rPr>
                <w:rFonts w:ascii="Times New Roman" w:hAnsi="Times New Roman" w:cs="Times New Roman"/>
              </w:rPr>
              <w:br/>
              <w:t xml:space="preserve">и повреждений на </w:t>
            </w:r>
            <w:r>
              <w:rPr>
                <w:rFonts w:ascii="Times New Roman" w:hAnsi="Times New Roman" w:cs="Times New Roman"/>
              </w:rPr>
              <w:br/>
              <w:t>1 км сети в год</w:t>
            </w:r>
          </w:p>
        </w:tc>
        <w:tc>
          <w:tcPr>
            <w:tcW w:w="1620" w:type="dxa"/>
            <w:tcBorders>
              <w:top w:val="single" w:sz="6" w:space="0" w:color="auto"/>
              <w:left w:val="single" w:sz="6" w:space="0" w:color="auto"/>
              <w:bottom w:val="single" w:sz="6" w:space="0" w:color="auto"/>
              <w:right w:val="single" w:sz="6" w:space="0" w:color="auto"/>
            </w:tcBorders>
            <w:vAlign w:val="center"/>
          </w:tcPr>
          <w:p w14:paraId="3C7274B8" w14:textId="77777777" w:rsidR="00ED58FD" w:rsidRDefault="00ED58FD" w:rsidP="00CF7618">
            <w:pPr>
              <w:pStyle w:val="ConsPlusCell"/>
              <w:widowControl/>
              <w:jc w:val="center"/>
              <w:rPr>
                <w:rFonts w:ascii="Times New Roman" w:hAnsi="Times New Roman" w:cs="Times New Roman"/>
              </w:rPr>
            </w:pPr>
            <w:r>
              <w:rPr>
                <w:rFonts w:ascii="Times New Roman" w:hAnsi="Times New Roman" w:cs="Times New Roman"/>
              </w:rPr>
              <w:t>а) не более</w:t>
            </w:r>
            <w:r>
              <w:rPr>
                <w:rFonts w:ascii="Times New Roman" w:hAnsi="Times New Roman" w:cs="Times New Roman"/>
              </w:rPr>
              <w:br/>
              <w:t xml:space="preserve">8 часов в течение одного месяца </w:t>
            </w:r>
          </w:p>
          <w:p w14:paraId="0DF4812D" w14:textId="77777777" w:rsidR="00ED58FD" w:rsidRDefault="00ED58FD" w:rsidP="00CF7618">
            <w:pPr>
              <w:pStyle w:val="ConsPlusCell"/>
              <w:widowControl/>
              <w:jc w:val="center"/>
              <w:rPr>
                <w:rFonts w:ascii="Times New Roman" w:hAnsi="Times New Roman" w:cs="Times New Roman"/>
              </w:rPr>
            </w:pPr>
            <w:r>
              <w:rPr>
                <w:rFonts w:ascii="Times New Roman" w:hAnsi="Times New Roman" w:cs="Times New Roman"/>
              </w:rPr>
              <w:t>б) при аварии – не более 4 часов</w:t>
            </w:r>
          </w:p>
        </w:tc>
        <w:tc>
          <w:tcPr>
            <w:tcW w:w="2160" w:type="dxa"/>
            <w:tcBorders>
              <w:top w:val="single" w:sz="6" w:space="0" w:color="auto"/>
              <w:left w:val="single" w:sz="6" w:space="0" w:color="auto"/>
              <w:bottom w:val="single" w:sz="6" w:space="0" w:color="auto"/>
              <w:right w:val="single" w:sz="6" w:space="0" w:color="auto"/>
            </w:tcBorders>
            <w:vAlign w:val="center"/>
          </w:tcPr>
          <w:p w14:paraId="780C5603" w14:textId="77777777" w:rsidR="00ED58FD" w:rsidRDefault="00ED58FD" w:rsidP="00CF7618">
            <w:pPr>
              <w:pStyle w:val="ConsPlusCell"/>
              <w:widowControl/>
              <w:jc w:val="center"/>
              <w:rPr>
                <w:rFonts w:ascii="Times New Roman" w:hAnsi="Times New Roman" w:cs="Times New Roman"/>
              </w:rPr>
            </w:pPr>
            <w:r>
              <w:rPr>
                <w:rFonts w:ascii="Times New Roman" w:hAnsi="Times New Roman" w:cs="Times New Roman"/>
              </w:rPr>
              <w:t xml:space="preserve">За каждый час, </w:t>
            </w:r>
            <w:r>
              <w:rPr>
                <w:rFonts w:ascii="Times New Roman" w:hAnsi="Times New Roman" w:cs="Times New Roman"/>
              </w:rPr>
              <w:br/>
              <w:t xml:space="preserve">превышающий </w:t>
            </w:r>
            <w:r>
              <w:rPr>
                <w:rFonts w:ascii="Times New Roman" w:hAnsi="Times New Roman" w:cs="Times New Roman"/>
              </w:rPr>
              <w:br/>
              <w:t>допустимый период нарушения за расчетный период</w:t>
            </w:r>
          </w:p>
        </w:tc>
        <w:tc>
          <w:tcPr>
            <w:tcW w:w="1445" w:type="dxa"/>
            <w:tcBorders>
              <w:top w:val="single" w:sz="6" w:space="0" w:color="auto"/>
              <w:left w:val="single" w:sz="6" w:space="0" w:color="auto"/>
              <w:bottom w:val="single" w:sz="6" w:space="0" w:color="auto"/>
              <w:right w:val="single" w:sz="6" w:space="0" w:color="auto"/>
            </w:tcBorders>
            <w:vAlign w:val="center"/>
          </w:tcPr>
          <w:p w14:paraId="0C4CB9EA" w14:textId="77777777" w:rsidR="00ED58FD" w:rsidRDefault="00ED58FD" w:rsidP="00CF7618">
            <w:pPr>
              <w:pStyle w:val="ConsPlusCell"/>
              <w:widowControl/>
              <w:jc w:val="center"/>
              <w:rPr>
                <w:rFonts w:ascii="Times New Roman" w:hAnsi="Times New Roman" w:cs="Times New Roman"/>
              </w:rPr>
            </w:pPr>
            <w:r>
              <w:rPr>
                <w:rFonts w:ascii="Times New Roman" w:hAnsi="Times New Roman" w:cs="Times New Roman"/>
              </w:rPr>
              <w:t xml:space="preserve">По показаниям </w:t>
            </w:r>
            <w:r>
              <w:rPr>
                <w:rFonts w:ascii="Times New Roman" w:hAnsi="Times New Roman" w:cs="Times New Roman"/>
              </w:rPr>
              <w:br/>
              <w:t xml:space="preserve">приборов </w:t>
            </w:r>
            <w:r>
              <w:rPr>
                <w:rFonts w:ascii="Times New Roman" w:hAnsi="Times New Roman" w:cs="Times New Roman"/>
              </w:rPr>
              <w:br/>
              <w:t>учета</w:t>
            </w:r>
          </w:p>
        </w:tc>
        <w:tc>
          <w:tcPr>
            <w:tcW w:w="2025" w:type="dxa"/>
            <w:tcBorders>
              <w:top w:val="single" w:sz="6" w:space="0" w:color="auto"/>
              <w:left w:val="single" w:sz="6" w:space="0" w:color="auto"/>
              <w:bottom w:val="single" w:sz="6" w:space="0" w:color="auto"/>
              <w:right w:val="single" w:sz="6" w:space="0" w:color="auto"/>
            </w:tcBorders>
            <w:vAlign w:val="center"/>
          </w:tcPr>
          <w:p w14:paraId="7684ED31" w14:textId="77777777" w:rsidR="00ED58FD" w:rsidRDefault="00ED58FD" w:rsidP="00CF7618">
            <w:pPr>
              <w:pStyle w:val="ConsPlusCell"/>
              <w:widowControl/>
              <w:jc w:val="center"/>
              <w:rPr>
                <w:rFonts w:ascii="Times New Roman" w:hAnsi="Times New Roman" w:cs="Times New Roman"/>
              </w:rPr>
            </w:pPr>
            <w:r>
              <w:rPr>
                <w:rFonts w:ascii="Times New Roman" w:hAnsi="Times New Roman" w:cs="Times New Roman"/>
              </w:rPr>
              <w:t xml:space="preserve">С 1 человека по </w:t>
            </w:r>
            <w:r>
              <w:rPr>
                <w:rFonts w:ascii="Times New Roman" w:hAnsi="Times New Roman" w:cs="Times New Roman"/>
              </w:rPr>
              <w:br/>
              <w:t>установленному</w:t>
            </w:r>
            <w:r>
              <w:rPr>
                <w:rFonts w:ascii="Times New Roman" w:hAnsi="Times New Roman" w:cs="Times New Roman"/>
              </w:rPr>
              <w:br/>
              <w:t>нормативу</w:t>
            </w:r>
          </w:p>
        </w:tc>
      </w:tr>
      <w:tr w:rsidR="00ED58FD" w14:paraId="3730477C" w14:textId="77777777" w:rsidTr="00CF7618">
        <w:trPr>
          <w:cantSplit/>
          <w:trHeight w:val="1440"/>
          <w:jc w:val="center"/>
        </w:trPr>
        <w:tc>
          <w:tcPr>
            <w:tcW w:w="2677" w:type="dxa"/>
            <w:tcBorders>
              <w:top w:val="single" w:sz="6" w:space="0" w:color="auto"/>
              <w:left w:val="single" w:sz="6" w:space="0" w:color="auto"/>
              <w:bottom w:val="single" w:sz="6" w:space="0" w:color="auto"/>
              <w:right w:val="single" w:sz="6" w:space="0" w:color="auto"/>
            </w:tcBorders>
            <w:vAlign w:val="center"/>
          </w:tcPr>
          <w:p w14:paraId="7AD52550" w14:textId="77777777" w:rsidR="00ED58FD" w:rsidRDefault="00ED58FD" w:rsidP="00CF7618">
            <w:pPr>
              <w:pStyle w:val="ConsPlusCell"/>
              <w:widowControl/>
              <w:jc w:val="center"/>
              <w:rPr>
                <w:rFonts w:ascii="Times New Roman" w:hAnsi="Times New Roman" w:cs="Times New Roman"/>
              </w:rPr>
            </w:pPr>
            <w:r>
              <w:rPr>
                <w:rFonts w:ascii="Times New Roman" w:hAnsi="Times New Roman" w:cs="Times New Roman"/>
              </w:rPr>
              <w:t>Постоянное соответствие состава и свойств воды стандартам и нормативам, установленным органами Госсанэпиднадзора</w:t>
            </w:r>
            <w:r>
              <w:rPr>
                <w:rFonts w:ascii="Times New Roman" w:hAnsi="Times New Roman" w:cs="Times New Roman"/>
              </w:rPr>
              <w:br/>
              <w:t>России и органами</w:t>
            </w:r>
            <w:r>
              <w:rPr>
                <w:rFonts w:ascii="Times New Roman" w:hAnsi="Times New Roman" w:cs="Times New Roman"/>
              </w:rPr>
              <w:br/>
              <w:t>местного самоуправления</w:t>
            </w:r>
          </w:p>
        </w:tc>
        <w:tc>
          <w:tcPr>
            <w:tcW w:w="1620" w:type="dxa"/>
            <w:tcBorders>
              <w:top w:val="single" w:sz="6" w:space="0" w:color="auto"/>
              <w:left w:val="single" w:sz="6" w:space="0" w:color="auto"/>
              <w:bottom w:val="single" w:sz="6" w:space="0" w:color="auto"/>
              <w:right w:val="single" w:sz="6" w:space="0" w:color="auto"/>
            </w:tcBorders>
            <w:vAlign w:val="center"/>
          </w:tcPr>
          <w:p w14:paraId="5E055982" w14:textId="77777777" w:rsidR="00ED58FD" w:rsidRDefault="00ED58FD" w:rsidP="00CF7618">
            <w:pPr>
              <w:pStyle w:val="ConsPlusCell"/>
              <w:widowControl/>
              <w:jc w:val="center"/>
              <w:rPr>
                <w:rFonts w:ascii="Times New Roman" w:hAnsi="Times New Roman" w:cs="Times New Roman"/>
              </w:rPr>
            </w:pPr>
            <w:r>
              <w:rPr>
                <w:rFonts w:ascii="Times New Roman" w:hAnsi="Times New Roman" w:cs="Times New Roman"/>
              </w:rPr>
              <w:t xml:space="preserve">Не         </w:t>
            </w:r>
            <w:r>
              <w:rPr>
                <w:rFonts w:ascii="Times New Roman" w:hAnsi="Times New Roman" w:cs="Times New Roman"/>
              </w:rPr>
              <w:br/>
              <w:t>допускается</w:t>
            </w:r>
          </w:p>
        </w:tc>
        <w:tc>
          <w:tcPr>
            <w:tcW w:w="2160" w:type="dxa"/>
            <w:tcBorders>
              <w:top w:val="single" w:sz="6" w:space="0" w:color="auto"/>
              <w:left w:val="single" w:sz="6" w:space="0" w:color="auto"/>
              <w:bottom w:val="single" w:sz="6" w:space="0" w:color="auto"/>
              <w:right w:val="single" w:sz="6" w:space="0" w:color="auto"/>
            </w:tcBorders>
            <w:vAlign w:val="center"/>
          </w:tcPr>
          <w:p w14:paraId="0E47BC5A" w14:textId="77777777" w:rsidR="00ED58FD" w:rsidRDefault="00ED58FD" w:rsidP="00CF7618">
            <w:pPr>
              <w:pStyle w:val="ConsPlusCell"/>
              <w:widowControl/>
              <w:jc w:val="center"/>
              <w:rPr>
                <w:rFonts w:ascii="Times New Roman" w:hAnsi="Times New Roman" w:cs="Times New Roman"/>
              </w:rPr>
            </w:pPr>
            <w:r>
              <w:rPr>
                <w:rFonts w:ascii="Times New Roman" w:hAnsi="Times New Roman" w:cs="Times New Roman"/>
              </w:rPr>
              <w:t>За каждый час  периода  снабжения водой, не соответствующей</w:t>
            </w:r>
            <w:r>
              <w:rPr>
                <w:rFonts w:ascii="Times New Roman" w:hAnsi="Times New Roman" w:cs="Times New Roman"/>
              </w:rPr>
              <w:br/>
              <w:t xml:space="preserve">установленному </w:t>
            </w:r>
            <w:r>
              <w:rPr>
                <w:rFonts w:ascii="Times New Roman" w:hAnsi="Times New Roman" w:cs="Times New Roman"/>
              </w:rPr>
              <w:br/>
              <w:t>нормативу за расчетный период</w:t>
            </w:r>
          </w:p>
        </w:tc>
        <w:tc>
          <w:tcPr>
            <w:tcW w:w="1445" w:type="dxa"/>
            <w:tcBorders>
              <w:top w:val="single" w:sz="6" w:space="0" w:color="auto"/>
              <w:left w:val="single" w:sz="6" w:space="0" w:color="auto"/>
              <w:bottom w:val="single" w:sz="6" w:space="0" w:color="auto"/>
              <w:right w:val="single" w:sz="6" w:space="0" w:color="auto"/>
            </w:tcBorders>
            <w:vAlign w:val="center"/>
          </w:tcPr>
          <w:p w14:paraId="7111804A" w14:textId="77777777" w:rsidR="00ED58FD" w:rsidRDefault="00ED58FD" w:rsidP="00CF7618">
            <w:pPr>
              <w:pStyle w:val="ConsPlusCell"/>
              <w:widowControl/>
              <w:jc w:val="center"/>
              <w:rPr>
                <w:rFonts w:ascii="Times New Roman" w:hAnsi="Times New Roman" w:cs="Times New Roman"/>
              </w:rPr>
            </w:pPr>
            <w:r>
              <w:rPr>
                <w:rFonts w:ascii="Times New Roman" w:hAnsi="Times New Roman" w:cs="Times New Roman"/>
              </w:rPr>
              <w:t>_</w:t>
            </w:r>
          </w:p>
        </w:tc>
        <w:tc>
          <w:tcPr>
            <w:tcW w:w="2025" w:type="dxa"/>
            <w:tcBorders>
              <w:top w:val="single" w:sz="6" w:space="0" w:color="auto"/>
              <w:left w:val="single" w:sz="6" w:space="0" w:color="auto"/>
              <w:bottom w:val="single" w:sz="6" w:space="0" w:color="auto"/>
              <w:right w:val="single" w:sz="6" w:space="0" w:color="auto"/>
            </w:tcBorders>
            <w:vAlign w:val="center"/>
          </w:tcPr>
          <w:p w14:paraId="47738E8B" w14:textId="77777777" w:rsidR="00ED58FD" w:rsidRDefault="00ED58FD" w:rsidP="00CF7618">
            <w:pPr>
              <w:pStyle w:val="ConsPlusCell"/>
              <w:widowControl/>
              <w:jc w:val="center"/>
              <w:rPr>
                <w:rFonts w:ascii="Times New Roman" w:hAnsi="Times New Roman" w:cs="Times New Roman"/>
              </w:rPr>
            </w:pPr>
            <w:r>
              <w:rPr>
                <w:rFonts w:ascii="Times New Roman" w:hAnsi="Times New Roman" w:cs="Times New Roman"/>
              </w:rPr>
              <w:t xml:space="preserve">С 1 человека по </w:t>
            </w:r>
            <w:r>
              <w:rPr>
                <w:rFonts w:ascii="Times New Roman" w:hAnsi="Times New Roman" w:cs="Times New Roman"/>
              </w:rPr>
              <w:br/>
              <w:t>установленному</w:t>
            </w:r>
            <w:r>
              <w:rPr>
                <w:rFonts w:ascii="Times New Roman" w:hAnsi="Times New Roman" w:cs="Times New Roman"/>
              </w:rPr>
              <w:br/>
              <w:t>нормативу</w:t>
            </w:r>
          </w:p>
        </w:tc>
      </w:tr>
      <w:bookmarkEnd w:id="42"/>
    </w:tbl>
    <w:p w14:paraId="5233237B" w14:textId="77777777" w:rsidR="00ED58FD" w:rsidRDefault="00ED58FD" w:rsidP="00ED58FD">
      <w:pPr>
        <w:autoSpaceDE w:val="0"/>
        <w:autoSpaceDN w:val="0"/>
        <w:adjustRightInd w:val="0"/>
        <w:jc w:val="both"/>
        <w:rPr>
          <w:sz w:val="26"/>
          <w:szCs w:val="26"/>
        </w:rPr>
      </w:pPr>
    </w:p>
    <w:p w14:paraId="0EE511CF" w14:textId="77777777" w:rsidR="00ED58FD" w:rsidRDefault="00ED58FD" w:rsidP="00ED58FD">
      <w:pPr>
        <w:autoSpaceDE w:val="0"/>
        <w:autoSpaceDN w:val="0"/>
        <w:adjustRightInd w:val="0"/>
        <w:jc w:val="both"/>
      </w:pPr>
      <w:r>
        <w:t>Основные показатели: соответствие качества очищенных вод нормам СанПиН - 89%.</w:t>
      </w:r>
    </w:p>
    <w:p w14:paraId="04E8E9CD" w14:textId="77777777" w:rsidR="00ED58FD" w:rsidRDefault="00ED58FD" w:rsidP="00ED58FD">
      <w:pPr>
        <w:jc w:val="both"/>
      </w:pPr>
      <w:r>
        <w:t>Контроль показателей безопасности питьевой воды осуществляется при проведении как плановых, так и внеплановых надзорных мероприятий, а также в регулярном режиме – в рамках ведения социально-гигиенического мониторинга. Такой контроль осуществляется на местных водозаборах. Следует отметить, что в соответствии с проектом изменений к федеральной целевой программе «Чистая вода» на  2011 - 2017 годы удельный вес проб воды, отбор  которых произведен из водопроводной сети и которые не отвечают гигиеническим нормативам по микробиологическим показателям к 2027 году уменьшается с 5 до 4,3%.</w:t>
      </w:r>
    </w:p>
    <w:p w14:paraId="765E0867" w14:textId="77777777" w:rsidR="00ED58FD" w:rsidRDefault="00ED58FD" w:rsidP="00ED58FD">
      <w:pPr>
        <w:jc w:val="both"/>
      </w:pPr>
      <w:r>
        <w:t>Количественные значения целевых показателей на период с 2024-2032 гг.  определены с учетом выполнения всех мероприятий настоящей Схемы в запланированные сроки.</w:t>
      </w:r>
    </w:p>
    <w:p w14:paraId="10755AB2" w14:textId="2BF22EDF" w:rsidR="00ED58FD" w:rsidRDefault="003C208B" w:rsidP="00217F14">
      <w:pPr>
        <w:pStyle w:val="formattexttopleveltext"/>
        <w:outlineLvl w:val="2"/>
        <w:rPr>
          <w:b/>
        </w:rPr>
      </w:pPr>
      <w:bookmarkStart w:id="43" w:name="_Toc170246360"/>
      <w:r>
        <w:rPr>
          <w:b/>
        </w:rPr>
        <w:t>4</w:t>
      </w:r>
      <w:r w:rsidR="00ED58FD">
        <w:rPr>
          <w:b/>
        </w:rPr>
        <w:t>.1.2. Целевые  показатели надежности и бесперебойности водоснабжения</w:t>
      </w:r>
      <w:bookmarkEnd w:id="43"/>
    </w:p>
    <w:p w14:paraId="01251B23" w14:textId="77777777" w:rsidR="00ED58FD" w:rsidRDefault="00ED58FD" w:rsidP="00ED58FD">
      <w:pPr>
        <w:jc w:val="both"/>
      </w:pPr>
      <w:r>
        <w:t xml:space="preserve">Система  холодного водоснабжения предназначена для надежного и качественного обеспечения населения, объектов соцкультбыта и прочих потребителей данным ресурсом. Надежность работы системы обеспечивается своевременным проведением ремонтных работ, проведением профилактических работ в период эксплуатации водозаборных скважин, водопроводных сетей, своевременной проверкой </w:t>
      </w:r>
      <w:proofErr w:type="spellStart"/>
      <w:r>
        <w:t>КиП</w:t>
      </w:r>
      <w:proofErr w:type="spellEnd"/>
      <w:r>
        <w:t xml:space="preserve"> и А, наладкой систем автоматизации технологических процессов.   </w:t>
      </w:r>
    </w:p>
    <w:p w14:paraId="078EB13C" w14:textId="77E2B25B" w:rsidR="00ED58FD" w:rsidRDefault="00ED58FD" w:rsidP="00ED58FD">
      <w:pPr>
        <w:jc w:val="both"/>
        <w:rPr>
          <w:iCs/>
        </w:rPr>
      </w:pPr>
      <w:r>
        <w:rPr>
          <w:iCs/>
        </w:rPr>
        <w:t>В таблице</w:t>
      </w:r>
      <w:r w:rsidR="003828E1">
        <w:rPr>
          <w:iCs/>
        </w:rPr>
        <w:t xml:space="preserve"> </w:t>
      </w:r>
      <w:r w:rsidR="003C208B">
        <w:rPr>
          <w:iCs/>
        </w:rPr>
        <w:t>4</w:t>
      </w:r>
      <w:r>
        <w:rPr>
          <w:iCs/>
        </w:rPr>
        <w:t>.2. приведены выбранные целевые показатели с обоснованием механизма их расчета.</w:t>
      </w:r>
    </w:p>
    <w:p w14:paraId="08320206" w14:textId="77777777" w:rsidR="00ED58FD" w:rsidRDefault="00ED58FD" w:rsidP="00ED58FD">
      <w:pPr>
        <w:jc w:val="both"/>
        <w:rPr>
          <w:b/>
          <w:iCs/>
          <w:sz w:val="22"/>
          <w:szCs w:val="22"/>
        </w:rPr>
      </w:pPr>
    </w:p>
    <w:p w14:paraId="01845A24" w14:textId="33B9FC89" w:rsidR="00ED58FD" w:rsidRDefault="00ED58FD" w:rsidP="00ED58FD">
      <w:pPr>
        <w:jc w:val="both"/>
        <w:rPr>
          <w:iCs/>
        </w:rPr>
      </w:pPr>
      <w:r>
        <w:rPr>
          <w:b/>
          <w:iCs/>
          <w:sz w:val="22"/>
          <w:szCs w:val="22"/>
        </w:rPr>
        <w:t xml:space="preserve">Таблица </w:t>
      </w:r>
      <w:r w:rsidR="003C208B">
        <w:rPr>
          <w:b/>
          <w:iCs/>
          <w:sz w:val="22"/>
          <w:szCs w:val="22"/>
        </w:rPr>
        <w:t>4</w:t>
      </w:r>
      <w:r>
        <w:rPr>
          <w:b/>
          <w:iCs/>
          <w:sz w:val="22"/>
          <w:szCs w:val="22"/>
        </w:rPr>
        <w:t>.2. Целевые показатели с обоснованием механизма их расчета</w:t>
      </w:r>
      <w:r>
        <w:rPr>
          <w:iCs/>
        </w:rPr>
        <w:t>.</w:t>
      </w:r>
    </w:p>
    <w:tbl>
      <w:tblPr>
        <w:tblW w:w="9940" w:type="dxa"/>
        <w:tblInd w:w="91" w:type="dxa"/>
        <w:tblLayout w:type="fixed"/>
        <w:tblLook w:val="04A0" w:firstRow="1" w:lastRow="0" w:firstColumn="1" w:lastColumn="0" w:noHBand="0" w:noVBand="1"/>
      </w:tblPr>
      <w:tblGrid>
        <w:gridCol w:w="443"/>
        <w:gridCol w:w="2268"/>
        <w:gridCol w:w="2976"/>
        <w:gridCol w:w="4253"/>
      </w:tblGrid>
      <w:tr w:rsidR="00ED58FD" w14:paraId="0C42E13D" w14:textId="77777777" w:rsidTr="00CF7618">
        <w:trPr>
          <w:trHeight w:val="630"/>
          <w:tblHeader/>
        </w:trPr>
        <w:tc>
          <w:tcPr>
            <w:tcW w:w="443" w:type="dxa"/>
            <w:tcBorders>
              <w:top w:val="single" w:sz="4" w:space="0" w:color="auto"/>
              <w:left w:val="single" w:sz="4" w:space="0" w:color="auto"/>
              <w:bottom w:val="single" w:sz="4" w:space="0" w:color="auto"/>
              <w:right w:val="single" w:sz="4" w:space="0" w:color="auto"/>
            </w:tcBorders>
            <w:shd w:val="clear" w:color="auto" w:fill="D9D9D9"/>
            <w:vAlign w:val="center"/>
          </w:tcPr>
          <w:p w14:paraId="4D82CA84" w14:textId="77777777" w:rsidR="00ED58FD" w:rsidRDefault="00ED58FD" w:rsidP="00CF7618">
            <w:pPr>
              <w:jc w:val="center"/>
              <w:rPr>
                <w:bCs/>
                <w:color w:val="000000"/>
              </w:rPr>
            </w:pPr>
            <w:r>
              <w:rPr>
                <w:bCs/>
                <w:color w:val="000000"/>
                <w:sz w:val="22"/>
                <w:szCs w:val="22"/>
              </w:rPr>
              <w:t>№ п/п</w:t>
            </w:r>
          </w:p>
        </w:tc>
        <w:tc>
          <w:tcPr>
            <w:tcW w:w="2268" w:type="dxa"/>
            <w:tcBorders>
              <w:top w:val="single" w:sz="4" w:space="0" w:color="auto"/>
              <w:left w:val="nil"/>
              <w:bottom w:val="single" w:sz="4" w:space="0" w:color="auto"/>
              <w:right w:val="single" w:sz="4" w:space="0" w:color="auto"/>
            </w:tcBorders>
            <w:shd w:val="clear" w:color="auto" w:fill="D9D9D9"/>
            <w:vAlign w:val="center"/>
          </w:tcPr>
          <w:p w14:paraId="2DA00B53" w14:textId="77777777" w:rsidR="00ED58FD" w:rsidRDefault="00ED58FD" w:rsidP="00CF7618">
            <w:pPr>
              <w:jc w:val="center"/>
              <w:rPr>
                <w:bCs/>
                <w:color w:val="000000"/>
              </w:rPr>
            </w:pPr>
            <w:r>
              <w:rPr>
                <w:bCs/>
                <w:color w:val="000000"/>
                <w:sz w:val="22"/>
                <w:szCs w:val="22"/>
              </w:rPr>
              <w:t>Наименование показателя</w:t>
            </w:r>
          </w:p>
        </w:tc>
        <w:tc>
          <w:tcPr>
            <w:tcW w:w="2976" w:type="dxa"/>
            <w:tcBorders>
              <w:top w:val="single" w:sz="4" w:space="0" w:color="auto"/>
              <w:left w:val="nil"/>
              <w:bottom w:val="single" w:sz="4" w:space="0" w:color="auto"/>
              <w:right w:val="single" w:sz="4" w:space="0" w:color="auto"/>
            </w:tcBorders>
            <w:shd w:val="clear" w:color="auto" w:fill="D9D9D9"/>
            <w:vAlign w:val="center"/>
          </w:tcPr>
          <w:p w14:paraId="6FDF42EB" w14:textId="77777777" w:rsidR="00ED58FD" w:rsidRDefault="00ED58FD" w:rsidP="00CF7618">
            <w:pPr>
              <w:jc w:val="center"/>
              <w:rPr>
                <w:bCs/>
                <w:color w:val="000000"/>
              </w:rPr>
            </w:pPr>
            <w:r>
              <w:rPr>
                <w:bCs/>
                <w:color w:val="000000"/>
                <w:sz w:val="22"/>
                <w:szCs w:val="22"/>
              </w:rPr>
              <w:t>Индикаторы мониторинга, единицы измерения</w:t>
            </w:r>
          </w:p>
        </w:tc>
        <w:tc>
          <w:tcPr>
            <w:tcW w:w="4253" w:type="dxa"/>
            <w:tcBorders>
              <w:top w:val="single" w:sz="4" w:space="0" w:color="auto"/>
              <w:left w:val="nil"/>
              <w:bottom w:val="single" w:sz="4" w:space="0" w:color="auto"/>
              <w:right w:val="single" w:sz="4" w:space="0" w:color="auto"/>
            </w:tcBorders>
            <w:shd w:val="clear" w:color="auto" w:fill="D9D9D9"/>
            <w:vAlign w:val="center"/>
          </w:tcPr>
          <w:p w14:paraId="6317346B" w14:textId="77777777" w:rsidR="00ED58FD" w:rsidRDefault="00ED58FD" w:rsidP="00CF7618">
            <w:pPr>
              <w:jc w:val="center"/>
              <w:rPr>
                <w:bCs/>
                <w:color w:val="000000"/>
              </w:rPr>
            </w:pPr>
            <w:r>
              <w:rPr>
                <w:bCs/>
                <w:color w:val="000000"/>
                <w:sz w:val="22"/>
                <w:szCs w:val="22"/>
              </w:rPr>
              <w:t>Механизм расчета индикатора</w:t>
            </w:r>
          </w:p>
        </w:tc>
      </w:tr>
      <w:tr w:rsidR="00ED58FD" w14:paraId="127E8245" w14:textId="77777777" w:rsidTr="00CF7618">
        <w:trPr>
          <w:trHeight w:val="552"/>
        </w:trPr>
        <w:tc>
          <w:tcPr>
            <w:tcW w:w="443" w:type="dxa"/>
            <w:vMerge w:val="restart"/>
            <w:tcBorders>
              <w:top w:val="nil"/>
              <w:left w:val="single" w:sz="4" w:space="0" w:color="auto"/>
              <w:bottom w:val="single" w:sz="4" w:space="0" w:color="000000"/>
              <w:right w:val="single" w:sz="4" w:space="0" w:color="auto"/>
            </w:tcBorders>
            <w:shd w:val="clear" w:color="000000" w:fill="FFFFFF"/>
            <w:vAlign w:val="center"/>
          </w:tcPr>
          <w:p w14:paraId="7CC79801" w14:textId="77777777" w:rsidR="00ED58FD" w:rsidRDefault="00ED58FD" w:rsidP="00CF7618">
            <w:pPr>
              <w:rPr>
                <w:color w:val="000000"/>
              </w:rPr>
            </w:pPr>
            <w:r>
              <w:rPr>
                <w:color w:val="000000"/>
                <w:sz w:val="22"/>
                <w:szCs w:val="22"/>
              </w:rPr>
              <w:t>1</w:t>
            </w:r>
          </w:p>
        </w:tc>
        <w:tc>
          <w:tcPr>
            <w:tcW w:w="2268" w:type="dxa"/>
            <w:vMerge w:val="restart"/>
            <w:tcBorders>
              <w:top w:val="nil"/>
              <w:left w:val="single" w:sz="4" w:space="0" w:color="auto"/>
              <w:bottom w:val="single" w:sz="4" w:space="0" w:color="000000"/>
              <w:right w:val="single" w:sz="4" w:space="0" w:color="auto"/>
            </w:tcBorders>
            <w:shd w:val="clear" w:color="000000" w:fill="FFFFFF"/>
            <w:vAlign w:val="center"/>
          </w:tcPr>
          <w:p w14:paraId="101F5D12" w14:textId="77777777" w:rsidR="00ED58FD" w:rsidRDefault="00ED58FD" w:rsidP="00CF7618">
            <w:pPr>
              <w:rPr>
                <w:color w:val="000000"/>
              </w:rPr>
            </w:pPr>
            <w:r>
              <w:rPr>
                <w:color w:val="000000"/>
                <w:sz w:val="22"/>
                <w:szCs w:val="22"/>
              </w:rPr>
              <w:t>Надежность (бесперебойность) снабжения потребителей услугами</w:t>
            </w:r>
          </w:p>
        </w:tc>
        <w:tc>
          <w:tcPr>
            <w:tcW w:w="2976" w:type="dxa"/>
            <w:tcBorders>
              <w:top w:val="nil"/>
              <w:left w:val="nil"/>
              <w:bottom w:val="single" w:sz="4" w:space="0" w:color="auto"/>
              <w:right w:val="single" w:sz="4" w:space="0" w:color="auto"/>
            </w:tcBorders>
            <w:shd w:val="clear" w:color="000000" w:fill="FFFFFF"/>
            <w:vAlign w:val="center"/>
          </w:tcPr>
          <w:p w14:paraId="1E423503" w14:textId="77777777" w:rsidR="00ED58FD" w:rsidRDefault="00ED58FD" w:rsidP="00CF7618">
            <w:pPr>
              <w:rPr>
                <w:color w:val="000000"/>
              </w:rPr>
            </w:pPr>
            <w:r>
              <w:rPr>
                <w:color w:val="000000"/>
                <w:sz w:val="22"/>
                <w:szCs w:val="22"/>
              </w:rPr>
              <w:t>Аварийность систем водоснабжения, ед./км</w:t>
            </w:r>
          </w:p>
        </w:tc>
        <w:tc>
          <w:tcPr>
            <w:tcW w:w="4253" w:type="dxa"/>
            <w:tcBorders>
              <w:top w:val="nil"/>
              <w:left w:val="nil"/>
              <w:bottom w:val="single" w:sz="4" w:space="0" w:color="auto"/>
              <w:right w:val="single" w:sz="4" w:space="0" w:color="auto"/>
            </w:tcBorders>
            <w:shd w:val="clear" w:color="000000" w:fill="FFFFFF"/>
            <w:vAlign w:val="center"/>
          </w:tcPr>
          <w:p w14:paraId="6CF873C7" w14:textId="77777777" w:rsidR="00ED58FD" w:rsidRDefault="00ED58FD" w:rsidP="00CF7618">
            <w:pPr>
              <w:rPr>
                <w:color w:val="000000"/>
              </w:rPr>
            </w:pPr>
            <w:r>
              <w:rPr>
                <w:color w:val="000000"/>
                <w:sz w:val="22"/>
                <w:szCs w:val="22"/>
              </w:rPr>
              <w:t>Отношение количества аварий на системах водоснабжения к протяженности сетей</w:t>
            </w:r>
          </w:p>
        </w:tc>
      </w:tr>
      <w:tr w:rsidR="00ED58FD" w14:paraId="636725F4" w14:textId="77777777" w:rsidTr="00CF7618">
        <w:trPr>
          <w:trHeight w:val="630"/>
        </w:trPr>
        <w:tc>
          <w:tcPr>
            <w:tcW w:w="443" w:type="dxa"/>
            <w:vMerge/>
            <w:tcBorders>
              <w:top w:val="nil"/>
              <w:left w:val="single" w:sz="4" w:space="0" w:color="auto"/>
              <w:bottom w:val="single" w:sz="4" w:space="0" w:color="000000"/>
              <w:right w:val="single" w:sz="4" w:space="0" w:color="auto"/>
            </w:tcBorders>
            <w:vAlign w:val="center"/>
          </w:tcPr>
          <w:p w14:paraId="1A5856FA" w14:textId="77777777" w:rsidR="00ED58FD" w:rsidRDefault="00ED58FD" w:rsidP="00CF7618">
            <w:pPr>
              <w:rPr>
                <w:color w:val="000000"/>
              </w:rPr>
            </w:pPr>
          </w:p>
        </w:tc>
        <w:tc>
          <w:tcPr>
            <w:tcW w:w="2268" w:type="dxa"/>
            <w:vMerge/>
            <w:tcBorders>
              <w:top w:val="nil"/>
              <w:left w:val="single" w:sz="4" w:space="0" w:color="auto"/>
              <w:bottom w:val="single" w:sz="4" w:space="0" w:color="000000"/>
              <w:right w:val="single" w:sz="4" w:space="0" w:color="auto"/>
            </w:tcBorders>
            <w:vAlign w:val="center"/>
          </w:tcPr>
          <w:p w14:paraId="4A0D7A5A" w14:textId="77777777" w:rsidR="00ED58FD" w:rsidRDefault="00ED58FD" w:rsidP="00CF7618">
            <w:pPr>
              <w:rPr>
                <w:color w:val="000000"/>
              </w:rPr>
            </w:pPr>
          </w:p>
        </w:tc>
        <w:tc>
          <w:tcPr>
            <w:tcW w:w="2976" w:type="dxa"/>
            <w:tcBorders>
              <w:top w:val="nil"/>
              <w:left w:val="nil"/>
              <w:bottom w:val="single" w:sz="4" w:space="0" w:color="auto"/>
              <w:right w:val="single" w:sz="4" w:space="0" w:color="auto"/>
            </w:tcBorders>
            <w:shd w:val="clear" w:color="000000" w:fill="FFFFFF"/>
            <w:vAlign w:val="center"/>
          </w:tcPr>
          <w:p w14:paraId="021BBE1E" w14:textId="77777777" w:rsidR="00ED58FD" w:rsidRDefault="00ED58FD" w:rsidP="00CF7618">
            <w:pPr>
              <w:rPr>
                <w:color w:val="000000"/>
              </w:rPr>
            </w:pPr>
            <w:r>
              <w:rPr>
                <w:color w:val="000000"/>
                <w:sz w:val="22"/>
                <w:szCs w:val="22"/>
              </w:rPr>
              <w:t xml:space="preserve">Коэффициент потерь воды, </w:t>
            </w:r>
            <w:proofErr w:type="spellStart"/>
            <w:r>
              <w:rPr>
                <w:color w:val="000000"/>
                <w:sz w:val="22"/>
                <w:szCs w:val="22"/>
              </w:rPr>
              <w:t>куб.м</w:t>
            </w:r>
            <w:proofErr w:type="spellEnd"/>
            <w:r>
              <w:rPr>
                <w:color w:val="000000"/>
                <w:sz w:val="22"/>
                <w:szCs w:val="22"/>
              </w:rPr>
              <w:t>/км</w:t>
            </w:r>
          </w:p>
        </w:tc>
        <w:tc>
          <w:tcPr>
            <w:tcW w:w="4253" w:type="dxa"/>
            <w:tcBorders>
              <w:top w:val="nil"/>
              <w:left w:val="nil"/>
              <w:bottom w:val="single" w:sz="4" w:space="0" w:color="auto"/>
              <w:right w:val="single" w:sz="4" w:space="0" w:color="auto"/>
            </w:tcBorders>
            <w:shd w:val="clear" w:color="000000" w:fill="FFFFFF"/>
            <w:vAlign w:val="center"/>
          </w:tcPr>
          <w:p w14:paraId="7D593C31" w14:textId="77777777" w:rsidR="00ED58FD" w:rsidRDefault="00ED58FD" w:rsidP="00CF7618">
            <w:pPr>
              <w:rPr>
                <w:color w:val="000000"/>
              </w:rPr>
            </w:pPr>
            <w:r>
              <w:rPr>
                <w:color w:val="000000"/>
                <w:sz w:val="22"/>
                <w:szCs w:val="22"/>
              </w:rPr>
              <w:t>Отношение объема потерь к протяженности сети водоснабжения</w:t>
            </w:r>
          </w:p>
        </w:tc>
      </w:tr>
      <w:tr w:rsidR="00ED58FD" w14:paraId="293C17C8" w14:textId="77777777" w:rsidTr="00CF7618">
        <w:trPr>
          <w:trHeight w:val="529"/>
        </w:trPr>
        <w:tc>
          <w:tcPr>
            <w:tcW w:w="443" w:type="dxa"/>
            <w:tcBorders>
              <w:top w:val="nil"/>
              <w:left w:val="single" w:sz="4" w:space="0" w:color="auto"/>
              <w:bottom w:val="single" w:sz="4" w:space="0" w:color="000000"/>
              <w:right w:val="single" w:sz="4" w:space="0" w:color="auto"/>
            </w:tcBorders>
            <w:shd w:val="clear" w:color="000000" w:fill="FFFFFF"/>
            <w:vAlign w:val="center"/>
          </w:tcPr>
          <w:p w14:paraId="0727DFAE" w14:textId="77777777" w:rsidR="00ED58FD" w:rsidRDefault="00ED58FD" w:rsidP="00CF7618">
            <w:pPr>
              <w:rPr>
                <w:color w:val="000000"/>
              </w:rPr>
            </w:pPr>
            <w:r>
              <w:rPr>
                <w:color w:val="000000"/>
                <w:sz w:val="22"/>
                <w:szCs w:val="22"/>
              </w:rPr>
              <w:t>2</w:t>
            </w:r>
          </w:p>
        </w:tc>
        <w:tc>
          <w:tcPr>
            <w:tcW w:w="2268" w:type="dxa"/>
            <w:tcBorders>
              <w:top w:val="nil"/>
              <w:left w:val="single" w:sz="4" w:space="0" w:color="auto"/>
              <w:bottom w:val="single" w:sz="4" w:space="0" w:color="000000"/>
              <w:right w:val="single" w:sz="4" w:space="0" w:color="auto"/>
            </w:tcBorders>
            <w:shd w:val="clear" w:color="000000" w:fill="FFFFFF"/>
            <w:vAlign w:val="center"/>
          </w:tcPr>
          <w:p w14:paraId="1FBCC81E" w14:textId="77777777" w:rsidR="00ED58FD" w:rsidRDefault="00ED58FD" w:rsidP="00CF7618">
            <w:pPr>
              <w:rPr>
                <w:color w:val="000000"/>
              </w:rPr>
            </w:pPr>
            <w:r>
              <w:rPr>
                <w:color w:val="000000"/>
                <w:sz w:val="22"/>
                <w:szCs w:val="22"/>
              </w:rPr>
              <w:t>Эффективность деятельности</w:t>
            </w:r>
          </w:p>
        </w:tc>
        <w:tc>
          <w:tcPr>
            <w:tcW w:w="2976" w:type="dxa"/>
            <w:tcBorders>
              <w:top w:val="nil"/>
              <w:left w:val="nil"/>
              <w:bottom w:val="single" w:sz="4" w:space="0" w:color="auto"/>
              <w:right w:val="single" w:sz="4" w:space="0" w:color="auto"/>
            </w:tcBorders>
            <w:shd w:val="clear" w:color="000000" w:fill="FFFFFF"/>
            <w:vAlign w:val="center"/>
          </w:tcPr>
          <w:p w14:paraId="2855D954" w14:textId="77777777" w:rsidR="00ED58FD" w:rsidRDefault="00ED58FD" w:rsidP="00CF7618">
            <w:pPr>
              <w:rPr>
                <w:color w:val="000000"/>
              </w:rPr>
            </w:pPr>
            <w:r>
              <w:rPr>
                <w:color w:val="000000"/>
                <w:sz w:val="22"/>
                <w:szCs w:val="22"/>
              </w:rPr>
              <w:t>Эффективность использования энергии (энергоемкость производства), кВт*ч/</w:t>
            </w:r>
            <w:proofErr w:type="spellStart"/>
            <w:r>
              <w:rPr>
                <w:color w:val="000000"/>
                <w:sz w:val="22"/>
                <w:szCs w:val="22"/>
              </w:rPr>
              <w:t>куб.м</w:t>
            </w:r>
            <w:proofErr w:type="spellEnd"/>
          </w:p>
        </w:tc>
        <w:tc>
          <w:tcPr>
            <w:tcW w:w="4253" w:type="dxa"/>
            <w:tcBorders>
              <w:top w:val="nil"/>
              <w:left w:val="nil"/>
              <w:bottom w:val="single" w:sz="4" w:space="0" w:color="auto"/>
              <w:right w:val="single" w:sz="4" w:space="0" w:color="auto"/>
            </w:tcBorders>
            <w:shd w:val="clear" w:color="000000" w:fill="FFFFFF"/>
            <w:vAlign w:val="center"/>
          </w:tcPr>
          <w:p w14:paraId="007F285D" w14:textId="77777777" w:rsidR="00ED58FD" w:rsidRDefault="00ED58FD" w:rsidP="00CF7618">
            <w:pPr>
              <w:rPr>
                <w:color w:val="000000"/>
              </w:rPr>
            </w:pPr>
            <w:r>
              <w:rPr>
                <w:color w:val="000000"/>
                <w:sz w:val="22"/>
                <w:szCs w:val="22"/>
              </w:rPr>
              <w:t>Отношение расходов электрической энергии на производство/транспортировку воды к объему производства/транспортировки воды</w:t>
            </w:r>
          </w:p>
        </w:tc>
      </w:tr>
    </w:tbl>
    <w:p w14:paraId="01691CA4" w14:textId="77777777" w:rsidR="00ED58FD" w:rsidRDefault="00ED58FD" w:rsidP="00ED58FD">
      <w:pPr>
        <w:jc w:val="both"/>
        <w:rPr>
          <w:iCs/>
        </w:rPr>
      </w:pPr>
    </w:p>
    <w:p w14:paraId="387C7B69" w14:textId="57B80E22" w:rsidR="00ED58FD" w:rsidRDefault="00ED58FD" w:rsidP="00ED58FD">
      <w:pPr>
        <w:jc w:val="both"/>
        <w:rPr>
          <w:iCs/>
        </w:rPr>
      </w:pPr>
      <w:r>
        <w:rPr>
          <w:b/>
          <w:iCs/>
          <w:sz w:val="22"/>
          <w:szCs w:val="22"/>
        </w:rPr>
        <w:t xml:space="preserve">Таблица </w:t>
      </w:r>
      <w:r w:rsidR="003C208B">
        <w:rPr>
          <w:b/>
          <w:iCs/>
          <w:sz w:val="22"/>
          <w:szCs w:val="22"/>
        </w:rPr>
        <w:t>4</w:t>
      </w:r>
      <w:r>
        <w:rPr>
          <w:b/>
          <w:iCs/>
          <w:sz w:val="22"/>
          <w:szCs w:val="22"/>
        </w:rPr>
        <w:t>.3. Данные целевые показатели  с обоснованием механизма их расчета.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2149"/>
        <w:gridCol w:w="2660"/>
        <w:gridCol w:w="4583"/>
      </w:tblGrid>
      <w:tr w:rsidR="00ED58FD" w:rsidRPr="0042407D" w14:paraId="1160FC29" w14:textId="77777777" w:rsidTr="006C2AD6">
        <w:trPr>
          <w:tblHeader/>
        </w:trPr>
        <w:tc>
          <w:tcPr>
            <w:tcW w:w="531" w:type="dxa"/>
            <w:shd w:val="clear" w:color="auto" w:fill="D9D9D9"/>
            <w:vAlign w:val="center"/>
          </w:tcPr>
          <w:p w14:paraId="1A973357" w14:textId="77777777" w:rsidR="00ED58FD" w:rsidRPr="0042407D" w:rsidRDefault="00ED58FD" w:rsidP="00CF7618">
            <w:pPr>
              <w:rPr>
                <w:color w:val="000000"/>
              </w:rPr>
            </w:pPr>
            <w:r w:rsidRPr="0042407D">
              <w:rPr>
                <w:color w:val="000000"/>
                <w:sz w:val="22"/>
                <w:szCs w:val="22"/>
              </w:rPr>
              <w:t>№ п/п</w:t>
            </w:r>
          </w:p>
        </w:tc>
        <w:tc>
          <w:tcPr>
            <w:tcW w:w="2149" w:type="dxa"/>
            <w:shd w:val="clear" w:color="auto" w:fill="D9D9D9"/>
            <w:vAlign w:val="center"/>
          </w:tcPr>
          <w:p w14:paraId="3599632D" w14:textId="77777777" w:rsidR="00ED58FD" w:rsidRPr="0042407D" w:rsidRDefault="00ED58FD" w:rsidP="00CF7618">
            <w:pPr>
              <w:rPr>
                <w:color w:val="000000"/>
              </w:rPr>
            </w:pPr>
            <w:r w:rsidRPr="0042407D">
              <w:rPr>
                <w:color w:val="000000"/>
                <w:sz w:val="22"/>
                <w:szCs w:val="22"/>
              </w:rPr>
              <w:t>Наименование показателя</w:t>
            </w:r>
          </w:p>
        </w:tc>
        <w:tc>
          <w:tcPr>
            <w:tcW w:w="2660" w:type="dxa"/>
            <w:shd w:val="clear" w:color="auto" w:fill="D9D9D9"/>
            <w:vAlign w:val="center"/>
          </w:tcPr>
          <w:p w14:paraId="587E95A1" w14:textId="77777777" w:rsidR="00ED58FD" w:rsidRPr="0042407D" w:rsidRDefault="00ED58FD" w:rsidP="00CF7618">
            <w:pPr>
              <w:rPr>
                <w:color w:val="000000"/>
              </w:rPr>
            </w:pPr>
            <w:r w:rsidRPr="0042407D">
              <w:rPr>
                <w:color w:val="000000"/>
                <w:sz w:val="22"/>
                <w:szCs w:val="22"/>
              </w:rPr>
              <w:t>Индикаторы мониторинга, единицы измерения</w:t>
            </w:r>
          </w:p>
        </w:tc>
        <w:tc>
          <w:tcPr>
            <w:tcW w:w="4583" w:type="dxa"/>
            <w:shd w:val="clear" w:color="auto" w:fill="D9D9D9"/>
            <w:vAlign w:val="center"/>
          </w:tcPr>
          <w:p w14:paraId="0B3F2AFE" w14:textId="77777777" w:rsidR="00ED58FD" w:rsidRPr="0042407D" w:rsidRDefault="00ED58FD" w:rsidP="00CF7618">
            <w:pPr>
              <w:rPr>
                <w:color w:val="000000"/>
              </w:rPr>
            </w:pPr>
            <w:r w:rsidRPr="0042407D">
              <w:rPr>
                <w:color w:val="000000"/>
                <w:sz w:val="22"/>
                <w:szCs w:val="22"/>
              </w:rPr>
              <w:t>Механизм расчета индикатора</w:t>
            </w:r>
          </w:p>
        </w:tc>
      </w:tr>
      <w:tr w:rsidR="00ED58FD" w14:paraId="29C5EABC" w14:textId="77777777" w:rsidTr="006C2AD6">
        <w:tc>
          <w:tcPr>
            <w:tcW w:w="531" w:type="dxa"/>
            <w:shd w:val="clear" w:color="000000" w:fill="FFFFFF"/>
            <w:vAlign w:val="center"/>
          </w:tcPr>
          <w:p w14:paraId="50B678FA" w14:textId="77777777" w:rsidR="00ED58FD" w:rsidRDefault="00ED58FD" w:rsidP="00CF7618">
            <w:pPr>
              <w:rPr>
                <w:color w:val="000000"/>
              </w:rPr>
            </w:pPr>
            <w:r>
              <w:rPr>
                <w:color w:val="000000"/>
                <w:sz w:val="22"/>
                <w:szCs w:val="22"/>
              </w:rPr>
              <w:t>1</w:t>
            </w:r>
          </w:p>
        </w:tc>
        <w:tc>
          <w:tcPr>
            <w:tcW w:w="2149" w:type="dxa"/>
            <w:shd w:val="clear" w:color="000000" w:fill="FFFFFF"/>
            <w:vAlign w:val="center"/>
          </w:tcPr>
          <w:p w14:paraId="034BDE9F" w14:textId="77777777" w:rsidR="00ED58FD" w:rsidRDefault="00ED58FD" w:rsidP="00CF7618">
            <w:pPr>
              <w:rPr>
                <w:color w:val="000000"/>
              </w:rPr>
            </w:pPr>
            <w:r>
              <w:rPr>
                <w:color w:val="000000"/>
                <w:sz w:val="22"/>
                <w:szCs w:val="22"/>
              </w:rPr>
              <w:t>Доступность услуг для потребителей</w:t>
            </w:r>
          </w:p>
        </w:tc>
        <w:tc>
          <w:tcPr>
            <w:tcW w:w="2660" w:type="dxa"/>
            <w:shd w:val="clear" w:color="000000" w:fill="FFFFFF"/>
            <w:vAlign w:val="center"/>
          </w:tcPr>
          <w:p w14:paraId="10A83E66" w14:textId="77777777" w:rsidR="00ED58FD" w:rsidRDefault="00ED58FD" w:rsidP="00CF7618">
            <w:pPr>
              <w:rPr>
                <w:color w:val="000000"/>
              </w:rPr>
            </w:pPr>
            <w:r>
              <w:rPr>
                <w:color w:val="000000"/>
                <w:sz w:val="22"/>
                <w:szCs w:val="22"/>
              </w:rPr>
              <w:t>Индекс нового строительства, ед.</w:t>
            </w:r>
          </w:p>
        </w:tc>
        <w:tc>
          <w:tcPr>
            <w:tcW w:w="4583" w:type="dxa"/>
            <w:shd w:val="clear" w:color="000000" w:fill="FFFFFF"/>
            <w:vAlign w:val="center"/>
          </w:tcPr>
          <w:p w14:paraId="216E9139" w14:textId="77777777" w:rsidR="00ED58FD" w:rsidRDefault="00ED58FD" w:rsidP="00CF7618">
            <w:pPr>
              <w:rPr>
                <w:color w:val="000000"/>
              </w:rPr>
            </w:pPr>
            <w:r>
              <w:rPr>
                <w:color w:val="000000"/>
                <w:sz w:val="22"/>
                <w:szCs w:val="22"/>
              </w:rPr>
              <w:t>Отношение протяженности построенных сетей водоснабжения к общей протяженности сетей</w:t>
            </w:r>
          </w:p>
        </w:tc>
      </w:tr>
      <w:tr w:rsidR="00ED58FD" w14:paraId="78D9A213" w14:textId="77777777" w:rsidTr="006C2AD6">
        <w:tc>
          <w:tcPr>
            <w:tcW w:w="531" w:type="dxa"/>
            <w:shd w:val="clear" w:color="000000" w:fill="FFFFFF"/>
            <w:vAlign w:val="center"/>
          </w:tcPr>
          <w:p w14:paraId="28CAFC86" w14:textId="77777777" w:rsidR="00ED58FD" w:rsidRDefault="00ED58FD" w:rsidP="00CF7618">
            <w:pPr>
              <w:rPr>
                <w:color w:val="000000"/>
              </w:rPr>
            </w:pPr>
            <w:r>
              <w:rPr>
                <w:color w:val="000000"/>
                <w:sz w:val="22"/>
                <w:szCs w:val="22"/>
              </w:rPr>
              <w:t>2</w:t>
            </w:r>
          </w:p>
        </w:tc>
        <w:tc>
          <w:tcPr>
            <w:tcW w:w="2149" w:type="dxa"/>
            <w:shd w:val="clear" w:color="000000" w:fill="FFFFFF"/>
            <w:vAlign w:val="center"/>
          </w:tcPr>
          <w:p w14:paraId="0E466C70" w14:textId="77777777" w:rsidR="00ED58FD" w:rsidRDefault="00ED58FD" w:rsidP="00CF7618">
            <w:pPr>
              <w:rPr>
                <w:color w:val="000000"/>
              </w:rPr>
            </w:pPr>
            <w:r>
              <w:rPr>
                <w:color w:val="000000"/>
                <w:sz w:val="22"/>
                <w:szCs w:val="22"/>
              </w:rPr>
              <w:t>Показатели спроса на коммунальные услуги</w:t>
            </w:r>
          </w:p>
        </w:tc>
        <w:tc>
          <w:tcPr>
            <w:tcW w:w="2660" w:type="dxa"/>
            <w:shd w:val="clear" w:color="000000" w:fill="FFFFFF"/>
            <w:vAlign w:val="center"/>
          </w:tcPr>
          <w:p w14:paraId="3EBAAA4D" w14:textId="77777777" w:rsidR="00ED58FD" w:rsidRDefault="00ED58FD" w:rsidP="00CF7618">
            <w:pPr>
              <w:rPr>
                <w:color w:val="000000"/>
              </w:rPr>
            </w:pPr>
            <w:r>
              <w:rPr>
                <w:color w:val="000000"/>
                <w:sz w:val="22"/>
                <w:szCs w:val="22"/>
              </w:rPr>
              <w:t>Величина новых нагрузок</w:t>
            </w:r>
          </w:p>
        </w:tc>
        <w:tc>
          <w:tcPr>
            <w:tcW w:w="4583" w:type="dxa"/>
            <w:shd w:val="clear" w:color="000000" w:fill="FFFFFF"/>
            <w:vAlign w:val="center"/>
          </w:tcPr>
          <w:p w14:paraId="1A242CDC" w14:textId="77777777" w:rsidR="00ED58FD" w:rsidRDefault="00ED58FD" w:rsidP="00CF7618">
            <w:pPr>
              <w:rPr>
                <w:color w:val="000000"/>
              </w:rPr>
            </w:pPr>
            <w:r>
              <w:rPr>
                <w:color w:val="000000"/>
                <w:sz w:val="22"/>
                <w:szCs w:val="22"/>
              </w:rPr>
              <w:t xml:space="preserve">Величина новых нагрузок на систему </w:t>
            </w:r>
            <w:proofErr w:type="spellStart"/>
            <w:r>
              <w:rPr>
                <w:color w:val="000000"/>
                <w:sz w:val="22"/>
                <w:szCs w:val="22"/>
              </w:rPr>
              <w:t>водо</w:t>
            </w:r>
            <w:proofErr w:type="spellEnd"/>
            <w:r>
              <w:rPr>
                <w:color w:val="000000"/>
                <w:sz w:val="22"/>
                <w:szCs w:val="22"/>
              </w:rPr>
              <w:t xml:space="preserve"> и теплоснабжения, необходимая для подключения новых потребителей</w:t>
            </w:r>
          </w:p>
        </w:tc>
      </w:tr>
      <w:tr w:rsidR="00ED58FD" w14:paraId="320E9848" w14:textId="77777777" w:rsidTr="006C2AD6">
        <w:tc>
          <w:tcPr>
            <w:tcW w:w="531" w:type="dxa"/>
            <w:vMerge w:val="restart"/>
            <w:shd w:val="clear" w:color="000000" w:fill="FFFFFF"/>
            <w:vAlign w:val="center"/>
          </w:tcPr>
          <w:p w14:paraId="502BAEE8" w14:textId="77777777" w:rsidR="00ED58FD" w:rsidRDefault="00ED58FD" w:rsidP="00CF7618">
            <w:pPr>
              <w:rPr>
                <w:color w:val="000000"/>
              </w:rPr>
            </w:pPr>
            <w:r>
              <w:rPr>
                <w:color w:val="000000"/>
                <w:sz w:val="22"/>
                <w:szCs w:val="22"/>
              </w:rPr>
              <w:t>4</w:t>
            </w:r>
          </w:p>
        </w:tc>
        <w:tc>
          <w:tcPr>
            <w:tcW w:w="2149" w:type="dxa"/>
            <w:vMerge w:val="restart"/>
            <w:shd w:val="clear" w:color="000000" w:fill="FFFFFF"/>
            <w:vAlign w:val="center"/>
          </w:tcPr>
          <w:p w14:paraId="36E1EBCC" w14:textId="77777777" w:rsidR="00ED58FD" w:rsidRDefault="00ED58FD" w:rsidP="00CF7618">
            <w:pPr>
              <w:rPr>
                <w:color w:val="000000"/>
              </w:rPr>
            </w:pPr>
            <w:r>
              <w:rPr>
                <w:color w:val="000000"/>
                <w:sz w:val="22"/>
                <w:szCs w:val="22"/>
              </w:rPr>
              <w:t>Надежность (бесперебойность) снабжения потребителей услугами</w:t>
            </w:r>
          </w:p>
        </w:tc>
        <w:tc>
          <w:tcPr>
            <w:tcW w:w="2660" w:type="dxa"/>
            <w:shd w:val="clear" w:color="000000" w:fill="FFFFFF"/>
            <w:vAlign w:val="center"/>
          </w:tcPr>
          <w:p w14:paraId="141FD212" w14:textId="77777777" w:rsidR="00ED58FD" w:rsidRDefault="00ED58FD" w:rsidP="00CF7618">
            <w:pPr>
              <w:rPr>
                <w:color w:val="000000"/>
              </w:rPr>
            </w:pPr>
            <w:r>
              <w:rPr>
                <w:color w:val="000000"/>
                <w:sz w:val="22"/>
                <w:szCs w:val="22"/>
              </w:rPr>
              <w:t>Уровень потерь, %</w:t>
            </w:r>
          </w:p>
        </w:tc>
        <w:tc>
          <w:tcPr>
            <w:tcW w:w="4583" w:type="dxa"/>
            <w:shd w:val="clear" w:color="000000" w:fill="FFFFFF"/>
            <w:vAlign w:val="center"/>
          </w:tcPr>
          <w:p w14:paraId="23CAB1AA" w14:textId="77777777" w:rsidR="00ED58FD" w:rsidRDefault="00ED58FD" w:rsidP="00CF7618">
            <w:pPr>
              <w:rPr>
                <w:color w:val="000000"/>
              </w:rPr>
            </w:pPr>
            <w:r>
              <w:rPr>
                <w:color w:val="000000"/>
                <w:sz w:val="22"/>
                <w:szCs w:val="22"/>
              </w:rPr>
              <w:t>Отношение объема потерь к объему отпуска в сеть</w:t>
            </w:r>
          </w:p>
        </w:tc>
      </w:tr>
      <w:tr w:rsidR="00ED58FD" w14:paraId="6C0DAFAF" w14:textId="77777777" w:rsidTr="006C2AD6">
        <w:tc>
          <w:tcPr>
            <w:tcW w:w="531" w:type="dxa"/>
            <w:vMerge/>
            <w:shd w:val="clear" w:color="000000" w:fill="FFFFFF"/>
            <w:vAlign w:val="center"/>
          </w:tcPr>
          <w:p w14:paraId="74F4CD9B" w14:textId="77777777" w:rsidR="00ED58FD" w:rsidRDefault="00ED58FD" w:rsidP="00CF7618">
            <w:pPr>
              <w:rPr>
                <w:color w:val="000000"/>
              </w:rPr>
            </w:pPr>
          </w:p>
        </w:tc>
        <w:tc>
          <w:tcPr>
            <w:tcW w:w="2149" w:type="dxa"/>
            <w:vMerge/>
            <w:shd w:val="clear" w:color="000000" w:fill="FFFFFF"/>
            <w:vAlign w:val="center"/>
          </w:tcPr>
          <w:p w14:paraId="6E80B023" w14:textId="77777777" w:rsidR="00ED58FD" w:rsidRDefault="00ED58FD" w:rsidP="00CF7618">
            <w:pPr>
              <w:rPr>
                <w:color w:val="000000"/>
              </w:rPr>
            </w:pPr>
          </w:p>
        </w:tc>
        <w:tc>
          <w:tcPr>
            <w:tcW w:w="2660" w:type="dxa"/>
            <w:shd w:val="clear" w:color="000000" w:fill="FFFFFF"/>
          </w:tcPr>
          <w:p w14:paraId="59F2203B" w14:textId="77777777" w:rsidR="00ED58FD" w:rsidRDefault="00ED58FD" w:rsidP="00CF7618">
            <w:pPr>
              <w:rPr>
                <w:color w:val="000000"/>
              </w:rPr>
            </w:pPr>
            <w:r>
              <w:rPr>
                <w:color w:val="000000"/>
                <w:sz w:val="22"/>
                <w:szCs w:val="22"/>
              </w:rPr>
              <w:t xml:space="preserve">Удельный вес сетей, нуждающихся в замене, %.         </w:t>
            </w:r>
          </w:p>
        </w:tc>
        <w:tc>
          <w:tcPr>
            <w:tcW w:w="4583" w:type="dxa"/>
            <w:shd w:val="clear" w:color="000000" w:fill="FFFFFF"/>
          </w:tcPr>
          <w:p w14:paraId="38CB5877" w14:textId="77777777" w:rsidR="00ED58FD" w:rsidRDefault="00ED58FD" w:rsidP="00CF7618">
            <w:pPr>
              <w:rPr>
                <w:color w:val="000000"/>
              </w:rPr>
            </w:pPr>
            <w:r>
              <w:rPr>
                <w:color w:val="000000"/>
                <w:sz w:val="22"/>
                <w:szCs w:val="22"/>
              </w:rPr>
              <w:t xml:space="preserve">Отношение протяженности  сетей, нуждающихся в замене, к протяженности сети.       </w:t>
            </w:r>
          </w:p>
        </w:tc>
      </w:tr>
      <w:tr w:rsidR="00ED58FD" w14:paraId="1629371D" w14:textId="77777777" w:rsidTr="006C2AD6">
        <w:tc>
          <w:tcPr>
            <w:tcW w:w="531" w:type="dxa"/>
            <w:vMerge/>
            <w:shd w:val="clear" w:color="000000" w:fill="FFFFFF"/>
            <w:vAlign w:val="center"/>
          </w:tcPr>
          <w:p w14:paraId="6419C056" w14:textId="77777777" w:rsidR="00ED58FD" w:rsidRDefault="00ED58FD" w:rsidP="00CF7618">
            <w:pPr>
              <w:rPr>
                <w:color w:val="000000"/>
              </w:rPr>
            </w:pPr>
          </w:p>
        </w:tc>
        <w:tc>
          <w:tcPr>
            <w:tcW w:w="2149" w:type="dxa"/>
            <w:vMerge/>
            <w:shd w:val="clear" w:color="000000" w:fill="FFFFFF"/>
            <w:vAlign w:val="center"/>
          </w:tcPr>
          <w:p w14:paraId="4AF49582" w14:textId="77777777" w:rsidR="00ED58FD" w:rsidRDefault="00ED58FD" w:rsidP="00CF7618">
            <w:pPr>
              <w:rPr>
                <w:color w:val="000000"/>
              </w:rPr>
            </w:pPr>
          </w:p>
        </w:tc>
        <w:tc>
          <w:tcPr>
            <w:tcW w:w="2660" w:type="dxa"/>
            <w:shd w:val="clear" w:color="000000" w:fill="FFFFFF"/>
          </w:tcPr>
          <w:p w14:paraId="24187624" w14:textId="77777777" w:rsidR="00ED58FD" w:rsidRDefault="00ED58FD" w:rsidP="00CF7618">
            <w:pPr>
              <w:rPr>
                <w:color w:val="000000"/>
              </w:rPr>
            </w:pPr>
            <w:r>
              <w:rPr>
                <w:color w:val="000000"/>
                <w:sz w:val="22"/>
                <w:szCs w:val="22"/>
              </w:rPr>
              <w:t xml:space="preserve">Индекс замены оборудования, %.   </w:t>
            </w:r>
          </w:p>
        </w:tc>
        <w:tc>
          <w:tcPr>
            <w:tcW w:w="4583" w:type="dxa"/>
            <w:shd w:val="clear" w:color="000000" w:fill="FFFFFF"/>
          </w:tcPr>
          <w:p w14:paraId="59791BB8" w14:textId="77777777" w:rsidR="00ED58FD" w:rsidRDefault="00ED58FD" w:rsidP="00CF7618">
            <w:pPr>
              <w:rPr>
                <w:color w:val="000000"/>
              </w:rPr>
            </w:pPr>
            <w:r>
              <w:rPr>
                <w:color w:val="000000"/>
                <w:sz w:val="22"/>
                <w:szCs w:val="22"/>
              </w:rPr>
              <w:t xml:space="preserve">Отношение количества замененного оборудования к  количеству установленного оборудования.               </w:t>
            </w:r>
          </w:p>
        </w:tc>
      </w:tr>
    </w:tbl>
    <w:p w14:paraId="46342223" w14:textId="77777777" w:rsidR="00ED58FD" w:rsidRDefault="00ED58FD" w:rsidP="00ED58FD">
      <w:pPr>
        <w:jc w:val="both"/>
        <w:rPr>
          <w:iCs/>
        </w:rPr>
      </w:pPr>
    </w:p>
    <w:p w14:paraId="590E60F2" w14:textId="01B1A46A" w:rsidR="00ED58FD" w:rsidRDefault="00ED58FD" w:rsidP="00ED58FD">
      <w:pPr>
        <w:jc w:val="both"/>
        <w:rPr>
          <w:b/>
        </w:rPr>
      </w:pPr>
      <w:r>
        <w:t>Количественные значения целевых показателей на период с 2024-203</w:t>
      </w:r>
      <w:r w:rsidR="001E626F">
        <w:t>3</w:t>
      </w:r>
      <w:r>
        <w:t xml:space="preserve"> гг.  определены с учетом выполнения всех мероприятий настоящей Схемы в запланированные сроки (таблица </w:t>
      </w:r>
      <w:r w:rsidR="003C208B">
        <w:t>4</w:t>
      </w:r>
      <w:r>
        <w:t>.4.)</w:t>
      </w:r>
    </w:p>
    <w:p w14:paraId="17AA01A7" w14:textId="77777777" w:rsidR="00ED58FD" w:rsidRDefault="00ED58FD" w:rsidP="00ED58FD">
      <w:pPr>
        <w:rPr>
          <w:b/>
        </w:rPr>
      </w:pPr>
    </w:p>
    <w:p w14:paraId="700E200F" w14:textId="1FA1E06F" w:rsidR="00ED58FD" w:rsidRDefault="00ED58FD" w:rsidP="00ED58FD">
      <w:pPr>
        <w:rPr>
          <w:b/>
        </w:rPr>
      </w:pPr>
      <w:r>
        <w:rPr>
          <w:b/>
        </w:rPr>
        <w:t xml:space="preserve">Таблица </w:t>
      </w:r>
      <w:r w:rsidR="003C208B">
        <w:rPr>
          <w:b/>
        </w:rPr>
        <w:t>4</w:t>
      </w:r>
      <w:r>
        <w:rPr>
          <w:b/>
        </w:rPr>
        <w:t>.4. Количественные значения целевых показателей на период  с 2024-20</w:t>
      </w:r>
      <w:r w:rsidR="001E626F">
        <w:rPr>
          <w:b/>
        </w:rPr>
        <w:t>28</w:t>
      </w:r>
      <w:r>
        <w:rPr>
          <w:b/>
        </w:rPr>
        <w:t>гг</w:t>
      </w:r>
    </w:p>
    <w:tbl>
      <w:tblPr>
        <w:tblW w:w="9908" w:type="dxa"/>
        <w:jc w:val="center"/>
        <w:tblLook w:val="04A0" w:firstRow="1" w:lastRow="0" w:firstColumn="1" w:lastColumn="0" w:noHBand="0" w:noVBand="1"/>
      </w:tblPr>
      <w:tblGrid>
        <w:gridCol w:w="703"/>
        <w:gridCol w:w="3186"/>
        <w:gridCol w:w="992"/>
        <w:gridCol w:w="776"/>
        <w:gridCol w:w="776"/>
        <w:gridCol w:w="770"/>
        <w:gridCol w:w="768"/>
        <w:gridCol w:w="776"/>
        <w:gridCol w:w="1161"/>
      </w:tblGrid>
      <w:tr w:rsidR="00ED58FD" w14:paraId="34962D8B" w14:textId="77777777" w:rsidTr="00CF7618">
        <w:trPr>
          <w:trHeight w:val="875"/>
          <w:jc w:val="center"/>
        </w:trPr>
        <w:tc>
          <w:tcPr>
            <w:tcW w:w="703" w:type="dxa"/>
            <w:tcBorders>
              <w:top w:val="single" w:sz="8" w:space="0" w:color="auto"/>
              <w:left w:val="single" w:sz="8" w:space="0" w:color="auto"/>
              <w:bottom w:val="single" w:sz="8" w:space="0" w:color="auto"/>
              <w:right w:val="single" w:sz="8" w:space="0" w:color="auto"/>
            </w:tcBorders>
            <w:shd w:val="clear" w:color="auto" w:fill="D9D9D9"/>
            <w:vAlign w:val="center"/>
          </w:tcPr>
          <w:p w14:paraId="68F0C8B9" w14:textId="77777777" w:rsidR="00ED58FD" w:rsidRDefault="00ED58FD" w:rsidP="00CF7618">
            <w:pPr>
              <w:jc w:val="center"/>
              <w:rPr>
                <w:bCs/>
                <w:color w:val="000000"/>
              </w:rPr>
            </w:pPr>
            <w:r>
              <w:rPr>
                <w:bCs/>
                <w:color w:val="000000"/>
                <w:sz w:val="22"/>
                <w:szCs w:val="22"/>
              </w:rPr>
              <w:t>№ п/п</w:t>
            </w:r>
          </w:p>
        </w:tc>
        <w:tc>
          <w:tcPr>
            <w:tcW w:w="3186" w:type="dxa"/>
            <w:tcBorders>
              <w:top w:val="single" w:sz="8" w:space="0" w:color="auto"/>
              <w:left w:val="nil"/>
              <w:bottom w:val="single" w:sz="8" w:space="0" w:color="auto"/>
              <w:right w:val="single" w:sz="8" w:space="0" w:color="auto"/>
            </w:tcBorders>
            <w:shd w:val="clear" w:color="auto" w:fill="D9D9D9"/>
            <w:vAlign w:val="center"/>
          </w:tcPr>
          <w:p w14:paraId="785142FC" w14:textId="77777777" w:rsidR="00ED58FD" w:rsidRDefault="00ED58FD" w:rsidP="00CF7618">
            <w:pPr>
              <w:jc w:val="center"/>
              <w:rPr>
                <w:bCs/>
                <w:color w:val="000000"/>
              </w:rPr>
            </w:pPr>
            <w:r>
              <w:rPr>
                <w:bCs/>
                <w:color w:val="000000"/>
                <w:sz w:val="22"/>
                <w:szCs w:val="22"/>
              </w:rPr>
              <w:t>Целевые показатели развития системы теплоснабжения</w:t>
            </w:r>
          </w:p>
        </w:tc>
        <w:tc>
          <w:tcPr>
            <w:tcW w:w="992" w:type="dxa"/>
            <w:tcBorders>
              <w:top w:val="single" w:sz="8" w:space="0" w:color="auto"/>
              <w:left w:val="nil"/>
              <w:bottom w:val="single" w:sz="8" w:space="0" w:color="auto"/>
              <w:right w:val="single" w:sz="8" w:space="0" w:color="auto"/>
            </w:tcBorders>
            <w:shd w:val="clear" w:color="auto" w:fill="D9D9D9"/>
            <w:vAlign w:val="center"/>
          </w:tcPr>
          <w:p w14:paraId="6083BF52" w14:textId="77777777" w:rsidR="00ED58FD" w:rsidRDefault="00ED58FD" w:rsidP="00CF7618">
            <w:pPr>
              <w:jc w:val="center"/>
              <w:rPr>
                <w:bCs/>
                <w:color w:val="000000"/>
              </w:rPr>
            </w:pPr>
            <w:r>
              <w:rPr>
                <w:bCs/>
                <w:color w:val="000000"/>
                <w:sz w:val="22"/>
                <w:szCs w:val="22"/>
              </w:rPr>
              <w:t>Ед. изм.</w:t>
            </w:r>
          </w:p>
        </w:tc>
        <w:tc>
          <w:tcPr>
            <w:tcW w:w="776" w:type="dxa"/>
            <w:tcBorders>
              <w:top w:val="single" w:sz="8" w:space="0" w:color="auto"/>
              <w:left w:val="nil"/>
              <w:bottom w:val="single" w:sz="8" w:space="0" w:color="auto"/>
              <w:right w:val="single" w:sz="8" w:space="0" w:color="auto"/>
            </w:tcBorders>
            <w:shd w:val="clear" w:color="auto" w:fill="D9D9D9"/>
            <w:vAlign w:val="center"/>
          </w:tcPr>
          <w:p w14:paraId="394F9DB5" w14:textId="77777777" w:rsidR="00ED58FD" w:rsidRDefault="00ED58FD" w:rsidP="00CF7618">
            <w:pPr>
              <w:jc w:val="center"/>
              <w:rPr>
                <w:color w:val="000000"/>
                <w:sz w:val="22"/>
                <w:szCs w:val="22"/>
              </w:rPr>
            </w:pPr>
            <w:r>
              <w:rPr>
                <w:color w:val="000000"/>
                <w:sz w:val="22"/>
                <w:szCs w:val="22"/>
              </w:rPr>
              <w:t>Ед. изм.</w:t>
            </w:r>
          </w:p>
        </w:tc>
        <w:tc>
          <w:tcPr>
            <w:tcW w:w="776" w:type="dxa"/>
            <w:tcBorders>
              <w:top w:val="single" w:sz="8" w:space="0" w:color="auto"/>
              <w:left w:val="nil"/>
              <w:bottom w:val="single" w:sz="8" w:space="0" w:color="auto"/>
              <w:right w:val="single" w:sz="8" w:space="0" w:color="auto"/>
            </w:tcBorders>
            <w:shd w:val="clear" w:color="auto" w:fill="D9D9D9"/>
            <w:vAlign w:val="center"/>
          </w:tcPr>
          <w:p w14:paraId="3E61F854" w14:textId="77777777" w:rsidR="00ED58FD" w:rsidRDefault="00ED58FD" w:rsidP="00CF7618">
            <w:pPr>
              <w:jc w:val="center"/>
              <w:rPr>
                <w:color w:val="000000"/>
                <w:sz w:val="20"/>
              </w:rPr>
            </w:pPr>
            <w:r>
              <w:rPr>
                <w:color w:val="000000"/>
                <w:sz w:val="20"/>
              </w:rPr>
              <w:t>2023</w:t>
            </w:r>
          </w:p>
        </w:tc>
        <w:tc>
          <w:tcPr>
            <w:tcW w:w="770" w:type="dxa"/>
            <w:tcBorders>
              <w:top w:val="single" w:sz="8" w:space="0" w:color="auto"/>
              <w:left w:val="nil"/>
              <w:bottom w:val="single" w:sz="8" w:space="0" w:color="auto"/>
              <w:right w:val="single" w:sz="8" w:space="0" w:color="auto"/>
            </w:tcBorders>
            <w:shd w:val="clear" w:color="auto" w:fill="D9D9D9"/>
            <w:vAlign w:val="center"/>
          </w:tcPr>
          <w:p w14:paraId="4F80849C" w14:textId="77777777" w:rsidR="00ED58FD" w:rsidRDefault="00ED58FD" w:rsidP="00CF7618">
            <w:pPr>
              <w:jc w:val="center"/>
              <w:rPr>
                <w:color w:val="000000"/>
                <w:sz w:val="20"/>
              </w:rPr>
            </w:pPr>
            <w:r>
              <w:rPr>
                <w:color w:val="000000"/>
                <w:sz w:val="20"/>
              </w:rPr>
              <w:t>2024</w:t>
            </w:r>
          </w:p>
        </w:tc>
        <w:tc>
          <w:tcPr>
            <w:tcW w:w="768" w:type="dxa"/>
            <w:tcBorders>
              <w:top w:val="single" w:sz="8" w:space="0" w:color="auto"/>
              <w:left w:val="nil"/>
              <w:bottom w:val="single" w:sz="8" w:space="0" w:color="auto"/>
              <w:right w:val="single" w:sz="8" w:space="0" w:color="auto"/>
            </w:tcBorders>
            <w:shd w:val="clear" w:color="auto" w:fill="D9D9D9"/>
            <w:vAlign w:val="center"/>
          </w:tcPr>
          <w:p w14:paraId="106C2333" w14:textId="77777777" w:rsidR="00ED58FD" w:rsidRDefault="00ED58FD" w:rsidP="00CF7618">
            <w:pPr>
              <w:jc w:val="center"/>
              <w:rPr>
                <w:color w:val="000000"/>
                <w:sz w:val="20"/>
              </w:rPr>
            </w:pPr>
            <w:r>
              <w:rPr>
                <w:color w:val="000000"/>
                <w:sz w:val="20"/>
              </w:rPr>
              <w:t>2025</w:t>
            </w:r>
          </w:p>
        </w:tc>
        <w:tc>
          <w:tcPr>
            <w:tcW w:w="776" w:type="dxa"/>
            <w:tcBorders>
              <w:top w:val="single" w:sz="8" w:space="0" w:color="auto"/>
              <w:left w:val="nil"/>
              <w:bottom w:val="single" w:sz="8" w:space="0" w:color="auto"/>
              <w:right w:val="single" w:sz="8" w:space="0" w:color="auto"/>
            </w:tcBorders>
            <w:shd w:val="clear" w:color="auto" w:fill="D9D9D9"/>
            <w:vAlign w:val="center"/>
          </w:tcPr>
          <w:p w14:paraId="1F8F1CCB" w14:textId="77777777" w:rsidR="00ED58FD" w:rsidRDefault="00ED58FD" w:rsidP="00CF7618">
            <w:pPr>
              <w:jc w:val="center"/>
              <w:rPr>
                <w:color w:val="000000"/>
                <w:sz w:val="20"/>
              </w:rPr>
            </w:pPr>
            <w:r>
              <w:rPr>
                <w:color w:val="000000"/>
                <w:sz w:val="20"/>
              </w:rPr>
              <w:t>2026</w:t>
            </w:r>
          </w:p>
        </w:tc>
        <w:tc>
          <w:tcPr>
            <w:tcW w:w="1161" w:type="dxa"/>
            <w:tcBorders>
              <w:top w:val="single" w:sz="8" w:space="0" w:color="auto"/>
              <w:left w:val="nil"/>
              <w:bottom w:val="single" w:sz="8" w:space="0" w:color="auto"/>
              <w:right w:val="single" w:sz="8" w:space="0" w:color="auto"/>
            </w:tcBorders>
            <w:shd w:val="clear" w:color="auto" w:fill="D9D9D9"/>
            <w:vAlign w:val="center"/>
          </w:tcPr>
          <w:p w14:paraId="5050533D" w14:textId="77777777" w:rsidR="00ED58FD" w:rsidRDefault="00ED58FD" w:rsidP="00CF7618">
            <w:pPr>
              <w:jc w:val="center"/>
              <w:rPr>
                <w:color w:val="000000"/>
                <w:sz w:val="20"/>
              </w:rPr>
            </w:pPr>
            <w:r>
              <w:rPr>
                <w:color w:val="000000"/>
                <w:sz w:val="20"/>
              </w:rPr>
              <w:t>2027</w:t>
            </w:r>
          </w:p>
        </w:tc>
      </w:tr>
      <w:tr w:rsidR="00ED58FD" w14:paraId="2FC53832" w14:textId="77777777" w:rsidTr="00CF7618">
        <w:trPr>
          <w:trHeight w:val="385"/>
          <w:jc w:val="center"/>
        </w:trPr>
        <w:tc>
          <w:tcPr>
            <w:tcW w:w="703" w:type="dxa"/>
            <w:tcBorders>
              <w:top w:val="nil"/>
              <w:left w:val="single" w:sz="8" w:space="0" w:color="auto"/>
              <w:bottom w:val="single" w:sz="8" w:space="0" w:color="auto"/>
              <w:right w:val="single" w:sz="8" w:space="0" w:color="auto"/>
            </w:tcBorders>
            <w:vAlign w:val="center"/>
          </w:tcPr>
          <w:p w14:paraId="005DF3EF" w14:textId="77777777" w:rsidR="00ED58FD" w:rsidRDefault="00ED58FD" w:rsidP="00CF7618">
            <w:pPr>
              <w:jc w:val="center"/>
              <w:rPr>
                <w:color w:val="000000"/>
              </w:rPr>
            </w:pPr>
            <w:r>
              <w:rPr>
                <w:bCs/>
                <w:color w:val="000000"/>
                <w:sz w:val="22"/>
                <w:szCs w:val="22"/>
              </w:rPr>
              <w:t>1.</w:t>
            </w:r>
          </w:p>
        </w:tc>
        <w:tc>
          <w:tcPr>
            <w:tcW w:w="3186" w:type="dxa"/>
            <w:tcBorders>
              <w:top w:val="nil"/>
              <w:left w:val="nil"/>
              <w:bottom w:val="single" w:sz="8" w:space="0" w:color="auto"/>
              <w:right w:val="single" w:sz="8" w:space="0" w:color="auto"/>
            </w:tcBorders>
            <w:vAlign w:val="center"/>
          </w:tcPr>
          <w:p w14:paraId="2F63C169" w14:textId="77777777" w:rsidR="00ED58FD" w:rsidRDefault="00ED58FD" w:rsidP="00CF7618">
            <w:pPr>
              <w:jc w:val="center"/>
              <w:rPr>
                <w:color w:val="000000"/>
              </w:rPr>
            </w:pPr>
            <w:r>
              <w:rPr>
                <w:color w:val="000000"/>
                <w:sz w:val="22"/>
                <w:szCs w:val="22"/>
              </w:rPr>
              <w:t>Индекс нового строительства</w:t>
            </w:r>
          </w:p>
        </w:tc>
        <w:tc>
          <w:tcPr>
            <w:tcW w:w="992" w:type="dxa"/>
            <w:tcBorders>
              <w:top w:val="nil"/>
              <w:left w:val="nil"/>
              <w:bottom w:val="single" w:sz="8" w:space="0" w:color="auto"/>
              <w:right w:val="single" w:sz="8" w:space="0" w:color="auto"/>
            </w:tcBorders>
            <w:vAlign w:val="center"/>
          </w:tcPr>
          <w:p w14:paraId="20FFABB8" w14:textId="77777777" w:rsidR="00ED58FD" w:rsidRDefault="00ED58FD" w:rsidP="00CF7618">
            <w:pPr>
              <w:jc w:val="center"/>
              <w:rPr>
                <w:color w:val="000000"/>
              </w:rPr>
            </w:pPr>
            <w:r>
              <w:rPr>
                <w:color w:val="000000"/>
                <w:sz w:val="22"/>
                <w:szCs w:val="22"/>
              </w:rPr>
              <w:t>%</w:t>
            </w:r>
          </w:p>
        </w:tc>
        <w:tc>
          <w:tcPr>
            <w:tcW w:w="776" w:type="dxa"/>
            <w:tcBorders>
              <w:top w:val="nil"/>
              <w:left w:val="nil"/>
              <w:bottom w:val="single" w:sz="8" w:space="0" w:color="auto"/>
              <w:right w:val="single" w:sz="8" w:space="0" w:color="auto"/>
            </w:tcBorders>
            <w:vAlign w:val="center"/>
          </w:tcPr>
          <w:p w14:paraId="0B6B7A27" w14:textId="77777777" w:rsidR="00ED58FD" w:rsidRDefault="00ED58FD" w:rsidP="00CF7618">
            <w:pPr>
              <w:jc w:val="center"/>
              <w:rPr>
                <w:color w:val="000000"/>
                <w:sz w:val="22"/>
                <w:szCs w:val="22"/>
              </w:rPr>
            </w:pPr>
            <w:r>
              <w:rPr>
                <w:color w:val="000000"/>
                <w:sz w:val="22"/>
                <w:szCs w:val="22"/>
              </w:rPr>
              <w:t>%</w:t>
            </w:r>
          </w:p>
        </w:tc>
        <w:tc>
          <w:tcPr>
            <w:tcW w:w="776" w:type="dxa"/>
            <w:tcBorders>
              <w:top w:val="nil"/>
              <w:left w:val="nil"/>
              <w:bottom w:val="single" w:sz="8" w:space="0" w:color="auto"/>
              <w:right w:val="single" w:sz="8" w:space="0" w:color="auto"/>
            </w:tcBorders>
            <w:vAlign w:val="center"/>
          </w:tcPr>
          <w:p w14:paraId="3539E882" w14:textId="77777777" w:rsidR="00ED58FD" w:rsidRDefault="00ED58FD" w:rsidP="00CF7618">
            <w:pPr>
              <w:jc w:val="center"/>
              <w:rPr>
                <w:color w:val="000000"/>
                <w:sz w:val="20"/>
              </w:rPr>
            </w:pPr>
            <w:r>
              <w:rPr>
                <w:color w:val="000000"/>
                <w:sz w:val="20"/>
              </w:rPr>
              <w:t>0</w:t>
            </w:r>
          </w:p>
        </w:tc>
        <w:tc>
          <w:tcPr>
            <w:tcW w:w="770" w:type="dxa"/>
            <w:tcBorders>
              <w:top w:val="nil"/>
              <w:left w:val="nil"/>
              <w:bottom w:val="single" w:sz="8" w:space="0" w:color="auto"/>
              <w:right w:val="single" w:sz="8" w:space="0" w:color="auto"/>
            </w:tcBorders>
            <w:vAlign w:val="center"/>
          </w:tcPr>
          <w:p w14:paraId="0999A1DD" w14:textId="77777777" w:rsidR="00ED58FD" w:rsidRDefault="00ED58FD" w:rsidP="00CF7618">
            <w:pPr>
              <w:jc w:val="center"/>
              <w:rPr>
                <w:color w:val="000000"/>
                <w:sz w:val="20"/>
              </w:rPr>
            </w:pPr>
            <w:r>
              <w:rPr>
                <w:color w:val="000000"/>
                <w:sz w:val="20"/>
              </w:rPr>
              <w:t>0</w:t>
            </w:r>
          </w:p>
        </w:tc>
        <w:tc>
          <w:tcPr>
            <w:tcW w:w="768" w:type="dxa"/>
            <w:tcBorders>
              <w:top w:val="nil"/>
              <w:left w:val="nil"/>
              <w:bottom w:val="single" w:sz="8" w:space="0" w:color="auto"/>
              <w:right w:val="single" w:sz="8" w:space="0" w:color="auto"/>
            </w:tcBorders>
            <w:vAlign w:val="center"/>
          </w:tcPr>
          <w:p w14:paraId="65E35E92" w14:textId="77777777" w:rsidR="00ED58FD" w:rsidRDefault="00ED58FD" w:rsidP="00CF7618">
            <w:pPr>
              <w:jc w:val="center"/>
              <w:rPr>
                <w:color w:val="000000"/>
                <w:sz w:val="20"/>
              </w:rPr>
            </w:pPr>
            <w:r>
              <w:rPr>
                <w:color w:val="000000"/>
                <w:sz w:val="20"/>
              </w:rPr>
              <w:t>0</w:t>
            </w:r>
          </w:p>
        </w:tc>
        <w:tc>
          <w:tcPr>
            <w:tcW w:w="776" w:type="dxa"/>
            <w:tcBorders>
              <w:top w:val="nil"/>
              <w:left w:val="nil"/>
              <w:bottom w:val="single" w:sz="8" w:space="0" w:color="auto"/>
              <w:right w:val="single" w:sz="8" w:space="0" w:color="auto"/>
            </w:tcBorders>
            <w:vAlign w:val="center"/>
          </w:tcPr>
          <w:p w14:paraId="5EAFE539" w14:textId="77777777" w:rsidR="00ED58FD" w:rsidRDefault="00ED58FD" w:rsidP="00CF7618">
            <w:pPr>
              <w:jc w:val="center"/>
              <w:rPr>
                <w:color w:val="000000"/>
                <w:sz w:val="20"/>
              </w:rPr>
            </w:pPr>
            <w:r>
              <w:rPr>
                <w:color w:val="000000"/>
                <w:sz w:val="20"/>
              </w:rPr>
              <w:t>0</w:t>
            </w:r>
          </w:p>
        </w:tc>
        <w:tc>
          <w:tcPr>
            <w:tcW w:w="1161" w:type="dxa"/>
            <w:tcBorders>
              <w:top w:val="nil"/>
              <w:left w:val="nil"/>
              <w:bottom w:val="single" w:sz="8" w:space="0" w:color="auto"/>
              <w:right w:val="single" w:sz="8" w:space="0" w:color="auto"/>
            </w:tcBorders>
            <w:vAlign w:val="center"/>
          </w:tcPr>
          <w:p w14:paraId="1CF9A1E9" w14:textId="77777777" w:rsidR="00ED58FD" w:rsidRDefault="00ED58FD" w:rsidP="00CF7618">
            <w:pPr>
              <w:jc w:val="center"/>
              <w:rPr>
                <w:color w:val="000000"/>
                <w:sz w:val="20"/>
              </w:rPr>
            </w:pPr>
            <w:r>
              <w:rPr>
                <w:color w:val="000000"/>
                <w:sz w:val="20"/>
              </w:rPr>
              <w:t>0</w:t>
            </w:r>
          </w:p>
        </w:tc>
      </w:tr>
      <w:tr w:rsidR="00ED58FD" w14:paraId="3A74BDEF" w14:textId="77777777" w:rsidTr="00CF7618">
        <w:trPr>
          <w:trHeight w:val="324"/>
          <w:jc w:val="center"/>
        </w:trPr>
        <w:tc>
          <w:tcPr>
            <w:tcW w:w="703" w:type="dxa"/>
            <w:tcBorders>
              <w:top w:val="nil"/>
              <w:left w:val="single" w:sz="8" w:space="0" w:color="auto"/>
              <w:bottom w:val="single" w:sz="8" w:space="0" w:color="auto"/>
              <w:right w:val="single" w:sz="8" w:space="0" w:color="auto"/>
            </w:tcBorders>
            <w:vAlign w:val="center"/>
          </w:tcPr>
          <w:p w14:paraId="3C0993C1" w14:textId="77777777" w:rsidR="00ED58FD" w:rsidRDefault="00ED58FD" w:rsidP="00CF7618">
            <w:pPr>
              <w:jc w:val="center"/>
              <w:rPr>
                <w:color w:val="000000"/>
              </w:rPr>
            </w:pPr>
            <w:r>
              <w:rPr>
                <w:bCs/>
                <w:color w:val="000000"/>
                <w:sz w:val="22"/>
                <w:szCs w:val="22"/>
              </w:rPr>
              <w:t>3.</w:t>
            </w:r>
          </w:p>
        </w:tc>
        <w:tc>
          <w:tcPr>
            <w:tcW w:w="3186" w:type="dxa"/>
            <w:tcBorders>
              <w:top w:val="nil"/>
              <w:left w:val="nil"/>
              <w:bottom w:val="single" w:sz="8" w:space="0" w:color="auto"/>
              <w:right w:val="single" w:sz="8" w:space="0" w:color="auto"/>
            </w:tcBorders>
            <w:vAlign w:val="center"/>
          </w:tcPr>
          <w:p w14:paraId="567638CA" w14:textId="77777777" w:rsidR="00ED58FD" w:rsidRDefault="00ED58FD" w:rsidP="00CF7618">
            <w:pPr>
              <w:jc w:val="center"/>
              <w:rPr>
                <w:color w:val="000000"/>
              </w:rPr>
            </w:pPr>
            <w:r>
              <w:rPr>
                <w:color w:val="000000"/>
                <w:sz w:val="22"/>
                <w:szCs w:val="22"/>
              </w:rPr>
              <w:t>Уровень потерь</w:t>
            </w:r>
          </w:p>
        </w:tc>
        <w:tc>
          <w:tcPr>
            <w:tcW w:w="992" w:type="dxa"/>
            <w:tcBorders>
              <w:top w:val="nil"/>
              <w:left w:val="nil"/>
              <w:bottom w:val="single" w:sz="8" w:space="0" w:color="auto"/>
              <w:right w:val="single" w:sz="8" w:space="0" w:color="auto"/>
            </w:tcBorders>
            <w:vAlign w:val="center"/>
          </w:tcPr>
          <w:p w14:paraId="106D89E2" w14:textId="77777777" w:rsidR="00ED58FD" w:rsidRDefault="00ED58FD" w:rsidP="00CF7618">
            <w:pPr>
              <w:jc w:val="center"/>
              <w:rPr>
                <w:color w:val="000000"/>
              </w:rPr>
            </w:pPr>
            <w:r>
              <w:rPr>
                <w:color w:val="000000"/>
                <w:sz w:val="22"/>
                <w:szCs w:val="22"/>
              </w:rPr>
              <w:t>%</w:t>
            </w:r>
          </w:p>
        </w:tc>
        <w:tc>
          <w:tcPr>
            <w:tcW w:w="776" w:type="dxa"/>
            <w:tcBorders>
              <w:top w:val="nil"/>
              <w:left w:val="nil"/>
              <w:bottom w:val="single" w:sz="8" w:space="0" w:color="auto"/>
              <w:right w:val="single" w:sz="8" w:space="0" w:color="auto"/>
            </w:tcBorders>
            <w:vAlign w:val="center"/>
          </w:tcPr>
          <w:p w14:paraId="554F572D" w14:textId="77777777" w:rsidR="00ED58FD" w:rsidRDefault="00ED58FD" w:rsidP="00CF7618">
            <w:pPr>
              <w:jc w:val="center"/>
              <w:rPr>
                <w:color w:val="000000"/>
                <w:sz w:val="22"/>
                <w:szCs w:val="22"/>
              </w:rPr>
            </w:pPr>
            <w:r>
              <w:rPr>
                <w:color w:val="000000"/>
                <w:sz w:val="22"/>
                <w:szCs w:val="22"/>
              </w:rPr>
              <w:t>%</w:t>
            </w:r>
          </w:p>
        </w:tc>
        <w:tc>
          <w:tcPr>
            <w:tcW w:w="776" w:type="dxa"/>
            <w:tcBorders>
              <w:top w:val="nil"/>
              <w:left w:val="nil"/>
              <w:bottom w:val="single" w:sz="8" w:space="0" w:color="auto"/>
              <w:right w:val="single" w:sz="8" w:space="0" w:color="auto"/>
            </w:tcBorders>
            <w:vAlign w:val="center"/>
          </w:tcPr>
          <w:p w14:paraId="5FD03C67" w14:textId="77777777" w:rsidR="00ED58FD" w:rsidRDefault="00ED58FD" w:rsidP="00CF7618">
            <w:pPr>
              <w:jc w:val="center"/>
              <w:rPr>
                <w:color w:val="000000"/>
                <w:sz w:val="20"/>
              </w:rPr>
            </w:pPr>
            <w:r>
              <w:rPr>
                <w:color w:val="000000"/>
                <w:sz w:val="20"/>
              </w:rPr>
              <w:t>18,9</w:t>
            </w:r>
          </w:p>
        </w:tc>
        <w:tc>
          <w:tcPr>
            <w:tcW w:w="770" w:type="dxa"/>
            <w:tcBorders>
              <w:top w:val="nil"/>
              <w:left w:val="nil"/>
              <w:bottom w:val="single" w:sz="8" w:space="0" w:color="auto"/>
              <w:right w:val="single" w:sz="8" w:space="0" w:color="auto"/>
            </w:tcBorders>
            <w:vAlign w:val="center"/>
          </w:tcPr>
          <w:p w14:paraId="52AA1A34" w14:textId="77777777" w:rsidR="00ED58FD" w:rsidRDefault="00ED58FD" w:rsidP="00CF7618">
            <w:pPr>
              <w:jc w:val="center"/>
              <w:rPr>
                <w:color w:val="000000"/>
                <w:sz w:val="20"/>
              </w:rPr>
            </w:pPr>
            <w:r>
              <w:rPr>
                <w:color w:val="000000"/>
                <w:sz w:val="20"/>
              </w:rPr>
              <w:t>18,8</w:t>
            </w:r>
          </w:p>
        </w:tc>
        <w:tc>
          <w:tcPr>
            <w:tcW w:w="768" w:type="dxa"/>
            <w:tcBorders>
              <w:top w:val="nil"/>
              <w:left w:val="nil"/>
              <w:bottom w:val="single" w:sz="8" w:space="0" w:color="auto"/>
              <w:right w:val="single" w:sz="8" w:space="0" w:color="auto"/>
            </w:tcBorders>
            <w:vAlign w:val="center"/>
          </w:tcPr>
          <w:p w14:paraId="62BC0E1C" w14:textId="77777777" w:rsidR="00ED58FD" w:rsidRDefault="00ED58FD" w:rsidP="00CF7618">
            <w:pPr>
              <w:jc w:val="center"/>
              <w:rPr>
                <w:color w:val="000000"/>
                <w:sz w:val="20"/>
              </w:rPr>
            </w:pPr>
            <w:r>
              <w:rPr>
                <w:color w:val="000000"/>
                <w:sz w:val="20"/>
              </w:rPr>
              <w:t>18,8</w:t>
            </w:r>
          </w:p>
        </w:tc>
        <w:tc>
          <w:tcPr>
            <w:tcW w:w="776" w:type="dxa"/>
            <w:tcBorders>
              <w:top w:val="nil"/>
              <w:left w:val="nil"/>
              <w:bottom w:val="single" w:sz="8" w:space="0" w:color="auto"/>
              <w:right w:val="single" w:sz="8" w:space="0" w:color="auto"/>
            </w:tcBorders>
            <w:vAlign w:val="center"/>
          </w:tcPr>
          <w:p w14:paraId="6376447A" w14:textId="77777777" w:rsidR="00ED58FD" w:rsidRDefault="00ED58FD" w:rsidP="00CF7618">
            <w:pPr>
              <w:jc w:val="center"/>
              <w:rPr>
                <w:color w:val="000000"/>
                <w:sz w:val="20"/>
              </w:rPr>
            </w:pPr>
            <w:r>
              <w:rPr>
                <w:color w:val="000000"/>
                <w:sz w:val="20"/>
              </w:rPr>
              <w:t>18,7</w:t>
            </w:r>
          </w:p>
        </w:tc>
        <w:tc>
          <w:tcPr>
            <w:tcW w:w="1161" w:type="dxa"/>
            <w:tcBorders>
              <w:top w:val="nil"/>
              <w:left w:val="nil"/>
              <w:bottom w:val="single" w:sz="8" w:space="0" w:color="auto"/>
              <w:right w:val="single" w:sz="8" w:space="0" w:color="auto"/>
            </w:tcBorders>
            <w:vAlign w:val="center"/>
          </w:tcPr>
          <w:p w14:paraId="4B2DE345" w14:textId="77777777" w:rsidR="00ED58FD" w:rsidRDefault="00ED58FD" w:rsidP="00CF7618">
            <w:pPr>
              <w:jc w:val="center"/>
              <w:rPr>
                <w:color w:val="000000"/>
                <w:sz w:val="20"/>
              </w:rPr>
            </w:pPr>
            <w:r>
              <w:rPr>
                <w:color w:val="000000"/>
                <w:sz w:val="20"/>
              </w:rPr>
              <w:t>18,7</w:t>
            </w:r>
          </w:p>
        </w:tc>
      </w:tr>
      <w:tr w:rsidR="00ED58FD" w14:paraId="209878AC" w14:textId="77777777" w:rsidTr="00CF7618">
        <w:trPr>
          <w:trHeight w:val="494"/>
          <w:jc w:val="center"/>
        </w:trPr>
        <w:tc>
          <w:tcPr>
            <w:tcW w:w="703" w:type="dxa"/>
            <w:tcBorders>
              <w:top w:val="nil"/>
              <w:left w:val="single" w:sz="8" w:space="0" w:color="auto"/>
              <w:bottom w:val="single" w:sz="8" w:space="0" w:color="auto"/>
              <w:right w:val="single" w:sz="8" w:space="0" w:color="auto"/>
            </w:tcBorders>
            <w:vAlign w:val="center"/>
          </w:tcPr>
          <w:p w14:paraId="2BA75AEF" w14:textId="77777777" w:rsidR="00ED58FD" w:rsidRDefault="00ED58FD" w:rsidP="00CF7618">
            <w:pPr>
              <w:jc w:val="center"/>
              <w:rPr>
                <w:color w:val="000000"/>
              </w:rPr>
            </w:pPr>
            <w:r>
              <w:rPr>
                <w:bCs/>
                <w:color w:val="000000"/>
                <w:sz w:val="22"/>
                <w:szCs w:val="22"/>
              </w:rPr>
              <w:t>4.</w:t>
            </w:r>
          </w:p>
        </w:tc>
        <w:tc>
          <w:tcPr>
            <w:tcW w:w="3186" w:type="dxa"/>
            <w:tcBorders>
              <w:top w:val="nil"/>
              <w:left w:val="nil"/>
              <w:bottom w:val="single" w:sz="8" w:space="0" w:color="auto"/>
              <w:right w:val="single" w:sz="8" w:space="0" w:color="auto"/>
            </w:tcBorders>
            <w:vAlign w:val="center"/>
          </w:tcPr>
          <w:p w14:paraId="4E5845E2" w14:textId="77777777" w:rsidR="00ED58FD" w:rsidRDefault="00ED58FD" w:rsidP="00CF7618">
            <w:pPr>
              <w:jc w:val="center"/>
              <w:rPr>
                <w:color w:val="000000"/>
              </w:rPr>
            </w:pPr>
            <w:r>
              <w:rPr>
                <w:color w:val="000000"/>
                <w:sz w:val="22"/>
                <w:szCs w:val="22"/>
              </w:rPr>
              <w:t>Удельный вес сетей, нуждающихся в замене</w:t>
            </w:r>
          </w:p>
        </w:tc>
        <w:tc>
          <w:tcPr>
            <w:tcW w:w="992" w:type="dxa"/>
            <w:tcBorders>
              <w:top w:val="nil"/>
              <w:left w:val="nil"/>
              <w:bottom w:val="single" w:sz="8" w:space="0" w:color="auto"/>
              <w:right w:val="single" w:sz="8" w:space="0" w:color="auto"/>
            </w:tcBorders>
            <w:vAlign w:val="center"/>
          </w:tcPr>
          <w:p w14:paraId="2B7DDEBF" w14:textId="77777777" w:rsidR="00ED58FD" w:rsidRDefault="00ED58FD" w:rsidP="00CF7618">
            <w:pPr>
              <w:jc w:val="center"/>
              <w:rPr>
                <w:color w:val="000000"/>
              </w:rPr>
            </w:pPr>
            <w:r>
              <w:rPr>
                <w:color w:val="000000"/>
                <w:sz w:val="22"/>
                <w:szCs w:val="22"/>
              </w:rPr>
              <w:t>%</w:t>
            </w:r>
          </w:p>
        </w:tc>
        <w:tc>
          <w:tcPr>
            <w:tcW w:w="776" w:type="dxa"/>
            <w:tcBorders>
              <w:top w:val="nil"/>
              <w:left w:val="nil"/>
              <w:bottom w:val="single" w:sz="8" w:space="0" w:color="auto"/>
              <w:right w:val="single" w:sz="8" w:space="0" w:color="auto"/>
            </w:tcBorders>
            <w:vAlign w:val="center"/>
          </w:tcPr>
          <w:p w14:paraId="16D71197" w14:textId="77777777" w:rsidR="00ED58FD" w:rsidRDefault="00ED58FD" w:rsidP="00CF7618">
            <w:pPr>
              <w:jc w:val="center"/>
              <w:rPr>
                <w:color w:val="000000"/>
                <w:sz w:val="22"/>
                <w:szCs w:val="22"/>
              </w:rPr>
            </w:pPr>
            <w:r>
              <w:rPr>
                <w:color w:val="000000"/>
                <w:sz w:val="22"/>
                <w:szCs w:val="22"/>
              </w:rPr>
              <w:t>%</w:t>
            </w:r>
          </w:p>
        </w:tc>
        <w:tc>
          <w:tcPr>
            <w:tcW w:w="776" w:type="dxa"/>
            <w:tcBorders>
              <w:top w:val="nil"/>
              <w:left w:val="nil"/>
              <w:bottom w:val="single" w:sz="8" w:space="0" w:color="auto"/>
              <w:right w:val="single" w:sz="8" w:space="0" w:color="auto"/>
            </w:tcBorders>
            <w:vAlign w:val="center"/>
          </w:tcPr>
          <w:p w14:paraId="53CA9D47" w14:textId="77777777" w:rsidR="00ED58FD" w:rsidRDefault="00ED58FD" w:rsidP="00CF7618">
            <w:pPr>
              <w:jc w:val="center"/>
              <w:rPr>
                <w:color w:val="000000"/>
                <w:sz w:val="22"/>
                <w:szCs w:val="22"/>
              </w:rPr>
            </w:pPr>
            <w:r>
              <w:rPr>
                <w:color w:val="000000"/>
                <w:sz w:val="22"/>
                <w:szCs w:val="22"/>
              </w:rPr>
              <w:t>75</w:t>
            </w:r>
          </w:p>
        </w:tc>
        <w:tc>
          <w:tcPr>
            <w:tcW w:w="770" w:type="dxa"/>
            <w:tcBorders>
              <w:top w:val="nil"/>
              <w:left w:val="nil"/>
              <w:bottom w:val="single" w:sz="8" w:space="0" w:color="auto"/>
              <w:right w:val="single" w:sz="8" w:space="0" w:color="auto"/>
            </w:tcBorders>
            <w:vAlign w:val="center"/>
          </w:tcPr>
          <w:p w14:paraId="1F009B51" w14:textId="77777777" w:rsidR="00ED58FD" w:rsidRDefault="00ED58FD" w:rsidP="00CF7618">
            <w:pPr>
              <w:jc w:val="center"/>
              <w:rPr>
                <w:color w:val="000000"/>
                <w:sz w:val="22"/>
                <w:szCs w:val="22"/>
              </w:rPr>
            </w:pPr>
            <w:r>
              <w:rPr>
                <w:color w:val="000000"/>
                <w:sz w:val="22"/>
                <w:szCs w:val="22"/>
              </w:rPr>
              <w:t>74,1</w:t>
            </w:r>
          </w:p>
        </w:tc>
        <w:tc>
          <w:tcPr>
            <w:tcW w:w="768" w:type="dxa"/>
            <w:tcBorders>
              <w:top w:val="nil"/>
              <w:left w:val="nil"/>
              <w:bottom w:val="single" w:sz="8" w:space="0" w:color="auto"/>
              <w:right w:val="single" w:sz="8" w:space="0" w:color="auto"/>
            </w:tcBorders>
            <w:vAlign w:val="center"/>
          </w:tcPr>
          <w:p w14:paraId="755322D4" w14:textId="77777777" w:rsidR="00ED58FD" w:rsidRDefault="00ED58FD" w:rsidP="00CF7618">
            <w:pPr>
              <w:jc w:val="center"/>
              <w:rPr>
                <w:color w:val="000000"/>
                <w:sz w:val="22"/>
                <w:szCs w:val="22"/>
              </w:rPr>
            </w:pPr>
            <w:r>
              <w:rPr>
                <w:color w:val="000000"/>
                <w:sz w:val="22"/>
                <w:szCs w:val="22"/>
              </w:rPr>
              <w:t>72,9</w:t>
            </w:r>
          </w:p>
        </w:tc>
        <w:tc>
          <w:tcPr>
            <w:tcW w:w="776" w:type="dxa"/>
            <w:tcBorders>
              <w:top w:val="nil"/>
              <w:left w:val="nil"/>
              <w:bottom w:val="single" w:sz="8" w:space="0" w:color="auto"/>
              <w:right w:val="single" w:sz="8" w:space="0" w:color="auto"/>
            </w:tcBorders>
            <w:vAlign w:val="center"/>
          </w:tcPr>
          <w:p w14:paraId="116C05E5" w14:textId="77777777" w:rsidR="00ED58FD" w:rsidRDefault="00ED58FD" w:rsidP="00CF7618">
            <w:pPr>
              <w:jc w:val="center"/>
              <w:rPr>
                <w:color w:val="000000"/>
                <w:sz w:val="22"/>
                <w:szCs w:val="22"/>
              </w:rPr>
            </w:pPr>
            <w:r>
              <w:rPr>
                <w:color w:val="000000"/>
                <w:sz w:val="22"/>
                <w:szCs w:val="22"/>
              </w:rPr>
              <w:t>71,5</w:t>
            </w:r>
          </w:p>
        </w:tc>
        <w:tc>
          <w:tcPr>
            <w:tcW w:w="1161" w:type="dxa"/>
            <w:tcBorders>
              <w:top w:val="nil"/>
              <w:left w:val="nil"/>
              <w:bottom w:val="single" w:sz="8" w:space="0" w:color="auto"/>
              <w:right w:val="single" w:sz="8" w:space="0" w:color="auto"/>
            </w:tcBorders>
            <w:vAlign w:val="center"/>
          </w:tcPr>
          <w:p w14:paraId="782AE4CD" w14:textId="77777777" w:rsidR="00ED58FD" w:rsidRDefault="00ED58FD" w:rsidP="00CF7618">
            <w:pPr>
              <w:jc w:val="center"/>
              <w:rPr>
                <w:color w:val="000000"/>
                <w:sz w:val="22"/>
                <w:szCs w:val="22"/>
              </w:rPr>
            </w:pPr>
            <w:r>
              <w:rPr>
                <w:color w:val="000000"/>
                <w:sz w:val="22"/>
                <w:szCs w:val="22"/>
              </w:rPr>
              <w:t>70,1</w:t>
            </w:r>
          </w:p>
        </w:tc>
      </w:tr>
      <w:tr w:rsidR="00ED58FD" w14:paraId="57E76027" w14:textId="77777777" w:rsidTr="00CF7618">
        <w:trPr>
          <w:trHeight w:val="196"/>
          <w:jc w:val="center"/>
        </w:trPr>
        <w:tc>
          <w:tcPr>
            <w:tcW w:w="703" w:type="dxa"/>
            <w:tcBorders>
              <w:top w:val="nil"/>
              <w:left w:val="single" w:sz="8" w:space="0" w:color="auto"/>
              <w:bottom w:val="single" w:sz="8" w:space="0" w:color="auto"/>
              <w:right w:val="single" w:sz="8" w:space="0" w:color="auto"/>
            </w:tcBorders>
            <w:vAlign w:val="center"/>
          </w:tcPr>
          <w:p w14:paraId="145A1D0D" w14:textId="77777777" w:rsidR="00ED58FD" w:rsidRDefault="00ED58FD" w:rsidP="00CF7618">
            <w:pPr>
              <w:jc w:val="center"/>
              <w:rPr>
                <w:color w:val="000000"/>
              </w:rPr>
            </w:pPr>
            <w:r>
              <w:rPr>
                <w:bCs/>
                <w:color w:val="000000"/>
                <w:sz w:val="22"/>
                <w:szCs w:val="22"/>
              </w:rPr>
              <w:t>5.</w:t>
            </w:r>
          </w:p>
        </w:tc>
        <w:tc>
          <w:tcPr>
            <w:tcW w:w="3186" w:type="dxa"/>
            <w:tcBorders>
              <w:top w:val="nil"/>
              <w:left w:val="nil"/>
              <w:bottom w:val="single" w:sz="8" w:space="0" w:color="auto"/>
              <w:right w:val="single" w:sz="8" w:space="0" w:color="auto"/>
            </w:tcBorders>
            <w:vAlign w:val="center"/>
          </w:tcPr>
          <w:p w14:paraId="601948E6" w14:textId="77777777" w:rsidR="00ED58FD" w:rsidRDefault="00ED58FD" w:rsidP="00CF7618">
            <w:pPr>
              <w:jc w:val="center"/>
              <w:rPr>
                <w:color w:val="000000"/>
              </w:rPr>
            </w:pPr>
            <w:r>
              <w:rPr>
                <w:color w:val="000000"/>
                <w:sz w:val="22"/>
                <w:szCs w:val="22"/>
              </w:rPr>
              <w:t>Индекс замены оборудования</w:t>
            </w:r>
          </w:p>
        </w:tc>
        <w:tc>
          <w:tcPr>
            <w:tcW w:w="992" w:type="dxa"/>
            <w:tcBorders>
              <w:top w:val="nil"/>
              <w:left w:val="nil"/>
              <w:bottom w:val="single" w:sz="8" w:space="0" w:color="auto"/>
              <w:right w:val="single" w:sz="8" w:space="0" w:color="auto"/>
            </w:tcBorders>
            <w:vAlign w:val="center"/>
          </w:tcPr>
          <w:p w14:paraId="450E7CD7" w14:textId="77777777" w:rsidR="00ED58FD" w:rsidRDefault="00ED58FD" w:rsidP="00CF7618">
            <w:pPr>
              <w:jc w:val="center"/>
              <w:rPr>
                <w:color w:val="000000"/>
              </w:rPr>
            </w:pPr>
            <w:r>
              <w:rPr>
                <w:color w:val="000000"/>
                <w:sz w:val="22"/>
                <w:szCs w:val="22"/>
              </w:rPr>
              <w:t>%</w:t>
            </w:r>
          </w:p>
        </w:tc>
        <w:tc>
          <w:tcPr>
            <w:tcW w:w="776" w:type="dxa"/>
            <w:tcBorders>
              <w:top w:val="nil"/>
              <w:left w:val="nil"/>
              <w:bottom w:val="single" w:sz="8" w:space="0" w:color="auto"/>
              <w:right w:val="single" w:sz="8" w:space="0" w:color="auto"/>
            </w:tcBorders>
            <w:vAlign w:val="center"/>
          </w:tcPr>
          <w:p w14:paraId="57D8236A" w14:textId="77777777" w:rsidR="00ED58FD" w:rsidRDefault="00ED58FD" w:rsidP="00CF7618">
            <w:pPr>
              <w:jc w:val="center"/>
              <w:rPr>
                <w:color w:val="000000"/>
                <w:sz w:val="22"/>
                <w:szCs w:val="22"/>
              </w:rPr>
            </w:pPr>
            <w:r>
              <w:rPr>
                <w:color w:val="000000"/>
                <w:sz w:val="22"/>
                <w:szCs w:val="22"/>
              </w:rPr>
              <w:t>%</w:t>
            </w:r>
          </w:p>
        </w:tc>
        <w:tc>
          <w:tcPr>
            <w:tcW w:w="776" w:type="dxa"/>
            <w:tcBorders>
              <w:top w:val="nil"/>
              <w:left w:val="nil"/>
              <w:bottom w:val="single" w:sz="8" w:space="0" w:color="auto"/>
              <w:right w:val="single" w:sz="8" w:space="0" w:color="auto"/>
            </w:tcBorders>
            <w:vAlign w:val="center"/>
          </w:tcPr>
          <w:p w14:paraId="19D37526" w14:textId="77777777" w:rsidR="00ED58FD" w:rsidRDefault="00ED58FD" w:rsidP="00CF7618">
            <w:pPr>
              <w:jc w:val="center"/>
              <w:rPr>
                <w:color w:val="000000"/>
                <w:sz w:val="22"/>
                <w:szCs w:val="22"/>
              </w:rPr>
            </w:pPr>
            <w:r>
              <w:rPr>
                <w:color w:val="000000"/>
                <w:sz w:val="22"/>
                <w:szCs w:val="22"/>
              </w:rPr>
              <w:t>0</w:t>
            </w:r>
          </w:p>
        </w:tc>
        <w:tc>
          <w:tcPr>
            <w:tcW w:w="770" w:type="dxa"/>
            <w:tcBorders>
              <w:top w:val="nil"/>
              <w:left w:val="nil"/>
              <w:bottom w:val="single" w:sz="8" w:space="0" w:color="auto"/>
              <w:right w:val="single" w:sz="8" w:space="0" w:color="auto"/>
            </w:tcBorders>
            <w:vAlign w:val="center"/>
          </w:tcPr>
          <w:p w14:paraId="6041EBE6" w14:textId="77777777" w:rsidR="00ED58FD" w:rsidRDefault="00ED58FD" w:rsidP="00CF7618">
            <w:pPr>
              <w:jc w:val="center"/>
              <w:rPr>
                <w:color w:val="000000"/>
              </w:rPr>
            </w:pPr>
            <w:r>
              <w:rPr>
                <w:color w:val="000000"/>
              </w:rPr>
              <w:t>0</w:t>
            </w:r>
          </w:p>
        </w:tc>
        <w:tc>
          <w:tcPr>
            <w:tcW w:w="768" w:type="dxa"/>
            <w:tcBorders>
              <w:top w:val="nil"/>
              <w:left w:val="nil"/>
              <w:bottom w:val="single" w:sz="8" w:space="0" w:color="auto"/>
              <w:right w:val="single" w:sz="8" w:space="0" w:color="auto"/>
            </w:tcBorders>
            <w:vAlign w:val="center"/>
          </w:tcPr>
          <w:p w14:paraId="5C03C021" w14:textId="77777777" w:rsidR="00ED58FD" w:rsidRDefault="00ED58FD" w:rsidP="00CF7618">
            <w:pPr>
              <w:jc w:val="center"/>
              <w:rPr>
                <w:color w:val="000000"/>
              </w:rPr>
            </w:pPr>
            <w:r>
              <w:rPr>
                <w:color w:val="000000"/>
              </w:rPr>
              <w:t>0</w:t>
            </w:r>
          </w:p>
        </w:tc>
        <w:tc>
          <w:tcPr>
            <w:tcW w:w="776" w:type="dxa"/>
            <w:tcBorders>
              <w:top w:val="nil"/>
              <w:left w:val="nil"/>
              <w:bottom w:val="single" w:sz="8" w:space="0" w:color="auto"/>
              <w:right w:val="single" w:sz="8" w:space="0" w:color="auto"/>
            </w:tcBorders>
            <w:vAlign w:val="center"/>
          </w:tcPr>
          <w:p w14:paraId="16EE8935" w14:textId="77777777" w:rsidR="00ED58FD" w:rsidRDefault="00ED58FD" w:rsidP="00CF7618">
            <w:pPr>
              <w:jc w:val="center"/>
              <w:rPr>
                <w:color w:val="000000"/>
              </w:rPr>
            </w:pPr>
            <w:r>
              <w:rPr>
                <w:color w:val="000000"/>
              </w:rPr>
              <w:t>0</w:t>
            </w:r>
          </w:p>
        </w:tc>
        <w:tc>
          <w:tcPr>
            <w:tcW w:w="1161" w:type="dxa"/>
            <w:tcBorders>
              <w:top w:val="nil"/>
              <w:left w:val="nil"/>
              <w:bottom w:val="single" w:sz="8" w:space="0" w:color="auto"/>
              <w:right w:val="single" w:sz="8" w:space="0" w:color="auto"/>
            </w:tcBorders>
            <w:vAlign w:val="center"/>
          </w:tcPr>
          <w:p w14:paraId="58127A36" w14:textId="77777777" w:rsidR="00ED58FD" w:rsidRDefault="00ED58FD" w:rsidP="00CF7618">
            <w:pPr>
              <w:jc w:val="center"/>
              <w:rPr>
                <w:color w:val="000000"/>
              </w:rPr>
            </w:pPr>
            <w:r>
              <w:rPr>
                <w:color w:val="000000"/>
              </w:rPr>
              <w:t>0</w:t>
            </w:r>
          </w:p>
        </w:tc>
      </w:tr>
      <w:tr w:rsidR="00ED58FD" w14:paraId="4FBD55C0" w14:textId="77777777" w:rsidTr="00CF7618">
        <w:trPr>
          <w:trHeight w:val="285"/>
          <w:jc w:val="center"/>
        </w:trPr>
        <w:tc>
          <w:tcPr>
            <w:tcW w:w="703" w:type="dxa"/>
            <w:tcBorders>
              <w:top w:val="nil"/>
              <w:left w:val="single" w:sz="8" w:space="0" w:color="auto"/>
              <w:bottom w:val="single" w:sz="8" w:space="0" w:color="auto"/>
              <w:right w:val="single" w:sz="8" w:space="0" w:color="auto"/>
            </w:tcBorders>
            <w:vAlign w:val="center"/>
          </w:tcPr>
          <w:p w14:paraId="62609FA4" w14:textId="77777777" w:rsidR="00ED58FD" w:rsidRDefault="00ED58FD" w:rsidP="00CF7618">
            <w:pPr>
              <w:jc w:val="center"/>
              <w:rPr>
                <w:color w:val="000000"/>
              </w:rPr>
            </w:pPr>
            <w:r>
              <w:rPr>
                <w:bCs/>
                <w:color w:val="000000"/>
                <w:sz w:val="22"/>
                <w:szCs w:val="22"/>
              </w:rPr>
              <w:t>6.</w:t>
            </w:r>
          </w:p>
        </w:tc>
        <w:tc>
          <w:tcPr>
            <w:tcW w:w="3186" w:type="dxa"/>
            <w:tcBorders>
              <w:top w:val="nil"/>
              <w:left w:val="nil"/>
              <w:bottom w:val="single" w:sz="8" w:space="0" w:color="auto"/>
              <w:right w:val="single" w:sz="8" w:space="0" w:color="auto"/>
            </w:tcBorders>
            <w:vAlign w:val="center"/>
          </w:tcPr>
          <w:p w14:paraId="2FD950DD" w14:textId="77777777" w:rsidR="00ED58FD" w:rsidRDefault="00ED58FD" w:rsidP="00CF7618">
            <w:pPr>
              <w:jc w:val="center"/>
              <w:rPr>
                <w:color w:val="000000"/>
              </w:rPr>
            </w:pPr>
            <w:r>
              <w:rPr>
                <w:color w:val="000000"/>
                <w:sz w:val="22"/>
                <w:szCs w:val="22"/>
              </w:rPr>
              <w:t>Индекс замены сетей</w:t>
            </w:r>
          </w:p>
        </w:tc>
        <w:tc>
          <w:tcPr>
            <w:tcW w:w="992" w:type="dxa"/>
            <w:tcBorders>
              <w:top w:val="nil"/>
              <w:left w:val="nil"/>
              <w:bottom w:val="single" w:sz="8" w:space="0" w:color="auto"/>
              <w:right w:val="single" w:sz="8" w:space="0" w:color="auto"/>
            </w:tcBorders>
            <w:vAlign w:val="center"/>
          </w:tcPr>
          <w:p w14:paraId="3EFFF28C" w14:textId="77777777" w:rsidR="00ED58FD" w:rsidRDefault="00ED58FD" w:rsidP="00CF7618">
            <w:pPr>
              <w:jc w:val="center"/>
              <w:rPr>
                <w:color w:val="000000"/>
              </w:rPr>
            </w:pPr>
            <w:r>
              <w:rPr>
                <w:color w:val="000000"/>
                <w:sz w:val="22"/>
                <w:szCs w:val="22"/>
              </w:rPr>
              <w:t>%</w:t>
            </w:r>
          </w:p>
        </w:tc>
        <w:tc>
          <w:tcPr>
            <w:tcW w:w="776" w:type="dxa"/>
            <w:tcBorders>
              <w:top w:val="nil"/>
              <w:left w:val="nil"/>
              <w:bottom w:val="single" w:sz="8" w:space="0" w:color="auto"/>
              <w:right w:val="single" w:sz="8" w:space="0" w:color="auto"/>
            </w:tcBorders>
            <w:vAlign w:val="center"/>
          </w:tcPr>
          <w:p w14:paraId="7C08AA8A" w14:textId="77777777" w:rsidR="00ED58FD" w:rsidRDefault="00ED58FD" w:rsidP="00CF7618">
            <w:pPr>
              <w:jc w:val="center"/>
              <w:rPr>
                <w:color w:val="000000"/>
                <w:sz w:val="22"/>
                <w:szCs w:val="22"/>
              </w:rPr>
            </w:pPr>
            <w:r>
              <w:rPr>
                <w:color w:val="000000"/>
                <w:sz w:val="22"/>
                <w:szCs w:val="22"/>
              </w:rPr>
              <w:t>%</w:t>
            </w:r>
          </w:p>
        </w:tc>
        <w:tc>
          <w:tcPr>
            <w:tcW w:w="776" w:type="dxa"/>
            <w:tcBorders>
              <w:top w:val="nil"/>
              <w:left w:val="nil"/>
              <w:bottom w:val="single" w:sz="8" w:space="0" w:color="auto"/>
              <w:right w:val="single" w:sz="8" w:space="0" w:color="auto"/>
            </w:tcBorders>
            <w:vAlign w:val="center"/>
          </w:tcPr>
          <w:p w14:paraId="73836D7C" w14:textId="77777777" w:rsidR="00ED58FD" w:rsidRDefault="00ED58FD" w:rsidP="00CF7618">
            <w:pPr>
              <w:jc w:val="center"/>
              <w:rPr>
                <w:color w:val="000000"/>
                <w:sz w:val="22"/>
                <w:szCs w:val="22"/>
              </w:rPr>
            </w:pPr>
            <w:r>
              <w:rPr>
                <w:color w:val="000000"/>
                <w:sz w:val="22"/>
                <w:szCs w:val="22"/>
              </w:rPr>
              <w:t>1,18</w:t>
            </w:r>
          </w:p>
        </w:tc>
        <w:tc>
          <w:tcPr>
            <w:tcW w:w="770" w:type="dxa"/>
            <w:tcBorders>
              <w:top w:val="nil"/>
              <w:left w:val="nil"/>
              <w:bottom w:val="single" w:sz="8" w:space="0" w:color="auto"/>
              <w:right w:val="single" w:sz="8" w:space="0" w:color="auto"/>
            </w:tcBorders>
            <w:vAlign w:val="center"/>
          </w:tcPr>
          <w:p w14:paraId="140C29E8" w14:textId="77777777" w:rsidR="00ED58FD" w:rsidRDefault="00ED58FD" w:rsidP="00CF7618">
            <w:pPr>
              <w:jc w:val="center"/>
              <w:rPr>
                <w:color w:val="000000"/>
                <w:sz w:val="22"/>
                <w:szCs w:val="22"/>
              </w:rPr>
            </w:pPr>
            <w:r>
              <w:rPr>
                <w:color w:val="000000"/>
                <w:sz w:val="22"/>
                <w:szCs w:val="22"/>
              </w:rPr>
              <w:t>1,76</w:t>
            </w:r>
          </w:p>
        </w:tc>
        <w:tc>
          <w:tcPr>
            <w:tcW w:w="768" w:type="dxa"/>
            <w:tcBorders>
              <w:top w:val="nil"/>
              <w:left w:val="nil"/>
              <w:bottom w:val="single" w:sz="8" w:space="0" w:color="auto"/>
              <w:right w:val="single" w:sz="8" w:space="0" w:color="auto"/>
            </w:tcBorders>
            <w:vAlign w:val="center"/>
          </w:tcPr>
          <w:p w14:paraId="31B06680" w14:textId="77777777" w:rsidR="00ED58FD" w:rsidRDefault="00ED58FD" w:rsidP="00CF7618">
            <w:pPr>
              <w:jc w:val="center"/>
              <w:rPr>
                <w:color w:val="000000"/>
                <w:sz w:val="22"/>
                <w:szCs w:val="22"/>
              </w:rPr>
            </w:pPr>
            <w:r>
              <w:rPr>
                <w:color w:val="000000"/>
                <w:sz w:val="22"/>
                <w:szCs w:val="22"/>
              </w:rPr>
              <w:t>1,18</w:t>
            </w:r>
          </w:p>
        </w:tc>
        <w:tc>
          <w:tcPr>
            <w:tcW w:w="776" w:type="dxa"/>
            <w:tcBorders>
              <w:top w:val="nil"/>
              <w:left w:val="nil"/>
              <w:bottom w:val="single" w:sz="8" w:space="0" w:color="auto"/>
              <w:right w:val="single" w:sz="8" w:space="0" w:color="auto"/>
            </w:tcBorders>
            <w:vAlign w:val="center"/>
          </w:tcPr>
          <w:p w14:paraId="5758FF56" w14:textId="77777777" w:rsidR="00ED58FD" w:rsidRDefault="00ED58FD" w:rsidP="00CF7618">
            <w:pPr>
              <w:jc w:val="center"/>
              <w:rPr>
                <w:color w:val="000000"/>
                <w:sz w:val="22"/>
                <w:szCs w:val="22"/>
              </w:rPr>
            </w:pPr>
            <w:r>
              <w:rPr>
                <w:color w:val="000000"/>
                <w:sz w:val="22"/>
                <w:szCs w:val="22"/>
              </w:rPr>
              <w:t>2,35</w:t>
            </w:r>
          </w:p>
        </w:tc>
        <w:tc>
          <w:tcPr>
            <w:tcW w:w="1161" w:type="dxa"/>
            <w:tcBorders>
              <w:top w:val="nil"/>
              <w:left w:val="nil"/>
              <w:bottom w:val="single" w:sz="8" w:space="0" w:color="auto"/>
              <w:right w:val="single" w:sz="8" w:space="0" w:color="auto"/>
            </w:tcBorders>
            <w:vAlign w:val="center"/>
          </w:tcPr>
          <w:p w14:paraId="0C4860FC" w14:textId="77777777" w:rsidR="00ED58FD" w:rsidRDefault="00ED58FD" w:rsidP="00CF7618">
            <w:pPr>
              <w:jc w:val="center"/>
              <w:rPr>
                <w:color w:val="000000"/>
                <w:sz w:val="22"/>
                <w:szCs w:val="22"/>
              </w:rPr>
            </w:pPr>
            <w:r>
              <w:rPr>
                <w:color w:val="000000"/>
                <w:sz w:val="22"/>
                <w:szCs w:val="22"/>
              </w:rPr>
              <w:t>2,94</w:t>
            </w:r>
          </w:p>
        </w:tc>
      </w:tr>
    </w:tbl>
    <w:p w14:paraId="2D8F750D" w14:textId="77777777" w:rsidR="00ED58FD" w:rsidRDefault="00ED58FD" w:rsidP="00ED58FD">
      <w:pPr>
        <w:jc w:val="both"/>
        <w:rPr>
          <w:iCs/>
        </w:rPr>
      </w:pPr>
    </w:p>
    <w:p w14:paraId="738A4671" w14:textId="4C84D61F" w:rsidR="00ED58FD" w:rsidRDefault="00ED58FD" w:rsidP="00ED58FD">
      <w:pPr>
        <w:jc w:val="both"/>
      </w:pPr>
      <w:r>
        <w:t>Количественные значения целевых показателей на период с 2024-203</w:t>
      </w:r>
      <w:r w:rsidR="001E626F">
        <w:t>3</w:t>
      </w:r>
      <w:r>
        <w:t xml:space="preserve"> гг.  определены с учетом выполнения всех мероприятий настоящей Программы в запланированные сроки (таблица </w:t>
      </w:r>
      <w:r w:rsidR="003C208B">
        <w:t>4</w:t>
      </w:r>
      <w:r>
        <w:t>.</w:t>
      </w:r>
      <w:r w:rsidR="00091810">
        <w:t>6</w:t>
      </w:r>
      <w:r>
        <w:t>.)</w:t>
      </w:r>
    </w:p>
    <w:p w14:paraId="1ABD4B46" w14:textId="77777777" w:rsidR="00ED58FD" w:rsidRDefault="00ED58FD" w:rsidP="00ED58FD">
      <w:pPr>
        <w:rPr>
          <w:b/>
          <w:sz w:val="22"/>
          <w:szCs w:val="22"/>
        </w:rPr>
      </w:pPr>
    </w:p>
    <w:p w14:paraId="6AFD7765" w14:textId="3E0E12AD" w:rsidR="00ED58FD" w:rsidRDefault="00ED58FD" w:rsidP="00ED58FD">
      <w:pPr>
        <w:rPr>
          <w:b/>
          <w:sz w:val="22"/>
          <w:szCs w:val="22"/>
        </w:rPr>
      </w:pPr>
      <w:r>
        <w:rPr>
          <w:b/>
          <w:sz w:val="22"/>
          <w:szCs w:val="22"/>
        </w:rPr>
        <w:t xml:space="preserve">Таблица </w:t>
      </w:r>
      <w:r w:rsidR="003C208B">
        <w:rPr>
          <w:b/>
          <w:sz w:val="22"/>
          <w:szCs w:val="22"/>
        </w:rPr>
        <w:t>4</w:t>
      </w:r>
      <w:r>
        <w:rPr>
          <w:b/>
          <w:sz w:val="22"/>
          <w:szCs w:val="22"/>
        </w:rPr>
        <w:t>.</w:t>
      </w:r>
      <w:r w:rsidR="00F44EAF">
        <w:rPr>
          <w:b/>
          <w:sz w:val="22"/>
          <w:szCs w:val="22"/>
        </w:rPr>
        <w:t>5</w:t>
      </w:r>
      <w:r>
        <w:rPr>
          <w:b/>
          <w:sz w:val="22"/>
          <w:szCs w:val="22"/>
        </w:rPr>
        <w:t>. Исходная информация для определения целевых показателей системы водоснабжения</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1"/>
        <w:gridCol w:w="1283"/>
        <w:gridCol w:w="829"/>
        <w:gridCol w:w="890"/>
        <w:gridCol w:w="829"/>
        <w:gridCol w:w="890"/>
        <w:gridCol w:w="829"/>
        <w:gridCol w:w="829"/>
      </w:tblGrid>
      <w:tr w:rsidR="00ED58FD" w14:paraId="6342F258" w14:textId="77777777" w:rsidTr="00CF7618">
        <w:trPr>
          <w:trHeight w:val="683"/>
          <w:jc w:val="center"/>
        </w:trPr>
        <w:tc>
          <w:tcPr>
            <w:tcW w:w="3591" w:type="dxa"/>
            <w:shd w:val="clear" w:color="auto" w:fill="D9D9D9"/>
            <w:vAlign w:val="center"/>
          </w:tcPr>
          <w:p w14:paraId="18DA5C06" w14:textId="77777777" w:rsidR="00ED58FD" w:rsidRDefault="00ED58FD" w:rsidP="00CF7618">
            <w:pPr>
              <w:jc w:val="center"/>
              <w:rPr>
                <w:color w:val="000000"/>
                <w:sz w:val="22"/>
                <w:szCs w:val="22"/>
              </w:rPr>
            </w:pPr>
            <w:r>
              <w:rPr>
                <w:color w:val="000000"/>
                <w:sz w:val="22"/>
                <w:szCs w:val="22"/>
              </w:rPr>
              <w:t>Целевые показатели развития системы водоснабжения</w:t>
            </w:r>
          </w:p>
        </w:tc>
        <w:tc>
          <w:tcPr>
            <w:tcW w:w="1283" w:type="dxa"/>
            <w:shd w:val="clear" w:color="auto" w:fill="D9D9D9"/>
            <w:vAlign w:val="center"/>
          </w:tcPr>
          <w:p w14:paraId="0C090F40" w14:textId="77777777" w:rsidR="00ED58FD" w:rsidRDefault="00ED58FD" w:rsidP="00CF7618">
            <w:pPr>
              <w:jc w:val="center"/>
              <w:rPr>
                <w:color w:val="000000"/>
                <w:sz w:val="22"/>
                <w:szCs w:val="22"/>
              </w:rPr>
            </w:pPr>
            <w:r>
              <w:rPr>
                <w:color w:val="000000"/>
                <w:sz w:val="22"/>
                <w:szCs w:val="22"/>
              </w:rPr>
              <w:t>Ед. изм.</w:t>
            </w:r>
          </w:p>
        </w:tc>
        <w:tc>
          <w:tcPr>
            <w:tcW w:w="829" w:type="dxa"/>
            <w:shd w:val="clear" w:color="auto" w:fill="D9D9D9"/>
            <w:vAlign w:val="center"/>
          </w:tcPr>
          <w:p w14:paraId="529ABF26" w14:textId="77777777" w:rsidR="00ED58FD" w:rsidRDefault="00ED58FD" w:rsidP="00CF7618">
            <w:pPr>
              <w:jc w:val="center"/>
              <w:rPr>
                <w:color w:val="000000"/>
                <w:sz w:val="20"/>
              </w:rPr>
            </w:pPr>
            <w:r>
              <w:rPr>
                <w:color w:val="000000"/>
                <w:sz w:val="20"/>
              </w:rPr>
              <w:t>2024</w:t>
            </w:r>
          </w:p>
        </w:tc>
        <w:tc>
          <w:tcPr>
            <w:tcW w:w="890" w:type="dxa"/>
            <w:shd w:val="clear" w:color="auto" w:fill="D9D9D9"/>
            <w:vAlign w:val="center"/>
          </w:tcPr>
          <w:p w14:paraId="15A3F7CA" w14:textId="77777777" w:rsidR="00ED58FD" w:rsidRDefault="00ED58FD" w:rsidP="00CF7618">
            <w:pPr>
              <w:jc w:val="center"/>
              <w:rPr>
                <w:color w:val="000000"/>
                <w:sz w:val="20"/>
              </w:rPr>
            </w:pPr>
            <w:r>
              <w:rPr>
                <w:color w:val="000000"/>
                <w:sz w:val="20"/>
              </w:rPr>
              <w:t>2025</w:t>
            </w:r>
          </w:p>
        </w:tc>
        <w:tc>
          <w:tcPr>
            <w:tcW w:w="829" w:type="dxa"/>
            <w:shd w:val="clear" w:color="auto" w:fill="D9D9D9"/>
            <w:vAlign w:val="center"/>
          </w:tcPr>
          <w:p w14:paraId="4E65B1D6" w14:textId="77777777" w:rsidR="00ED58FD" w:rsidRDefault="00ED58FD" w:rsidP="00CF7618">
            <w:pPr>
              <w:jc w:val="center"/>
              <w:rPr>
                <w:color w:val="000000"/>
                <w:sz w:val="20"/>
              </w:rPr>
            </w:pPr>
            <w:r>
              <w:rPr>
                <w:color w:val="000000"/>
                <w:sz w:val="20"/>
              </w:rPr>
              <w:t>2026</w:t>
            </w:r>
          </w:p>
        </w:tc>
        <w:tc>
          <w:tcPr>
            <w:tcW w:w="890" w:type="dxa"/>
            <w:shd w:val="clear" w:color="auto" w:fill="D9D9D9"/>
            <w:vAlign w:val="center"/>
          </w:tcPr>
          <w:p w14:paraId="2E643416" w14:textId="77777777" w:rsidR="00ED58FD" w:rsidRDefault="00ED58FD" w:rsidP="00CF7618">
            <w:pPr>
              <w:jc w:val="center"/>
              <w:rPr>
                <w:color w:val="000000"/>
                <w:sz w:val="20"/>
              </w:rPr>
            </w:pPr>
            <w:r>
              <w:rPr>
                <w:color w:val="000000"/>
                <w:sz w:val="20"/>
              </w:rPr>
              <w:t>2027</w:t>
            </w:r>
          </w:p>
        </w:tc>
        <w:tc>
          <w:tcPr>
            <w:tcW w:w="829" w:type="dxa"/>
            <w:shd w:val="clear" w:color="auto" w:fill="D9D9D9"/>
            <w:vAlign w:val="center"/>
          </w:tcPr>
          <w:p w14:paraId="552F058F" w14:textId="77777777" w:rsidR="00ED58FD" w:rsidRDefault="00ED58FD" w:rsidP="00CF7618">
            <w:pPr>
              <w:jc w:val="center"/>
              <w:rPr>
                <w:color w:val="000000"/>
                <w:sz w:val="20"/>
              </w:rPr>
            </w:pPr>
            <w:r>
              <w:rPr>
                <w:color w:val="000000"/>
                <w:sz w:val="20"/>
              </w:rPr>
              <w:t>2028</w:t>
            </w:r>
          </w:p>
        </w:tc>
        <w:tc>
          <w:tcPr>
            <w:tcW w:w="829" w:type="dxa"/>
            <w:shd w:val="clear" w:color="auto" w:fill="D9D9D9"/>
            <w:vAlign w:val="center"/>
          </w:tcPr>
          <w:p w14:paraId="07F5296D" w14:textId="593F63BD" w:rsidR="00ED58FD" w:rsidRDefault="00ED58FD" w:rsidP="00CF7618">
            <w:pPr>
              <w:jc w:val="center"/>
              <w:rPr>
                <w:color w:val="000000"/>
                <w:sz w:val="20"/>
              </w:rPr>
            </w:pPr>
            <w:r>
              <w:rPr>
                <w:color w:val="000000"/>
                <w:sz w:val="20"/>
              </w:rPr>
              <w:t>2029-203</w:t>
            </w:r>
            <w:r w:rsidR="001E626F">
              <w:rPr>
                <w:color w:val="000000"/>
                <w:sz w:val="20"/>
              </w:rPr>
              <w:t>3</w:t>
            </w:r>
          </w:p>
        </w:tc>
      </w:tr>
      <w:tr w:rsidR="00ED58FD" w14:paraId="632C42FF" w14:textId="77777777" w:rsidTr="00CF7618">
        <w:trPr>
          <w:trHeight w:val="278"/>
          <w:jc w:val="center"/>
        </w:trPr>
        <w:tc>
          <w:tcPr>
            <w:tcW w:w="3591" w:type="dxa"/>
            <w:shd w:val="clear" w:color="auto" w:fill="auto"/>
            <w:vAlign w:val="center"/>
          </w:tcPr>
          <w:p w14:paraId="1A57F935" w14:textId="77777777" w:rsidR="00ED58FD" w:rsidRDefault="00ED58FD" w:rsidP="00CF7618">
            <w:pPr>
              <w:jc w:val="center"/>
              <w:rPr>
                <w:color w:val="000000"/>
                <w:sz w:val="22"/>
                <w:szCs w:val="22"/>
              </w:rPr>
            </w:pPr>
            <w:r>
              <w:rPr>
                <w:color w:val="000000"/>
                <w:sz w:val="22"/>
                <w:szCs w:val="22"/>
              </w:rPr>
              <w:t>Запланировано реконструировать сетей</w:t>
            </w:r>
          </w:p>
        </w:tc>
        <w:tc>
          <w:tcPr>
            <w:tcW w:w="1283" w:type="dxa"/>
            <w:shd w:val="clear" w:color="auto" w:fill="auto"/>
            <w:vAlign w:val="center"/>
          </w:tcPr>
          <w:p w14:paraId="3C00148F" w14:textId="77777777" w:rsidR="00ED58FD" w:rsidRDefault="00ED58FD" w:rsidP="00CF7618">
            <w:pPr>
              <w:jc w:val="center"/>
              <w:rPr>
                <w:color w:val="000000"/>
                <w:sz w:val="22"/>
                <w:szCs w:val="22"/>
              </w:rPr>
            </w:pPr>
            <w:r>
              <w:rPr>
                <w:color w:val="000000"/>
                <w:sz w:val="22"/>
                <w:szCs w:val="22"/>
              </w:rPr>
              <w:t>м</w:t>
            </w:r>
          </w:p>
        </w:tc>
        <w:tc>
          <w:tcPr>
            <w:tcW w:w="829" w:type="dxa"/>
            <w:shd w:val="clear" w:color="auto" w:fill="auto"/>
            <w:vAlign w:val="center"/>
          </w:tcPr>
          <w:p w14:paraId="6A219587" w14:textId="77777777" w:rsidR="00ED58FD" w:rsidRDefault="00ED58FD" w:rsidP="00CF7618">
            <w:pPr>
              <w:jc w:val="center"/>
              <w:rPr>
                <w:color w:val="000000"/>
                <w:sz w:val="20"/>
              </w:rPr>
            </w:pPr>
            <w:r>
              <w:rPr>
                <w:color w:val="000000"/>
                <w:sz w:val="20"/>
              </w:rPr>
              <w:t>100</w:t>
            </w:r>
          </w:p>
        </w:tc>
        <w:tc>
          <w:tcPr>
            <w:tcW w:w="890" w:type="dxa"/>
            <w:shd w:val="clear" w:color="auto" w:fill="auto"/>
            <w:vAlign w:val="center"/>
          </w:tcPr>
          <w:p w14:paraId="2572453F" w14:textId="77777777" w:rsidR="00ED58FD" w:rsidRDefault="00ED58FD" w:rsidP="00CF7618">
            <w:pPr>
              <w:jc w:val="center"/>
              <w:rPr>
                <w:color w:val="000000"/>
                <w:sz w:val="20"/>
              </w:rPr>
            </w:pPr>
            <w:r>
              <w:rPr>
                <w:color w:val="000000"/>
                <w:sz w:val="20"/>
              </w:rPr>
              <w:t>150</w:t>
            </w:r>
          </w:p>
        </w:tc>
        <w:tc>
          <w:tcPr>
            <w:tcW w:w="829" w:type="dxa"/>
            <w:shd w:val="clear" w:color="auto" w:fill="auto"/>
            <w:vAlign w:val="center"/>
          </w:tcPr>
          <w:p w14:paraId="2BD73643" w14:textId="77777777" w:rsidR="00ED58FD" w:rsidRDefault="00ED58FD" w:rsidP="00CF7618">
            <w:pPr>
              <w:jc w:val="center"/>
              <w:rPr>
                <w:color w:val="000000"/>
                <w:sz w:val="20"/>
              </w:rPr>
            </w:pPr>
            <w:r>
              <w:rPr>
                <w:color w:val="000000"/>
                <w:sz w:val="20"/>
              </w:rPr>
              <w:t>100</w:t>
            </w:r>
          </w:p>
        </w:tc>
        <w:tc>
          <w:tcPr>
            <w:tcW w:w="890" w:type="dxa"/>
            <w:shd w:val="clear" w:color="auto" w:fill="auto"/>
            <w:vAlign w:val="center"/>
          </w:tcPr>
          <w:p w14:paraId="7A4980E7" w14:textId="77777777" w:rsidR="00ED58FD" w:rsidRDefault="00ED58FD" w:rsidP="00CF7618">
            <w:pPr>
              <w:jc w:val="center"/>
              <w:rPr>
                <w:color w:val="000000"/>
                <w:sz w:val="20"/>
              </w:rPr>
            </w:pPr>
            <w:r>
              <w:rPr>
                <w:color w:val="000000"/>
                <w:sz w:val="20"/>
              </w:rPr>
              <w:t>200</w:t>
            </w:r>
          </w:p>
        </w:tc>
        <w:tc>
          <w:tcPr>
            <w:tcW w:w="829" w:type="dxa"/>
            <w:vAlign w:val="center"/>
          </w:tcPr>
          <w:p w14:paraId="70E31294" w14:textId="77777777" w:rsidR="00ED58FD" w:rsidRDefault="00ED58FD" w:rsidP="00CF7618">
            <w:pPr>
              <w:jc w:val="center"/>
              <w:rPr>
                <w:color w:val="000000"/>
                <w:sz w:val="20"/>
              </w:rPr>
            </w:pPr>
            <w:r>
              <w:rPr>
                <w:color w:val="000000"/>
                <w:sz w:val="20"/>
              </w:rPr>
              <w:t>250</w:t>
            </w:r>
          </w:p>
        </w:tc>
        <w:tc>
          <w:tcPr>
            <w:tcW w:w="829" w:type="dxa"/>
            <w:shd w:val="clear" w:color="auto" w:fill="auto"/>
            <w:vAlign w:val="center"/>
          </w:tcPr>
          <w:p w14:paraId="524CB0ED" w14:textId="77777777" w:rsidR="00ED58FD" w:rsidRDefault="00ED58FD" w:rsidP="00CF7618">
            <w:pPr>
              <w:jc w:val="center"/>
              <w:rPr>
                <w:color w:val="000000"/>
                <w:sz w:val="20"/>
              </w:rPr>
            </w:pPr>
            <w:r>
              <w:rPr>
                <w:color w:val="000000"/>
                <w:sz w:val="20"/>
              </w:rPr>
              <w:t>800</w:t>
            </w:r>
          </w:p>
        </w:tc>
      </w:tr>
      <w:tr w:rsidR="00ED58FD" w14:paraId="399D1CD3" w14:textId="77777777" w:rsidTr="00CF7618">
        <w:trPr>
          <w:trHeight w:val="481"/>
          <w:jc w:val="center"/>
        </w:trPr>
        <w:tc>
          <w:tcPr>
            <w:tcW w:w="3591" w:type="dxa"/>
            <w:shd w:val="clear" w:color="auto" w:fill="auto"/>
            <w:vAlign w:val="center"/>
          </w:tcPr>
          <w:p w14:paraId="341314BE" w14:textId="77777777" w:rsidR="00ED58FD" w:rsidRDefault="00ED58FD" w:rsidP="00CF7618">
            <w:pPr>
              <w:jc w:val="center"/>
              <w:rPr>
                <w:color w:val="000000"/>
                <w:sz w:val="22"/>
                <w:szCs w:val="22"/>
              </w:rPr>
            </w:pPr>
            <w:r>
              <w:rPr>
                <w:color w:val="000000"/>
                <w:sz w:val="22"/>
                <w:szCs w:val="22"/>
              </w:rPr>
              <w:t>Протяженность водопроводной сети, подлежащих замене, км</w:t>
            </w:r>
          </w:p>
        </w:tc>
        <w:tc>
          <w:tcPr>
            <w:tcW w:w="1283" w:type="dxa"/>
            <w:shd w:val="clear" w:color="auto" w:fill="auto"/>
            <w:vAlign w:val="center"/>
          </w:tcPr>
          <w:p w14:paraId="5B0F8A46" w14:textId="77777777" w:rsidR="00ED58FD" w:rsidRDefault="00ED58FD" w:rsidP="00CF7618">
            <w:pPr>
              <w:jc w:val="center"/>
              <w:rPr>
                <w:color w:val="000000"/>
                <w:sz w:val="22"/>
                <w:szCs w:val="22"/>
              </w:rPr>
            </w:pPr>
            <w:r>
              <w:rPr>
                <w:color w:val="000000"/>
                <w:sz w:val="22"/>
                <w:szCs w:val="22"/>
              </w:rPr>
              <w:t>м</w:t>
            </w:r>
          </w:p>
        </w:tc>
        <w:tc>
          <w:tcPr>
            <w:tcW w:w="829" w:type="dxa"/>
            <w:shd w:val="clear" w:color="auto" w:fill="auto"/>
            <w:vAlign w:val="center"/>
          </w:tcPr>
          <w:p w14:paraId="7E3883AE" w14:textId="77777777" w:rsidR="00ED58FD" w:rsidRDefault="00ED58FD" w:rsidP="00CF7618">
            <w:pPr>
              <w:jc w:val="right"/>
              <w:rPr>
                <w:color w:val="000000"/>
                <w:sz w:val="22"/>
                <w:szCs w:val="22"/>
              </w:rPr>
            </w:pPr>
            <w:r>
              <w:rPr>
                <w:color w:val="000000"/>
                <w:sz w:val="22"/>
                <w:szCs w:val="22"/>
              </w:rPr>
              <w:t>7750,0</w:t>
            </w:r>
          </w:p>
        </w:tc>
        <w:tc>
          <w:tcPr>
            <w:tcW w:w="890" w:type="dxa"/>
            <w:shd w:val="clear" w:color="auto" w:fill="auto"/>
            <w:vAlign w:val="center"/>
          </w:tcPr>
          <w:p w14:paraId="5920ABC3" w14:textId="77777777" w:rsidR="00ED58FD" w:rsidRDefault="00ED58FD" w:rsidP="00CF7618">
            <w:pPr>
              <w:jc w:val="right"/>
              <w:rPr>
                <w:color w:val="000000"/>
                <w:sz w:val="22"/>
                <w:szCs w:val="22"/>
              </w:rPr>
            </w:pPr>
            <w:r>
              <w:rPr>
                <w:color w:val="000000"/>
                <w:sz w:val="22"/>
                <w:szCs w:val="22"/>
              </w:rPr>
              <w:t>7700,0</w:t>
            </w:r>
          </w:p>
        </w:tc>
        <w:tc>
          <w:tcPr>
            <w:tcW w:w="829" w:type="dxa"/>
            <w:shd w:val="clear" w:color="auto" w:fill="auto"/>
            <w:vAlign w:val="center"/>
          </w:tcPr>
          <w:p w14:paraId="556A33ED" w14:textId="77777777" w:rsidR="00ED58FD" w:rsidRDefault="00ED58FD" w:rsidP="00CF7618">
            <w:pPr>
              <w:jc w:val="right"/>
              <w:rPr>
                <w:color w:val="000000"/>
                <w:sz w:val="22"/>
                <w:szCs w:val="22"/>
              </w:rPr>
            </w:pPr>
            <w:r>
              <w:rPr>
                <w:color w:val="000000"/>
                <w:sz w:val="22"/>
                <w:szCs w:val="22"/>
              </w:rPr>
              <w:t>7750,0</w:t>
            </w:r>
          </w:p>
        </w:tc>
        <w:tc>
          <w:tcPr>
            <w:tcW w:w="890" w:type="dxa"/>
            <w:shd w:val="clear" w:color="auto" w:fill="auto"/>
            <w:vAlign w:val="center"/>
          </w:tcPr>
          <w:p w14:paraId="6656EE00" w14:textId="77777777" w:rsidR="00ED58FD" w:rsidRDefault="00ED58FD" w:rsidP="00CF7618">
            <w:pPr>
              <w:jc w:val="right"/>
              <w:rPr>
                <w:color w:val="000000"/>
                <w:sz w:val="22"/>
                <w:szCs w:val="22"/>
              </w:rPr>
            </w:pPr>
            <w:r>
              <w:rPr>
                <w:color w:val="000000"/>
                <w:sz w:val="22"/>
                <w:szCs w:val="22"/>
              </w:rPr>
              <w:t>7650,0</w:t>
            </w:r>
          </w:p>
        </w:tc>
        <w:tc>
          <w:tcPr>
            <w:tcW w:w="829" w:type="dxa"/>
            <w:vAlign w:val="center"/>
          </w:tcPr>
          <w:p w14:paraId="2FF56D36" w14:textId="77777777" w:rsidR="00ED58FD" w:rsidRDefault="00ED58FD" w:rsidP="00CF7618">
            <w:pPr>
              <w:jc w:val="right"/>
              <w:rPr>
                <w:color w:val="000000"/>
                <w:sz w:val="22"/>
                <w:szCs w:val="22"/>
              </w:rPr>
            </w:pPr>
            <w:r>
              <w:rPr>
                <w:color w:val="000000"/>
                <w:sz w:val="22"/>
                <w:szCs w:val="22"/>
              </w:rPr>
              <w:t>7600,0</w:t>
            </w:r>
          </w:p>
        </w:tc>
        <w:tc>
          <w:tcPr>
            <w:tcW w:w="829" w:type="dxa"/>
            <w:shd w:val="clear" w:color="auto" w:fill="auto"/>
            <w:vAlign w:val="center"/>
          </w:tcPr>
          <w:p w14:paraId="756B8A14" w14:textId="77777777" w:rsidR="00ED58FD" w:rsidRDefault="00ED58FD" w:rsidP="00CF7618">
            <w:pPr>
              <w:jc w:val="right"/>
              <w:rPr>
                <w:color w:val="000000"/>
                <w:sz w:val="22"/>
                <w:szCs w:val="22"/>
              </w:rPr>
            </w:pPr>
            <w:r>
              <w:rPr>
                <w:color w:val="000000"/>
                <w:sz w:val="22"/>
                <w:szCs w:val="22"/>
              </w:rPr>
              <w:t>7050,0</w:t>
            </w:r>
          </w:p>
        </w:tc>
      </w:tr>
      <w:tr w:rsidR="00ED58FD" w14:paraId="4A4C9CCB" w14:textId="77777777" w:rsidTr="00CF7618">
        <w:trPr>
          <w:trHeight w:val="481"/>
          <w:jc w:val="center"/>
        </w:trPr>
        <w:tc>
          <w:tcPr>
            <w:tcW w:w="3591" w:type="dxa"/>
            <w:shd w:val="clear" w:color="auto" w:fill="auto"/>
            <w:vAlign w:val="center"/>
          </w:tcPr>
          <w:p w14:paraId="5B67925B" w14:textId="77777777" w:rsidR="00ED58FD" w:rsidRDefault="00ED58FD" w:rsidP="00CF7618">
            <w:pPr>
              <w:jc w:val="center"/>
              <w:rPr>
                <w:color w:val="000000"/>
                <w:sz w:val="22"/>
                <w:szCs w:val="22"/>
              </w:rPr>
            </w:pPr>
            <w:r>
              <w:rPr>
                <w:color w:val="000000"/>
                <w:sz w:val="22"/>
                <w:szCs w:val="22"/>
              </w:rPr>
              <w:t>Коэффициент замены  сетей</w:t>
            </w:r>
          </w:p>
        </w:tc>
        <w:tc>
          <w:tcPr>
            <w:tcW w:w="1283" w:type="dxa"/>
            <w:shd w:val="clear" w:color="auto" w:fill="auto"/>
            <w:vAlign w:val="center"/>
          </w:tcPr>
          <w:p w14:paraId="2F66A6BE" w14:textId="77777777" w:rsidR="00ED58FD" w:rsidRDefault="00ED58FD" w:rsidP="00CF7618">
            <w:pPr>
              <w:jc w:val="center"/>
              <w:rPr>
                <w:color w:val="000000"/>
                <w:sz w:val="22"/>
                <w:szCs w:val="22"/>
              </w:rPr>
            </w:pPr>
          </w:p>
        </w:tc>
        <w:tc>
          <w:tcPr>
            <w:tcW w:w="829" w:type="dxa"/>
            <w:shd w:val="clear" w:color="auto" w:fill="auto"/>
            <w:vAlign w:val="center"/>
          </w:tcPr>
          <w:p w14:paraId="1017A044" w14:textId="77777777" w:rsidR="00ED58FD" w:rsidRDefault="00ED58FD" w:rsidP="00CF7618">
            <w:pPr>
              <w:jc w:val="right"/>
              <w:rPr>
                <w:color w:val="000000"/>
                <w:sz w:val="22"/>
                <w:szCs w:val="22"/>
              </w:rPr>
            </w:pPr>
            <w:r>
              <w:rPr>
                <w:color w:val="000000"/>
                <w:sz w:val="22"/>
                <w:szCs w:val="22"/>
              </w:rPr>
              <w:t>0,013</w:t>
            </w:r>
          </w:p>
        </w:tc>
        <w:tc>
          <w:tcPr>
            <w:tcW w:w="890" w:type="dxa"/>
            <w:shd w:val="clear" w:color="auto" w:fill="auto"/>
            <w:vAlign w:val="center"/>
          </w:tcPr>
          <w:p w14:paraId="756C10FD" w14:textId="77777777" w:rsidR="00ED58FD" w:rsidRDefault="00ED58FD" w:rsidP="00CF7618">
            <w:pPr>
              <w:jc w:val="right"/>
              <w:rPr>
                <w:color w:val="000000"/>
                <w:sz w:val="22"/>
                <w:szCs w:val="22"/>
              </w:rPr>
            </w:pPr>
            <w:r>
              <w:rPr>
                <w:color w:val="000000"/>
                <w:sz w:val="22"/>
                <w:szCs w:val="22"/>
              </w:rPr>
              <w:t>0,019</w:t>
            </w:r>
          </w:p>
        </w:tc>
        <w:tc>
          <w:tcPr>
            <w:tcW w:w="829" w:type="dxa"/>
            <w:shd w:val="clear" w:color="auto" w:fill="auto"/>
            <w:vAlign w:val="center"/>
          </w:tcPr>
          <w:p w14:paraId="4DD4B444" w14:textId="77777777" w:rsidR="00ED58FD" w:rsidRDefault="00ED58FD" w:rsidP="00CF7618">
            <w:pPr>
              <w:jc w:val="right"/>
              <w:rPr>
                <w:color w:val="000000"/>
                <w:sz w:val="22"/>
                <w:szCs w:val="22"/>
              </w:rPr>
            </w:pPr>
            <w:r>
              <w:rPr>
                <w:color w:val="000000"/>
                <w:sz w:val="22"/>
                <w:szCs w:val="22"/>
              </w:rPr>
              <w:t>0,013</w:t>
            </w:r>
          </w:p>
        </w:tc>
        <w:tc>
          <w:tcPr>
            <w:tcW w:w="890" w:type="dxa"/>
            <w:shd w:val="clear" w:color="auto" w:fill="auto"/>
            <w:vAlign w:val="center"/>
          </w:tcPr>
          <w:p w14:paraId="7414865E" w14:textId="77777777" w:rsidR="00ED58FD" w:rsidRDefault="00ED58FD" w:rsidP="00CF7618">
            <w:pPr>
              <w:jc w:val="right"/>
              <w:rPr>
                <w:color w:val="000000"/>
                <w:sz w:val="22"/>
                <w:szCs w:val="22"/>
              </w:rPr>
            </w:pPr>
            <w:r>
              <w:rPr>
                <w:color w:val="000000"/>
                <w:sz w:val="22"/>
                <w:szCs w:val="22"/>
              </w:rPr>
              <w:t>0,026</w:t>
            </w:r>
          </w:p>
        </w:tc>
        <w:tc>
          <w:tcPr>
            <w:tcW w:w="829" w:type="dxa"/>
            <w:vAlign w:val="center"/>
          </w:tcPr>
          <w:p w14:paraId="5273B30B" w14:textId="77777777" w:rsidR="00ED58FD" w:rsidRDefault="00ED58FD" w:rsidP="00CF7618">
            <w:pPr>
              <w:jc w:val="right"/>
              <w:rPr>
                <w:color w:val="000000"/>
                <w:sz w:val="22"/>
                <w:szCs w:val="22"/>
              </w:rPr>
            </w:pPr>
            <w:r>
              <w:rPr>
                <w:color w:val="000000"/>
                <w:sz w:val="22"/>
                <w:szCs w:val="22"/>
              </w:rPr>
              <w:t>0,033</w:t>
            </w:r>
          </w:p>
        </w:tc>
        <w:tc>
          <w:tcPr>
            <w:tcW w:w="829" w:type="dxa"/>
            <w:shd w:val="clear" w:color="auto" w:fill="auto"/>
            <w:vAlign w:val="center"/>
          </w:tcPr>
          <w:p w14:paraId="3BA8803E" w14:textId="77777777" w:rsidR="00ED58FD" w:rsidRDefault="00ED58FD" w:rsidP="00CF7618">
            <w:pPr>
              <w:jc w:val="right"/>
              <w:rPr>
                <w:color w:val="000000"/>
                <w:sz w:val="22"/>
                <w:szCs w:val="22"/>
              </w:rPr>
            </w:pPr>
            <w:r>
              <w:rPr>
                <w:color w:val="000000"/>
                <w:sz w:val="22"/>
                <w:szCs w:val="22"/>
              </w:rPr>
              <w:t>0,113</w:t>
            </w:r>
          </w:p>
        </w:tc>
      </w:tr>
    </w:tbl>
    <w:p w14:paraId="78280284" w14:textId="77777777" w:rsidR="00ED58FD" w:rsidRDefault="00ED58FD" w:rsidP="00ED58FD">
      <w:pPr>
        <w:rPr>
          <w:b/>
          <w:sz w:val="22"/>
          <w:szCs w:val="22"/>
          <w:lang w:val="en-US"/>
        </w:rPr>
      </w:pPr>
    </w:p>
    <w:p w14:paraId="31F57BF0" w14:textId="12B75147" w:rsidR="00ED58FD" w:rsidRDefault="00ED58FD" w:rsidP="00ED58FD">
      <w:pPr>
        <w:rPr>
          <w:b/>
          <w:sz w:val="22"/>
          <w:szCs w:val="22"/>
        </w:rPr>
      </w:pPr>
      <w:r>
        <w:rPr>
          <w:b/>
          <w:sz w:val="22"/>
          <w:szCs w:val="22"/>
        </w:rPr>
        <w:t xml:space="preserve">Таблица </w:t>
      </w:r>
      <w:r w:rsidR="003C208B">
        <w:rPr>
          <w:b/>
          <w:sz w:val="22"/>
          <w:szCs w:val="22"/>
        </w:rPr>
        <w:t>4</w:t>
      </w:r>
      <w:r>
        <w:rPr>
          <w:b/>
          <w:sz w:val="22"/>
          <w:szCs w:val="22"/>
        </w:rPr>
        <w:t>.</w:t>
      </w:r>
      <w:r w:rsidR="00F44EAF">
        <w:rPr>
          <w:b/>
          <w:sz w:val="22"/>
          <w:szCs w:val="22"/>
        </w:rPr>
        <w:t>6</w:t>
      </w:r>
      <w:r>
        <w:rPr>
          <w:b/>
          <w:sz w:val="22"/>
          <w:szCs w:val="22"/>
        </w:rPr>
        <w:t>. Итоговый расчет перспективных целевых показателей системы водоснабжения</w:t>
      </w:r>
    </w:p>
    <w:tbl>
      <w:tblPr>
        <w:tblW w:w="9819" w:type="dxa"/>
        <w:jc w:val="center"/>
        <w:tblLook w:val="04A0" w:firstRow="1" w:lastRow="0" w:firstColumn="1" w:lastColumn="0" w:noHBand="0" w:noVBand="1"/>
      </w:tblPr>
      <w:tblGrid>
        <w:gridCol w:w="499"/>
        <w:gridCol w:w="2873"/>
        <w:gridCol w:w="960"/>
        <w:gridCol w:w="1052"/>
        <w:gridCol w:w="1052"/>
        <w:gridCol w:w="1052"/>
        <w:gridCol w:w="1052"/>
        <w:gridCol w:w="1279"/>
      </w:tblGrid>
      <w:tr w:rsidR="00ED58FD" w14:paraId="1E2199A8" w14:textId="77777777" w:rsidTr="00CF7618">
        <w:trPr>
          <w:trHeight w:val="576"/>
          <w:jc w:val="center"/>
        </w:trPr>
        <w:tc>
          <w:tcPr>
            <w:tcW w:w="499" w:type="dxa"/>
            <w:tcBorders>
              <w:top w:val="single" w:sz="8" w:space="0" w:color="auto"/>
              <w:left w:val="single" w:sz="8" w:space="0" w:color="auto"/>
              <w:bottom w:val="single" w:sz="8" w:space="0" w:color="auto"/>
              <w:right w:val="single" w:sz="8" w:space="0" w:color="auto"/>
            </w:tcBorders>
            <w:shd w:val="clear" w:color="auto" w:fill="D9D9D9"/>
            <w:vAlign w:val="center"/>
          </w:tcPr>
          <w:p w14:paraId="31A074F0" w14:textId="77777777" w:rsidR="00ED58FD" w:rsidRDefault="00ED58FD" w:rsidP="00CF7618">
            <w:pPr>
              <w:jc w:val="center"/>
              <w:rPr>
                <w:color w:val="000000"/>
                <w:sz w:val="22"/>
                <w:szCs w:val="22"/>
              </w:rPr>
            </w:pPr>
            <w:r>
              <w:rPr>
                <w:bCs/>
                <w:color w:val="000000"/>
                <w:sz w:val="22"/>
                <w:szCs w:val="22"/>
              </w:rPr>
              <w:t>№</w:t>
            </w:r>
          </w:p>
        </w:tc>
        <w:tc>
          <w:tcPr>
            <w:tcW w:w="2873" w:type="dxa"/>
            <w:tcBorders>
              <w:top w:val="single" w:sz="8" w:space="0" w:color="auto"/>
              <w:left w:val="nil"/>
              <w:bottom w:val="single" w:sz="8" w:space="0" w:color="auto"/>
              <w:right w:val="single" w:sz="8" w:space="0" w:color="auto"/>
            </w:tcBorders>
            <w:shd w:val="clear" w:color="auto" w:fill="D9D9D9"/>
            <w:vAlign w:val="center"/>
          </w:tcPr>
          <w:p w14:paraId="73B2F15A" w14:textId="77777777" w:rsidR="00ED58FD" w:rsidRDefault="00ED58FD" w:rsidP="00CF7618">
            <w:pPr>
              <w:jc w:val="center"/>
              <w:rPr>
                <w:color w:val="000000"/>
                <w:sz w:val="22"/>
                <w:szCs w:val="22"/>
              </w:rPr>
            </w:pPr>
            <w:r>
              <w:rPr>
                <w:bCs/>
                <w:color w:val="000000"/>
                <w:sz w:val="22"/>
                <w:szCs w:val="22"/>
              </w:rPr>
              <w:t>Наименование показателей</w:t>
            </w:r>
          </w:p>
        </w:tc>
        <w:tc>
          <w:tcPr>
            <w:tcW w:w="960" w:type="dxa"/>
            <w:tcBorders>
              <w:top w:val="single" w:sz="8" w:space="0" w:color="auto"/>
              <w:left w:val="nil"/>
              <w:bottom w:val="single" w:sz="8" w:space="0" w:color="auto"/>
              <w:right w:val="single" w:sz="8" w:space="0" w:color="auto"/>
            </w:tcBorders>
            <w:shd w:val="clear" w:color="auto" w:fill="D9D9D9"/>
            <w:vAlign w:val="center"/>
          </w:tcPr>
          <w:p w14:paraId="32E2058E" w14:textId="77777777" w:rsidR="00ED58FD" w:rsidRDefault="00ED58FD" w:rsidP="00CF7618">
            <w:pPr>
              <w:jc w:val="center"/>
              <w:rPr>
                <w:sz w:val="20"/>
              </w:rPr>
            </w:pPr>
            <w:r>
              <w:rPr>
                <w:color w:val="000000"/>
                <w:sz w:val="20"/>
              </w:rPr>
              <w:t>2024</w:t>
            </w:r>
          </w:p>
        </w:tc>
        <w:tc>
          <w:tcPr>
            <w:tcW w:w="1052" w:type="dxa"/>
            <w:tcBorders>
              <w:top w:val="single" w:sz="8" w:space="0" w:color="auto"/>
              <w:left w:val="nil"/>
              <w:bottom w:val="single" w:sz="8" w:space="0" w:color="auto"/>
              <w:right w:val="single" w:sz="8" w:space="0" w:color="auto"/>
            </w:tcBorders>
            <w:shd w:val="clear" w:color="auto" w:fill="D9D9D9"/>
            <w:vAlign w:val="center"/>
          </w:tcPr>
          <w:p w14:paraId="23FBD5CE" w14:textId="77777777" w:rsidR="00ED58FD" w:rsidRDefault="00ED58FD" w:rsidP="00CF7618">
            <w:pPr>
              <w:jc w:val="center"/>
              <w:rPr>
                <w:color w:val="000000"/>
                <w:sz w:val="20"/>
              </w:rPr>
            </w:pPr>
            <w:r>
              <w:rPr>
                <w:color w:val="000000"/>
                <w:sz w:val="20"/>
              </w:rPr>
              <w:t>2025</w:t>
            </w:r>
          </w:p>
        </w:tc>
        <w:tc>
          <w:tcPr>
            <w:tcW w:w="1052" w:type="dxa"/>
            <w:tcBorders>
              <w:top w:val="single" w:sz="8" w:space="0" w:color="auto"/>
              <w:left w:val="nil"/>
              <w:bottom w:val="single" w:sz="8" w:space="0" w:color="auto"/>
              <w:right w:val="single" w:sz="8" w:space="0" w:color="auto"/>
            </w:tcBorders>
            <w:shd w:val="clear" w:color="auto" w:fill="D9D9D9"/>
            <w:vAlign w:val="center"/>
          </w:tcPr>
          <w:p w14:paraId="0F4602AD" w14:textId="77777777" w:rsidR="00ED58FD" w:rsidRDefault="00ED58FD" w:rsidP="00CF7618">
            <w:pPr>
              <w:jc w:val="center"/>
              <w:rPr>
                <w:color w:val="000000"/>
                <w:sz w:val="20"/>
              </w:rPr>
            </w:pPr>
            <w:r>
              <w:rPr>
                <w:color w:val="000000"/>
                <w:sz w:val="20"/>
              </w:rPr>
              <w:t>2026</w:t>
            </w:r>
          </w:p>
        </w:tc>
        <w:tc>
          <w:tcPr>
            <w:tcW w:w="1052" w:type="dxa"/>
            <w:tcBorders>
              <w:top w:val="single" w:sz="8" w:space="0" w:color="auto"/>
              <w:left w:val="nil"/>
              <w:bottom w:val="single" w:sz="8" w:space="0" w:color="auto"/>
              <w:right w:val="single" w:sz="8" w:space="0" w:color="auto"/>
            </w:tcBorders>
            <w:shd w:val="clear" w:color="auto" w:fill="D9D9D9"/>
            <w:vAlign w:val="center"/>
          </w:tcPr>
          <w:p w14:paraId="0BE15B3A" w14:textId="77777777" w:rsidR="00ED58FD" w:rsidRDefault="00ED58FD" w:rsidP="00CF7618">
            <w:pPr>
              <w:jc w:val="center"/>
              <w:rPr>
                <w:color w:val="000000"/>
                <w:sz w:val="20"/>
              </w:rPr>
            </w:pPr>
            <w:r>
              <w:rPr>
                <w:color w:val="000000"/>
                <w:sz w:val="20"/>
              </w:rPr>
              <w:t>2027</w:t>
            </w:r>
          </w:p>
        </w:tc>
        <w:tc>
          <w:tcPr>
            <w:tcW w:w="1052" w:type="dxa"/>
            <w:tcBorders>
              <w:top w:val="single" w:sz="8" w:space="0" w:color="auto"/>
              <w:left w:val="nil"/>
              <w:bottom w:val="single" w:sz="8" w:space="0" w:color="auto"/>
              <w:right w:val="single" w:sz="8" w:space="0" w:color="auto"/>
            </w:tcBorders>
            <w:shd w:val="clear" w:color="auto" w:fill="D9D9D9"/>
            <w:vAlign w:val="center"/>
          </w:tcPr>
          <w:p w14:paraId="5F757245" w14:textId="77777777" w:rsidR="00ED58FD" w:rsidRDefault="00ED58FD" w:rsidP="00CF7618">
            <w:pPr>
              <w:jc w:val="center"/>
              <w:rPr>
                <w:color w:val="000000"/>
                <w:sz w:val="20"/>
              </w:rPr>
            </w:pPr>
            <w:r>
              <w:rPr>
                <w:color w:val="000000"/>
                <w:sz w:val="20"/>
              </w:rPr>
              <w:t>2028</w:t>
            </w:r>
          </w:p>
        </w:tc>
        <w:tc>
          <w:tcPr>
            <w:tcW w:w="1279" w:type="dxa"/>
            <w:tcBorders>
              <w:top w:val="single" w:sz="8" w:space="0" w:color="auto"/>
              <w:left w:val="nil"/>
              <w:bottom w:val="single" w:sz="8" w:space="0" w:color="auto"/>
              <w:right w:val="single" w:sz="8" w:space="0" w:color="auto"/>
            </w:tcBorders>
            <w:shd w:val="clear" w:color="auto" w:fill="D9D9D9"/>
            <w:vAlign w:val="center"/>
          </w:tcPr>
          <w:p w14:paraId="37ADB5BB" w14:textId="5172F76E" w:rsidR="00ED58FD" w:rsidRDefault="00ED58FD" w:rsidP="00CF7618">
            <w:pPr>
              <w:jc w:val="center"/>
              <w:rPr>
                <w:color w:val="000000"/>
                <w:sz w:val="20"/>
              </w:rPr>
            </w:pPr>
            <w:r>
              <w:rPr>
                <w:color w:val="000000"/>
                <w:sz w:val="20"/>
              </w:rPr>
              <w:t>2029-203</w:t>
            </w:r>
            <w:r w:rsidR="001E626F">
              <w:rPr>
                <w:color w:val="000000"/>
                <w:sz w:val="20"/>
              </w:rPr>
              <w:t>3</w:t>
            </w:r>
          </w:p>
        </w:tc>
      </w:tr>
      <w:tr w:rsidR="00ED58FD" w14:paraId="20708432" w14:textId="77777777" w:rsidTr="00CF7618">
        <w:trPr>
          <w:trHeight w:val="576"/>
          <w:jc w:val="center"/>
        </w:trPr>
        <w:tc>
          <w:tcPr>
            <w:tcW w:w="499" w:type="dxa"/>
            <w:tcBorders>
              <w:top w:val="nil"/>
              <w:left w:val="single" w:sz="8" w:space="0" w:color="auto"/>
              <w:bottom w:val="single" w:sz="8" w:space="0" w:color="auto"/>
              <w:right w:val="single" w:sz="8" w:space="0" w:color="auto"/>
            </w:tcBorders>
            <w:shd w:val="clear" w:color="auto" w:fill="auto"/>
            <w:vAlign w:val="center"/>
          </w:tcPr>
          <w:p w14:paraId="0A1089E4" w14:textId="77777777" w:rsidR="00ED58FD" w:rsidRDefault="00ED58FD" w:rsidP="00CF7618">
            <w:pPr>
              <w:jc w:val="center"/>
              <w:rPr>
                <w:color w:val="000000"/>
                <w:sz w:val="22"/>
                <w:szCs w:val="22"/>
              </w:rPr>
            </w:pPr>
            <w:r>
              <w:rPr>
                <w:color w:val="000000"/>
                <w:sz w:val="22"/>
                <w:szCs w:val="22"/>
              </w:rPr>
              <w:lastRenderedPageBreak/>
              <w:t>1</w:t>
            </w:r>
          </w:p>
        </w:tc>
        <w:tc>
          <w:tcPr>
            <w:tcW w:w="2873" w:type="dxa"/>
            <w:tcBorders>
              <w:top w:val="nil"/>
              <w:left w:val="nil"/>
              <w:bottom w:val="single" w:sz="8" w:space="0" w:color="auto"/>
              <w:right w:val="single" w:sz="8" w:space="0" w:color="auto"/>
            </w:tcBorders>
            <w:shd w:val="clear" w:color="auto" w:fill="auto"/>
            <w:vAlign w:val="center"/>
          </w:tcPr>
          <w:p w14:paraId="3786AAB9" w14:textId="77777777" w:rsidR="00ED58FD" w:rsidRDefault="00ED58FD" w:rsidP="00CF7618">
            <w:pPr>
              <w:rPr>
                <w:color w:val="000000"/>
                <w:sz w:val="22"/>
                <w:szCs w:val="22"/>
              </w:rPr>
            </w:pPr>
            <w:r>
              <w:rPr>
                <w:color w:val="000000"/>
                <w:sz w:val="22"/>
                <w:szCs w:val="22"/>
              </w:rPr>
              <w:t>Протяженность сетей всего в км.</w:t>
            </w:r>
          </w:p>
        </w:tc>
        <w:tc>
          <w:tcPr>
            <w:tcW w:w="960" w:type="dxa"/>
            <w:tcBorders>
              <w:top w:val="nil"/>
              <w:left w:val="nil"/>
              <w:bottom w:val="single" w:sz="8" w:space="0" w:color="auto"/>
              <w:right w:val="single" w:sz="8" w:space="0" w:color="auto"/>
            </w:tcBorders>
            <w:shd w:val="clear" w:color="auto" w:fill="auto"/>
          </w:tcPr>
          <w:p w14:paraId="44504C34" w14:textId="77777777" w:rsidR="00ED58FD" w:rsidRDefault="00ED58FD" w:rsidP="00CF7618">
            <w:pPr>
              <w:jc w:val="center"/>
            </w:pPr>
          </w:p>
        </w:tc>
        <w:tc>
          <w:tcPr>
            <w:tcW w:w="1052" w:type="dxa"/>
            <w:tcBorders>
              <w:top w:val="nil"/>
              <w:left w:val="nil"/>
              <w:bottom w:val="single" w:sz="8" w:space="0" w:color="auto"/>
              <w:right w:val="single" w:sz="8" w:space="0" w:color="auto"/>
            </w:tcBorders>
            <w:shd w:val="clear" w:color="auto" w:fill="auto"/>
            <w:vAlign w:val="center"/>
          </w:tcPr>
          <w:p w14:paraId="57884E4A" w14:textId="77777777" w:rsidR="00ED58FD" w:rsidRDefault="00ED58FD" w:rsidP="00CF7618">
            <w:pPr>
              <w:jc w:val="center"/>
              <w:rPr>
                <w:color w:val="000000"/>
                <w:sz w:val="22"/>
                <w:szCs w:val="22"/>
              </w:rPr>
            </w:pPr>
            <w:r>
              <w:rPr>
                <w:color w:val="000000"/>
                <w:sz w:val="22"/>
                <w:szCs w:val="22"/>
              </w:rPr>
              <w:t>8,5</w:t>
            </w:r>
          </w:p>
        </w:tc>
        <w:tc>
          <w:tcPr>
            <w:tcW w:w="1052" w:type="dxa"/>
            <w:tcBorders>
              <w:top w:val="nil"/>
              <w:left w:val="nil"/>
              <w:bottom w:val="single" w:sz="8" w:space="0" w:color="auto"/>
              <w:right w:val="single" w:sz="8" w:space="0" w:color="auto"/>
            </w:tcBorders>
            <w:shd w:val="clear" w:color="auto" w:fill="auto"/>
            <w:vAlign w:val="center"/>
          </w:tcPr>
          <w:p w14:paraId="23306033" w14:textId="77777777" w:rsidR="00ED58FD" w:rsidRDefault="00ED58FD" w:rsidP="00CF7618">
            <w:pPr>
              <w:jc w:val="center"/>
              <w:rPr>
                <w:color w:val="000000"/>
                <w:sz w:val="22"/>
                <w:szCs w:val="22"/>
              </w:rPr>
            </w:pPr>
            <w:r>
              <w:rPr>
                <w:color w:val="000000"/>
                <w:sz w:val="22"/>
                <w:szCs w:val="22"/>
              </w:rPr>
              <w:t>8,5</w:t>
            </w:r>
          </w:p>
        </w:tc>
        <w:tc>
          <w:tcPr>
            <w:tcW w:w="1052" w:type="dxa"/>
            <w:tcBorders>
              <w:top w:val="nil"/>
              <w:left w:val="nil"/>
              <w:bottom w:val="single" w:sz="8" w:space="0" w:color="auto"/>
              <w:right w:val="single" w:sz="8" w:space="0" w:color="auto"/>
            </w:tcBorders>
            <w:shd w:val="clear" w:color="auto" w:fill="auto"/>
            <w:vAlign w:val="center"/>
          </w:tcPr>
          <w:p w14:paraId="11E74CE9" w14:textId="77777777" w:rsidR="00ED58FD" w:rsidRDefault="00ED58FD" w:rsidP="00CF7618">
            <w:pPr>
              <w:jc w:val="center"/>
              <w:rPr>
                <w:color w:val="000000"/>
                <w:sz w:val="22"/>
                <w:szCs w:val="22"/>
              </w:rPr>
            </w:pPr>
            <w:r>
              <w:rPr>
                <w:color w:val="000000"/>
                <w:sz w:val="22"/>
                <w:szCs w:val="22"/>
              </w:rPr>
              <w:t>8,5</w:t>
            </w:r>
          </w:p>
        </w:tc>
        <w:tc>
          <w:tcPr>
            <w:tcW w:w="1052" w:type="dxa"/>
            <w:tcBorders>
              <w:top w:val="nil"/>
              <w:left w:val="nil"/>
              <w:bottom w:val="single" w:sz="8" w:space="0" w:color="auto"/>
              <w:right w:val="single" w:sz="8" w:space="0" w:color="auto"/>
            </w:tcBorders>
            <w:shd w:val="clear" w:color="auto" w:fill="auto"/>
            <w:vAlign w:val="center"/>
          </w:tcPr>
          <w:p w14:paraId="717E4BF3" w14:textId="77777777" w:rsidR="00ED58FD" w:rsidRDefault="00ED58FD" w:rsidP="00CF7618">
            <w:pPr>
              <w:jc w:val="center"/>
              <w:rPr>
                <w:color w:val="000000"/>
                <w:sz w:val="22"/>
                <w:szCs w:val="22"/>
              </w:rPr>
            </w:pPr>
            <w:r>
              <w:rPr>
                <w:color w:val="000000"/>
                <w:sz w:val="22"/>
                <w:szCs w:val="22"/>
              </w:rPr>
              <w:t>8,5</w:t>
            </w:r>
          </w:p>
        </w:tc>
        <w:tc>
          <w:tcPr>
            <w:tcW w:w="1279" w:type="dxa"/>
            <w:tcBorders>
              <w:top w:val="nil"/>
              <w:left w:val="nil"/>
              <w:bottom w:val="single" w:sz="8" w:space="0" w:color="auto"/>
              <w:right w:val="single" w:sz="8" w:space="0" w:color="auto"/>
            </w:tcBorders>
            <w:shd w:val="clear" w:color="auto" w:fill="auto"/>
            <w:vAlign w:val="center"/>
          </w:tcPr>
          <w:p w14:paraId="1534AA28" w14:textId="77777777" w:rsidR="00ED58FD" w:rsidRDefault="00ED58FD" w:rsidP="00CF7618">
            <w:pPr>
              <w:jc w:val="center"/>
              <w:rPr>
                <w:color w:val="000000"/>
                <w:sz w:val="22"/>
                <w:szCs w:val="22"/>
              </w:rPr>
            </w:pPr>
            <w:r>
              <w:rPr>
                <w:color w:val="000000"/>
                <w:sz w:val="22"/>
                <w:szCs w:val="22"/>
              </w:rPr>
              <w:t>8,5</w:t>
            </w:r>
          </w:p>
        </w:tc>
      </w:tr>
      <w:tr w:rsidR="00ED58FD" w14:paraId="693BFA1A" w14:textId="77777777" w:rsidTr="00CF7618">
        <w:trPr>
          <w:trHeight w:val="324"/>
          <w:jc w:val="center"/>
        </w:trPr>
        <w:tc>
          <w:tcPr>
            <w:tcW w:w="499" w:type="dxa"/>
            <w:tcBorders>
              <w:top w:val="nil"/>
              <w:left w:val="single" w:sz="8" w:space="0" w:color="auto"/>
              <w:bottom w:val="single" w:sz="8" w:space="0" w:color="auto"/>
              <w:right w:val="single" w:sz="8" w:space="0" w:color="auto"/>
            </w:tcBorders>
            <w:shd w:val="clear" w:color="auto" w:fill="auto"/>
            <w:vAlign w:val="center"/>
          </w:tcPr>
          <w:p w14:paraId="178C2678" w14:textId="77777777" w:rsidR="00ED58FD" w:rsidRDefault="00ED58FD" w:rsidP="00CF7618">
            <w:pPr>
              <w:jc w:val="center"/>
              <w:rPr>
                <w:color w:val="000000"/>
                <w:sz w:val="22"/>
                <w:szCs w:val="22"/>
              </w:rPr>
            </w:pPr>
            <w:r>
              <w:rPr>
                <w:color w:val="000000"/>
                <w:sz w:val="22"/>
                <w:szCs w:val="22"/>
              </w:rPr>
              <w:t>2</w:t>
            </w:r>
          </w:p>
        </w:tc>
        <w:tc>
          <w:tcPr>
            <w:tcW w:w="2873" w:type="dxa"/>
            <w:tcBorders>
              <w:top w:val="nil"/>
              <w:left w:val="nil"/>
              <w:bottom w:val="single" w:sz="8" w:space="0" w:color="auto"/>
              <w:right w:val="single" w:sz="8" w:space="0" w:color="auto"/>
            </w:tcBorders>
            <w:shd w:val="clear" w:color="auto" w:fill="auto"/>
            <w:vAlign w:val="center"/>
          </w:tcPr>
          <w:p w14:paraId="76AC74D3" w14:textId="77777777" w:rsidR="00ED58FD" w:rsidRDefault="00ED58FD" w:rsidP="00CF7618">
            <w:pPr>
              <w:rPr>
                <w:color w:val="000000"/>
                <w:sz w:val="22"/>
                <w:szCs w:val="22"/>
              </w:rPr>
            </w:pPr>
            <w:r>
              <w:rPr>
                <w:color w:val="000000"/>
                <w:sz w:val="22"/>
                <w:szCs w:val="22"/>
              </w:rPr>
              <w:t>Водопровод, км</w:t>
            </w:r>
          </w:p>
        </w:tc>
        <w:tc>
          <w:tcPr>
            <w:tcW w:w="960" w:type="dxa"/>
            <w:tcBorders>
              <w:top w:val="nil"/>
              <w:left w:val="nil"/>
              <w:bottom w:val="single" w:sz="8" w:space="0" w:color="auto"/>
              <w:right w:val="single" w:sz="8" w:space="0" w:color="auto"/>
            </w:tcBorders>
            <w:shd w:val="clear" w:color="auto" w:fill="auto"/>
            <w:vAlign w:val="center"/>
          </w:tcPr>
          <w:p w14:paraId="510ABB70" w14:textId="77777777" w:rsidR="00ED58FD" w:rsidRDefault="00ED58FD" w:rsidP="00CF7618">
            <w:pPr>
              <w:jc w:val="center"/>
              <w:rPr>
                <w:color w:val="000000"/>
              </w:rPr>
            </w:pPr>
          </w:p>
        </w:tc>
        <w:tc>
          <w:tcPr>
            <w:tcW w:w="1052" w:type="dxa"/>
            <w:tcBorders>
              <w:top w:val="nil"/>
              <w:left w:val="nil"/>
              <w:bottom w:val="single" w:sz="8" w:space="0" w:color="auto"/>
              <w:right w:val="single" w:sz="8" w:space="0" w:color="auto"/>
            </w:tcBorders>
            <w:shd w:val="clear" w:color="auto" w:fill="auto"/>
            <w:vAlign w:val="center"/>
          </w:tcPr>
          <w:p w14:paraId="23C58A09" w14:textId="77777777" w:rsidR="00ED58FD" w:rsidRDefault="00ED58FD" w:rsidP="00CF7618">
            <w:pPr>
              <w:jc w:val="center"/>
              <w:rPr>
                <w:color w:val="000000"/>
                <w:sz w:val="22"/>
                <w:szCs w:val="22"/>
              </w:rPr>
            </w:pPr>
            <w:r>
              <w:rPr>
                <w:color w:val="000000"/>
                <w:sz w:val="22"/>
                <w:szCs w:val="22"/>
              </w:rPr>
              <w:t>8,5</w:t>
            </w:r>
          </w:p>
        </w:tc>
        <w:tc>
          <w:tcPr>
            <w:tcW w:w="1052" w:type="dxa"/>
            <w:tcBorders>
              <w:top w:val="nil"/>
              <w:left w:val="nil"/>
              <w:bottom w:val="single" w:sz="8" w:space="0" w:color="auto"/>
              <w:right w:val="single" w:sz="8" w:space="0" w:color="auto"/>
            </w:tcBorders>
            <w:shd w:val="clear" w:color="auto" w:fill="auto"/>
            <w:vAlign w:val="center"/>
          </w:tcPr>
          <w:p w14:paraId="6C4D46A5" w14:textId="77777777" w:rsidR="00ED58FD" w:rsidRDefault="00ED58FD" w:rsidP="00CF7618">
            <w:pPr>
              <w:jc w:val="center"/>
              <w:rPr>
                <w:color w:val="000000"/>
                <w:sz w:val="22"/>
                <w:szCs w:val="22"/>
              </w:rPr>
            </w:pPr>
            <w:r>
              <w:rPr>
                <w:color w:val="000000"/>
                <w:sz w:val="22"/>
                <w:szCs w:val="22"/>
              </w:rPr>
              <w:t>8,5</w:t>
            </w:r>
          </w:p>
        </w:tc>
        <w:tc>
          <w:tcPr>
            <w:tcW w:w="1052" w:type="dxa"/>
            <w:tcBorders>
              <w:top w:val="nil"/>
              <w:left w:val="nil"/>
              <w:bottom w:val="single" w:sz="8" w:space="0" w:color="auto"/>
              <w:right w:val="single" w:sz="8" w:space="0" w:color="auto"/>
            </w:tcBorders>
            <w:shd w:val="clear" w:color="auto" w:fill="auto"/>
            <w:vAlign w:val="center"/>
          </w:tcPr>
          <w:p w14:paraId="6B9C1DCD" w14:textId="77777777" w:rsidR="00ED58FD" w:rsidRDefault="00ED58FD" w:rsidP="00CF7618">
            <w:pPr>
              <w:jc w:val="center"/>
              <w:rPr>
                <w:color w:val="000000"/>
                <w:sz w:val="22"/>
                <w:szCs w:val="22"/>
              </w:rPr>
            </w:pPr>
            <w:r>
              <w:rPr>
                <w:color w:val="000000"/>
                <w:sz w:val="22"/>
                <w:szCs w:val="22"/>
              </w:rPr>
              <w:t>8,5</w:t>
            </w:r>
          </w:p>
        </w:tc>
        <w:tc>
          <w:tcPr>
            <w:tcW w:w="1052" w:type="dxa"/>
            <w:tcBorders>
              <w:top w:val="nil"/>
              <w:left w:val="nil"/>
              <w:bottom w:val="single" w:sz="8" w:space="0" w:color="auto"/>
              <w:right w:val="single" w:sz="8" w:space="0" w:color="auto"/>
            </w:tcBorders>
            <w:shd w:val="clear" w:color="auto" w:fill="auto"/>
            <w:vAlign w:val="center"/>
          </w:tcPr>
          <w:p w14:paraId="5F303709" w14:textId="77777777" w:rsidR="00ED58FD" w:rsidRDefault="00ED58FD" w:rsidP="00CF7618">
            <w:pPr>
              <w:jc w:val="center"/>
              <w:rPr>
                <w:color w:val="000000"/>
                <w:sz w:val="22"/>
                <w:szCs w:val="22"/>
              </w:rPr>
            </w:pPr>
            <w:r>
              <w:rPr>
                <w:color w:val="000000"/>
                <w:sz w:val="22"/>
                <w:szCs w:val="22"/>
              </w:rPr>
              <w:t>8,5</w:t>
            </w:r>
          </w:p>
        </w:tc>
        <w:tc>
          <w:tcPr>
            <w:tcW w:w="1279" w:type="dxa"/>
            <w:tcBorders>
              <w:top w:val="nil"/>
              <w:left w:val="nil"/>
              <w:bottom w:val="single" w:sz="8" w:space="0" w:color="auto"/>
              <w:right w:val="single" w:sz="8" w:space="0" w:color="auto"/>
            </w:tcBorders>
            <w:shd w:val="clear" w:color="auto" w:fill="auto"/>
            <w:vAlign w:val="center"/>
          </w:tcPr>
          <w:p w14:paraId="57BC2DF5" w14:textId="77777777" w:rsidR="00ED58FD" w:rsidRDefault="00ED58FD" w:rsidP="00CF7618">
            <w:pPr>
              <w:jc w:val="center"/>
              <w:rPr>
                <w:color w:val="000000"/>
                <w:sz w:val="22"/>
                <w:szCs w:val="22"/>
              </w:rPr>
            </w:pPr>
            <w:r>
              <w:rPr>
                <w:color w:val="000000"/>
                <w:sz w:val="22"/>
                <w:szCs w:val="22"/>
              </w:rPr>
              <w:t>8,5</w:t>
            </w:r>
          </w:p>
        </w:tc>
      </w:tr>
      <w:tr w:rsidR="00ED58FD" w14:paraId="6B5CEA16" w14:textId="77777777" w:rsidTr="00CF7618">
        <w:trPr>
          <w:trHeight w:val="576"/>
          <w:jc w:val="center"/>
        </w:trPr>
        <w:tc>
          <w:tcPr>
            <w:tcW w:w="499" w:type="dxa"/>
            <w:tcBorders>
              <w:top w:val="nil"/>
              <w:left w:val="single" w:sz="8" w:space="0" w:color="auto"/>
              <w:bottom w:val="single" w:sz="8" w:space="0" w:color="auto"/>
              <w:right w:val="single" w:sz="8" w:space="0" w:color="auto"/>
            </w:tcBorders>
            <w:shd w:val="clear" w:color="auto" w:fill="auto"/>
            <w:vAlign w:val="center"/>
          </w:tcPr>
          <w:p w14:paraId="3CF69914" w14:textId="77777777" w:rsidR="00ED58FD" w:rsidRDefault="00ED58FD" w:rsidP="00CF7618">
            <w:pPr>
              <w:jc w:val="center"/>
              <w:rPr>
                <w:color w:val="000000"/>
                <w:sz w:val="22"/>
                <w:szCs w:val="22"/>
              </w:rPr>
            </w:pPr>
            <w:r>
              <w:rPr>
                <w:color w:val="000000"/>
                <w:sz w:val="22"/>
                <w:szCs w:val="22"/>
              </w:rPr>
              <w:t>3</w:t>
            </w:r>
          </w:p>
        </w:tc>
        <w:tc>
          <w:tcPr>
            <w:tcW w:w="2873" w:type="dxa"/>
            <w:tcBorders>
              <w:top w:val="nil"/>
              <w:left w:val="nil"/>
              <w:bottom w:val="single" w:sz="8" w:space="0" w:color="auto"/>
              <w:right w:val="single" w:sz="8" w:space="0" w:color="auto"/>
            </w:tcBorders>
            <w:shd w:val="clear" w:color="auto" w:fill="auto"/>
            <w:vAlign w:val="center"/>
          </w:tcPr>
          <w:p w14:paraId="5B5B61BD" w14:textId="77777777" w:rsidR="00ED58FD" w:rsidRDefault="00ED58FD" w:rsidP="00CF7618">
            <w:pPr>
              <w:rPr>
                <w:color w:val="000000"/>
                <w:sz w:val="22"/>
                <w:szCs w:val="22"/>
              </w:rPr>
            </w:pPr>
            <w:r>
              <w:rPr>
                <w:color w:val="000000"/>
                <w:sz w:val="22"/>
                <w:szCs w:val="22"/>
              </w:rPr>
              <w:t>Количество аварий и отключений</w:t>
            </w:r>
          </w:p>
        </w:tc>
        <w:tc>
          <w:tcPr>
            <w:tcW w:w="960" w:type="dxa"/>
            <w:tcBorders>
              <w:top w:val="nil"/>
              <w:left w:val="nil"/>
              <w:bottom w:val="single" w:sz="8" w:space="0" w:color="auto"/>
              <w:right w:val="single" w:sz="8" w:space="0" w:color="auto"/>
            </w:tcBorders>
            <w:shd w:val="clear" w:color="auto" w:fill="auto"/>
            <w:noWrap/>
            <w:vAlign w:val="center"/>
          </w:tcPr>
          <w:p w14:paraId="5BC188D1" w14:textId="77777777" w:rsidR="00ED58FD" w:rsidRDefault="00ED58FD" w:rsidP="00CF7618">
            <w:pPr>
              <w:jc w:val="center"/>
              <w:rPr>
                <w:color w:val="000000"/>
                <w:sz w:val="22"/>
                <w:szCs w:val="22"/>
              </w:rPr>
            </w:pPr>
          </w:p>
        </w:tc>
        <w:tc>
          <w:tcPr>
            <w:tcW w:w="1052" w:type="dxa"/>
            <w:tcBorders>
              <w:top w:val="nil"/>
              <w:left w:val="nil"/>
              <w:bottom w:val="single" w:sz="8" w:space="0" w:color="auto"/>
              <w:right w:val="single" w:sz="8" w:space="0" w:color="auto"/>
            </w:tcBorders>
            <w:shd w:val="clear" w:color="auto" w:fill="auto"/>
            <w:noWrap/>
            <w:vAlign w:val="center"/>
          </w:tcPr>
          <w:p w14:paraId="2AAAAF1E" w14:textId="77777777" w:rsidR="00ED58FD" w:rsidRDefault="00ED58FD" w:rsidP="00CF7618">
            <w:pPr>
              <w:jc w:val="center"/>
              <w:rPr>
                <w:color w:val="000000"/>
                <w:sz w:val="22"/>
                <w:szCs w:val="22"/>
              </w:rPr>
            </w:pPr>
            <w:r>
              <w:rPr>
                <w:color w:val="000000"/>
                <w:sz w:val="22"/>
                <w:szCs w:val="22"/>
              </w:rPr>
              <w:t>40</w:t>
            </w:r>
          </w:p>
        </w:tc>
        <w:tc>
          <w:tcPr>
            <w:tcW w:w="1052" w:type="dxa"/>
            <w:tcBorders>
              <w:top w:val="nil"/>
              <w:left w:val="nil"/>
              <w:bottom w:val="single" w:sz="8" w:space="0" w:color="auto"/>
              <w:right w:val="single" w:sz="8" w:space="0" w:color="auto"/>
            </w:tcBorders>
            <w:shd w:val="clear" w:color="auto" w:fill="auto"/>
            <w:noWrap/>
            <w:vAlign w:val="center"/>
          </w:tcPr>
          <w:p w14:paraId="710CC8AB" w14:textId="77777777" w:rsidR="00ED58FD" w:rsidRDefault="00ED58FD" w:rsidP="00CF7618">
            <w:pPr>
              <w:jc w:val="center"/>
              <w:rPr>
                <w:color w:val="000000"/>
                <w:sz w:val="22"/>
                <w:szCs w:val="22"/>
              </w:rPr>
            </w:pPr>
            <w:r>
              <w:rPr>
                <w:color w:val="000000"/>
                <w:sz w:val="22"/>
                <w:szCs w:val="22"/>
              </w:rPr>
              <w:t>36</w:t>
            </w:r>
          </w:p>
        </w:tc>
        <w:tc>
          <w:tcPr>
            <w:tcW w:w="1052" w:type="dxa"/>
            <w:tcBorders>
              <w:top w:val="nil"/>
              <w:left w:val="nil"/>
              <w:bottom w:val="single" w:sz="8" w:space="0" w:color="auto"/>
              <w:right w:val="single" w:sz="8" w:space="0" w:color="auto"/>
            </w:tcBorders>
            <w:shd w:val="clear" w:color="auto" w:fill="auto"/>
            <w:noWrap/>
            <w:vAlign w:val="center"/>
          </w:tcPr>
          <w:p w14:paraId="127B3FDC" w14:textId="77777777" w:rsidR="00ED58FD" w:rsidRDefault="00ED58FD" w:rsidP="00CF7618">
            <w:pPr>
              <w:jc w:val="center"/>
              <w:rPr>
                <w:color w:val="000000"/>
                <w:sz w:val="22"/>
                <w:szCs w:val="22"/>
              </w:rPr>
            </w:pPr>
            <w:r>
              <w:rPr>
                <w:color w:val="000000"/>
                <w:sz w:val="22"/>
                <w:szCs w:val="22"/>
              </w:rPr>
              <w:t>32</w:t>
            </w:r>
          </w:p>
        </w:tc>
        <w:tc>
          <w:tcPr>
            <w:tcW w:w="1052" w:type="dxa"/>
            <w:tcBorders>
              <w:top w:val="nil"/>
              <w:left w:val="nil"/>
              <w:bottom w:val="single" w:sz="8" w:space="0" w:color="auto"/>
              <w:right w:val="single" w:sz="8" w:space="0" w:color="auto"/>
            </w:tcBorders>
            <w:shd w:val="clear" w:color="auto" w:fill="auto"/>
            <w:noWrap/>
            <w:vAlign w:val="center"/>
          </w:tcPr>
          <w:p w14:paraId="1D4D9897" w14:textId="77777777" w:rsidR="00ED58FD" w:rsidRDefault="00ED58FD" w:rsidP="00CF7618">
            <w:pPr>
              <w:jc w:val="center"/>
              <w:rPr>
                <w:color w:val="000000"/>
                <w:sz w:val="22"/>
                <w:szCs w:val="22"/>
              </w:rPr>
            </w:pPr>
            <w:r>
              <w:rPr>
                <w:color w:val="000000"/>
                <w:sz w:val="22"/>
                <w:szCs w:val="22"/>
              </w:rPr>
              <w:t>31</w:t>
            </w:r>
          </w:p>
        </w:tc>
        <w:tc>
          <w:tcPr>
            <w:tcW w:w="1279" w:type="dxa"/>
            <w:tcBorders>
              <w:top w:val="nil"/>
              <w:left w:val="nil"/>
              <w:bottom w:val="single" w:sz="8" w:space="0" w:color="auto"/>
              <w:right w:val="single" w:sz="8" w:space="0" w:color="auto"/>
            </w:tcBorders>
            <w:shd w:val="clear" w:color="auto" w:fill="auto"/>
            <w:noWrap/>
            <w:vAlign w:val="center"/>
          </w:tcPr>
          <w:p w14:paraId="44E39F23" w14:textId="77777777" w:rsidR="00ED58FD" w:rsidRDefault="00ED58FD" w:rsidP="00CF7618">
            <w:pPr>
              <w:jc w:val="center"/>
              <w:rPr>
                <w:color w:val="000000"/>
                <w:sz w:val="22"/>
                <w:szCs w:val="22"/>
              </w:rPr>
            </w:pPr>
            <w:r>
              <w:rPr>
                <w:color w:val="000000"/>
                <w:sz w:val="22"/>
                <w:szCs w:val="22"/>
              </w:rPr>
              <w:t>29</w:t>
            </w:r>
          </w:p>
        </w:tc>
      </w:tr>
      <w:tr w:rsidR="00ED58FD" w14:paraId="20FCCD3E" w14:textId="77777777" w:rsidTr="00CF7618">
        <w:trPr>
          <w:trHeight w:val="300"/>
          <w:jc w:val="center"/>
        </w:trPr>
        <w:tc>
          <w:tcPr>
            <w:tcW w:w="499" w:type="dxa"/>
            <w:tcBorders>
              <w:top w:val="nil"/>
              <w:left w:val="single" w:sz="8" w:space="0" w:color="auto"/>
              <w:bottom w:val="single" w:sz="8" w:space="0" w:color="auto"/>
              <w:right w:val="single" w:sz="8" w:space="0" w:color="auto"/>
            </w:tcBorders>
            <w:shd w:val="clear" w:color="auto" w:fill="auto"/>
            <w:vAlign w:val="center"/>
          </w:tcPr>
          <w:p w14:paraId="668D4F2B" w14:textId="77777777" w:rsidR="00ED58FD" w:rsidRDefault="00ED58FD" w:rsidP="00CF7618">
            <w:pPr>
              <w:jc w:val="center"/>
              <w:rPr>
                <w:color w:val="000000"/>
                <w:sz w:val="22"/>
                <w:szCs w:val="22"/>
              </w:rPr>
            </w:pPr>
            <w:r>
              <w:rPr>
                <w:color w:val="000000"/>
                <w:sz w:val="22"/>
                <w:szCs w:val="22"/>
              </w:rPr>
              <w:t>4</w:t>
            </w:r>
          </w:p>
        </w:tc>
        <w:tc>
          <w:tcPr>
            <w:tcW w:w="2873" w:type="dxa"/>
            <w:tcBorders>
              <w:top w:val="nil"/>
              <w:left w:val="nil"/>
              <w:bottom w:val="single" w:sz="8" w:space="0" w:color="auto"/>
              <w:right w:val="single" w:sz="8" w:space="0" w:color="auto"/>
            </w:tcBorders>
            <w:shd w:val="clear" w:color="auto" w:fill="auto"/>
            <w:vAlign w:val="center"/>
          </w:tcPr>
          <w:p w14:paraId="56230427" w14:textId="77777777" w:rsidR="00ED58FD" w:rsidRDefault="00ED58FD" w:rsidP="00CF7618">
            <w:pPr>
              <w:rPr>
                <w:color w:val="000000"/>
                <w:sz w:val="22"/>
                <w:szCs w:val="22"/>
              </w:rPr>
            </w:pPr>
            <w:r>
              <w:rPr>
                <w:color w:val="000000"/>
                <w:sz w:val="22"/>
                <w:szCs w:val="22"/>
              </w:rPr>
              <w:t>Водопровод, кол/</w:t>
            </w:r>
            <w:proofErr w:type="spellStart"/>
            <w:r>
              <w:rPr>
                <w:color w:val="000000"/>
                <w:sz w:val="22"/>
                <w:szCs w:val="22"/>
              </w:rPr>
              <w:t>откл</w:t>
            </w:r>
            <w:proofErr w:type="spellEnd"/>
          </w:p>
        </w:tc>
        <w:tc>
          <w:tcPr>
            <w:tcW w:w="960" w:type="dxa"/>
            <w:tcBorders>
              <w:top w:val="nil"/>
              <w:left w:val="nil"/>
              <w:bottom w:val="single" w:sz="8" w:space="0" w:color="auto"/>
              <w:right w:val="single" w:sz="8" w:space="0" w:color="auto"/>
            </w:tcBorders>
            <w:shd w:val="clear" w:color="auto" w:fill="auto"/>
            <w:noWrap/>
            <w:vAlign w:val="center"/>
          </w:tcPr>
          <w:p w14:paraId="18633CB7" w14:textId="77777777" w:rsidR="00ED58FD" w:rsidRDefault="00ED58FD" w:rsidP="00CF7618">
            <w:pPr>
              <w:jc w:val="center"/>
              <w:rPr>
                <w:color w:val="000000"/>
                <w:sz w:val="22"/>
                <w:szCs w:val="22"/>
              </w:rPr>
            </w:pPr>
          </w:p>
        </w:tc>
        <w:tc>
          <w:tcPr>
            <w:tcW w:w="1052" w:type="dxa"/>
            <w:tcBorders>
              <w:top w:val="nil"/>
              <w:left w:val="nil"/>
              <w:bottom w:val="single" w:sz="8" w:space="0" w:color="auto"/>
              <w:right w:val="single" w:sz="8" w:space="0" w:color="auto"/>
            </w:tcBorders>
            <w:shd w:val="clear" w:color="auto" w:fill="auto"/>
            <w:noWrap/>
            <w:vAlign w:val="center"/>
          </w:tcPr>
          <w:p w14:paraId="321CE537" w14:textId="77777777" w:rsidR="00ED58FD" w:rsidRDefault="00ED58FD" w:rsidP="00CF7618">
            <w:pPr>
              <w:jc w:val="center"/>
              <w:rPr>
                <w:color w:val="000000"/>
                <w:sz w:val="22"/>
                <w:szCs w:val="22"/>
              </w:rPr>
            </w:pPr>
            <w:r>
              <w:rPr>
                <w:color w:val="000000"/>
                <w:sz w:val="22"/>
                <w:szCs w:val="22"/>
              </w:rPr>
              <w:t>40</w:t>
            </w:r>
          </w:p>
        </w:tc>
        <w:tc>
          <w:tcPr>
            <w:tcW w:w="1052" w:type="dxa"/>
            <w:tcBorders>
              <w:top w:val="nil"/>
              <w:left w:val="nil"/>
              <w:bottom w:val="single" w:sz="8" w:space="0" w:color="auto"/>
              <w:right w:val="single" w:sz="8" w:space="0" w:color="auto"/>
            </w:tcBorders>
            <w:shd w:val="clear" w:color="auto" w:fill="auto"/>
            <w:noWrap/>
            <w:vAlign w:val="center"/>
          </w:tcPr>
          <w:p w14:paraId="19923351" w14:textId="77777777" w:rsidR="00ED58FD" w:rsidRDefault="00ED58FD" w:rsidP="00CF7618">
            <w:pPr>
              <w:jc w:val="center"/>
              <w:rPr>
                <w:color w:val="000000"/>
                <w:sz w:val="22"/>
                <w:szCs w:val="22"/>
              </w:rPr>
            </w:pPr>
            <w:r>
              <w:rPr>
                <w:color w:val="000000"/>
                <w:sz w:val="22"/>
                <w:szCs w:val="22"/>
              </w:rPr>
              <w:t>36</w:t>
            </w:r>
          </w:p>
        </w:tc>
        <w:tc>
          <w:tcPr>
            <w:tcW w:w="1052" w:type="dxa"/>
            <w:tcBorders>
              <w:top w:val="nil"/>
              <w:left w:val="nil"/>
              <w:bottom w:val="single" w:sz="8" w:space="0" w:color="auto"/>
              <w:right w:val="single" w:sz="8" w:space="0" w:color="auto"/>
            </w:tcBorders>
            <w:shd w:val="clear" w:color="auto" w:fill="auto"/>
            <w:noWrap/>
            <w:vAlign w:val="center"/>
          </w:tcPr>
          <w:p w14:paraId="18C77715" w14:textId="77777777" w:rsidR="00ED58FD" w:rsidRDefault="00ED58FD" w:rsidP="00CF7618">
            <w:pPr>
              <w:jc w:val="center"/>
              <w:rPr>
                <w:color w:val="000000"/>
                <w:sz w:val="22"/>
                <w:szCs w:val="22"/>
              </w:rPr>
            </w:pPr>
            <w:r>
              <w:rPr>
                <w:color w:val="000000"/>
                <w:sz w:val="22"/>
                <w:szCs w:val="22"/>
              </w:rPr>
              <w:t>32</w:t>
            </w:r>
          </w:p>
        </w:tc>
        <w:tc>
          <w:tcPr>
            <w:tcW w:w="1052" w:type="dxa"/>
            <w:tcBorders>
              <w:top w:val="nil"/>
              <w:left w:val="nil"/>
              <w:bottom w:val="single" w:sz="8" w:space="0" w:color="auto"/>
              <w:right w:val="single" w:sz="8" w:space="0" w:color="auto"/>
            </w:tcBorders>
            <w:shd w:val="clear" w:color="auto" w:fill="auto"/>
            <w:noWrap/>
            <w:vAlign w:val="center"/>
          </w:tcPr>
          <w:p w14:paraId="37300D23" w14:textId="77777777" w:rsidR="00ED58FD" w:rsidRDefault="00ED58FD" w:rsidP="00CF7618">
            <w:pPr>
              <w:jc w:val="center"/>
              <w:rPr>
                <w:color w:val="000000"/>
                <w:sz w:val="22"/>
                <w:szCs w:val="22"/>
              </w:rPr>
            </w:pPr>
            <w:r>
              <w:rPr>
                <w:color w:val="000000"/>
                <w:sz w:val="22"/>
                <w:szCs w:val="22"/>
              </w:rPr>
              <w:t>31</w:t>
            </w:r>
          </w:p>
        </w:tc>
        <w:tc>
          <w:tcPr>
            <w:tcW w:w="1279" w:type="dxa"/>
            <w:tcBorders>
              <w:top w:val="nil"/>
              <w:left w:val="nil"/>
              <w:bottom w:val="single" w:sz="8" w:space="0" w:color="auto"/>
              <w:right w:val="single" w:sz="8" w:space="0" w:color="auto"/>
            </w:tcBorders>
            <w:shd w:val="clear" w:color="auto" w:fill="auto"/>
            <w:noWrap/>
            <w:vAlign w:val="center"/>
          </w:tcPr>
          <w:p w14:paraId="4974CD82" w14:textId="77777777" w:rsidR="00ED58FD" w:rsidRDefault="00ED58FD" w:rsidP="00CF7618">
            <w:pPr>
              <w:jc w:val="center"/>
              <w:rPr>
                <w:color w:val="000000"/>
                <w:sz w:val="22"/>
                <w:szCs w:val="22"/>
              </w:rPr>
            </w:pPr>
            <w:r>
              <w:rPr>
                <w:color w:val="000000"/>
                <w:sz w:val="22"/>
                <w:szCs w:val="22"/>
              </w:rPr>
              <w:t>29</w:t>
            </w:r>
          </w:p>
        </w:tc>
      </w:tr>
      <w:tr w:rsidR="00ED58FD" w14:paraId="09F241C0" w14:textId="77777777" w:rsidTr="00CF7618">
        <w:trPr>
          <w:trHeight w:val="576"/>
          <w:jc w:val="center"/>
        </w:trPr>
        <w:tc>
          <w:tcPr>
            <w:tcW w:w="499" w:type="dxa"/>
            <w:tcBorders>
              <w:top w:val="nil"/>
              <w:left w:val="single" w:sz="8" w:space="0" w:color="auto"/>
              <w:bottom w:val="single" w:sz="8" w:space="0" w:color="auto"/>
              <w:right w:val="single" w:sz="8" w:space="0" w:color="auto"/>
            </w:tcBorders>
            <w:shd w:val="clear" w:color="auto" w:fill="auto"/>
            <w:noWrap/>
            <w:vAlign w:val="center"/>
          </w:tcPr>
          <w:p w14:paraId="1D5A9546" w14:textId="77777777" w:rsidR="00ED58FD" w:rsidRDefault="00ED58FD" w:rsidP="00CF7618">
            <w:pPr>
              <w:jc w:val="center"/>
              <w:rPr>
                <w:color w:val="000000"/>
                <w:sz w:val="22"/>
                <w:szCs w:val="22"/>
              </w:rPr>
            </w:pPr>
            <w:r>
              <w:rPr>
                <w:color w:val="000000"/>
                <w:sz w:val="22"/>
                <w:szCs w:val="22"/>
              </w:rPr>
              <w:t>5</w:t>
            </w:r>
          </w:p>
        </w:tc>
        <w:tc>
          <w:tcPr>
            <w:tcW w:w="2873" w:type="dxa"/>
            <w:tcBorders>
              <w:top w:val="nil"/>
              <w:left w:val="nil"/>
              <w:bottom w:val="single" w:sz="8" w:space="0" w:color="auto"/>
              <w:right w:val="single" w:sz="8" w:space="0" w:color="auto"/>
            </w:tcBorders>
            <w:shd w:val="clear" w:color="auto" w:fill="auto"/>
            <w:vAlign w:val="center"/>
          </w:tcPr>
          <w:p w14:paraId="371D586D" w14:textId="77777777" w:rsidR="00ED58FD" w:rsidRDefault="00ED58FD" w:rsidP="00CF7618">
            <w:pPr>
              <w:rPr>
                <w:color w:val="000000"/>
                <w:sz w:val="22"/>
                <w:szCs w:val="22"/>
              </w:rPr>
            </w:pPr>
            <w:r>
              <w:rPr>
                <w:color w:val="000000"/>
                <w:sz w:val="22"/>
                <w:szCs w:val="22"/>
              </w:rPr>
              <w:t>Коэффициент аварийности сетей водоснабжения</w:t>
            </w:r>
          </w:p>
        </w:tc>
        <w:tc>
          <w:tcPr>
            <w:tcW w:w="960" w:type="dxa"/>
            <w:tcBorders>
              <w:top w:val="nil"/>
              <w:left w:val="nil"/>
              <w:bottom w:val="single" w:sz="8" w:space="0" w:color="auto"/>
              <w:right w:val="single" w:sz="8" w:space="0" w:color="auto"/>
            </w:tcBorders>
            <w:shd w:val="clear" w:color="auto" w:fill="auto"/>
            <w:noWrap/>
            <w:vAlign w:val="center"/>
          </w:tcPr>
          <w:p w14:paraId="7BD617B3" w14:textId="77777777" w:rsidR="00ED58FD" w:rsidRDefault="00ED58FD" w:rsidP="00CF7618">
            <w:pPr>
              <w:jc w:val="center"/>
              <w:rPr>
                <w:color w:val="000000"/>
                <w:sz w:val="20"/>
              </w:rPr>
            </w:pPr>
            <w:r>
              <w:rPr>
                <w:color w:val="000000"/>
                <w:sz w:val="20"/>
              </w:rPr>
              <w:t>0,27</w:t>
            </w:r>
          </w:p>
        </w:tc>
        <w:tc>
          <w:tcPr>
            <w:tcW w:w="1052" w:type="dxa"/>
            <w:tcBorders>
              <w:top w:val="nil"/>
              <w:left w:val="nil"/>
              <w:bottom w:val="single" w:sz="8" w:space="0" w:color="auto"/>
              <w:right w:val="single" w:sz="8" w:space="0" w:color="auto"/>
            </w:tcBorders>
            <w:shd w:val="clear" w:color="auto" w:fill="auto"/>
            <w:noWrap/>
            <w:vAlign w:val="center"/>
          </w:tcPr>
          <w:p w14:paraId="5F582084" w14:textId="77777777" w:rsidR="00ED58FD" w:rsidRDefault="00ED58FD" w:rsidP="00CF7618">
            <w:pPr>
              <w:jc w:val="center"/>
              <w:rPr>
                <w:rFonts w:ascii="Calibri" w:hAnsi="Calibri" w:cs="Calibri"/>
                <w:color w:val="000000"/>
                <w:sz w:val="22"/>
                <w:szCs w:val="22"/>
              </w:rPr>
            </w:pPr>
            <w:r>
              <w:rPr>
                <w:rFonts w:ascii="Calibri" w:hAnsi="Calibri" w:cs="Calibri"/>
                <w:color w:val="000000"/>
                <w:sz w:val="22"/>
                <w:szCs w:val="22"/>
              </w:rPr>
              <w:t>4,71</w:t>
            </w:r>
          </w:p>
        </w:tc>
        <w:tc>
          <w:tcPr>
            <w:tcW w:w="1052" w:type="dxa"/>
            <w:tcBorders>
              <w:top w:val="nil"/>
              <w:left w:val="nil"/>
              <w:bottom w:val="single" w:sz="8" w:space="0" w:color="auto"/>
              <w:right w:val="single" w:sz="8" w:space="0" w:color="auto"/>
            </w:tcBorders>
            <w:shd w:val="clear" w:color="auto" w:fill="auto"/>
            <w:noWrap/>
            <w:vAlign w:val="center"/>
          </w:tcPr>
          <w:p w14:paraId="52E456C5" w14:textId="77777777" w:rsidR="00ED58FD" w:rsidRDefault="00ED58FD" w:rsidP="00CF7618">
            <w:pPr>
              <w:jc w:val="center"/>
              <w:rPr>
                <w:rFonts w:ascii="Calibri" w:hAnsi="Calibri" w:cs="Calibri"/>
                <w:color w:val="000000"/>
                <w:sz w:val="22"/>
                <w:szCs w:val="22"/>
              </w:rPr>
            </w:pPr>
            <w:r>
              <w:rPr>
                <w:rFonts w:ascii="Calibri" w:hAnsi="Calibri" w:cs="Calibri"/>
                <w:color w:val="000000"/>
                <w:sz w:val="22"/>
                <w:szCs w:val="22"/>
              </w:rPr>
              <w:t>4,24</w:t>
            </w:r>
          </w:p>
        </w:tc>
        <w:tc>
          <w:tcPr>
            <w:tcW w:w="1052" w:type="dxa"/>
            <w:tcBorders>
              <w:top w:val="nil"/>
              <w:left w:val="nil"/>
              <w:bottom w:val="single" w:sz="8" w:space="0" w:color="auto"/>
              <w:right w:val="single" w:sz="8" w:space="0" w:color="auto"/>
            </w:tcBorders>
            <w:shd w:val="clear" w:color="auto" w:fill="auto"/>
            <w:noWrap/>
            <w:vAlign w:val="center"/>
          </w:tcPr>
          <w:p w14:paraId="1CE1B636" w14:textId="77777777" w:rsidR="00ED58FD" w:rsidRDefault="00ED58FD" w:rsidP="00CF7618">
            <w:pPr>
              <w:jc w:val="center"/>
              <w:rPr>
                <w:rFonts w:ascii="Calibri" w:hAnsi="Calibri" w:cs="Calibri"/>
                <w:color w:val="000000"/>
                <w:sz w:val="22"/>
                <w:szCs w:val="22"/>
              </w:rPr>
            </w:pPr>
            <w:r>
              <w:rPr>
                <w:rFonts w:ascii="Calibri" w:hAnsi="Calibri" w:cs="Calibri"/>
                <w:color w:val="000000"/>
                <w:sz w:val="22"/>
                <w:szCs w:val="22"/>
              </w:rPr>
              <w:t>3,76</w:t>
            </w:r>
          </w:p>
        </w:tc>
        <w:tc>
          <w:tcPr>
            <w:tcW w:w="1052" w:type="dxa"/>
            <w:tcBorders>
              <w:top w:val="nil"/>
              <w:left w:val="nil"/>
              <w:bottom w:val="single" w:sz="8" w:space="0" w:color="auto"/>
              <w:right w:val="single" w:sz="8" w:space="0" w:color="auto"/>
            </w:tcBorders>
            <w:shd w:val="clear" w:color="auto" w:fill="auto"/>
            <w:noWrap/>
            <w:vAlign w:val="center"/>
          </w:tcPr>
          <w:p w14:paraId="1A17E5A6" w14:textId="77777777" w:rsidR="00ED58FD" w:rsidRDefault="00ED58FD" w:rsidP="00CF7618">
            <w:pPr>
              <w:jc w:val="center"/>
              <w:rPr>
                <w:rFonts w:ascii="Calibri" w:hAnsi="Calibri" w:cs="Calibri"/>
                <w:color w:val="000000"/>
                <w:sz w:val="22"/>
                <w:szCs w:val="22"/>
              </w:rPr>
            </w:pPr>
            <w:r>
              <w:rPr>
                <w:rFonts w:ascii="Calibri" w:hAnsi="Calibri" w:cs="Calibri"/>
                <w:color w:val="000000"/>
                <w:sz w:val="22"/>
                <w:szCs w:val="22"/>
              </w:rPr>
              <w:t>3,65</w:t>
            </w:r>
          </w:p>
        </w:tc>
        <w:tc>
          <w:tcPr>
            <w:tcW w:w="1279" w:type="dxa"/>
            <w:tcBorders>
              <w:top w:val="nil"/>
              <w:left w:val="nil"/>
              <w:bottom w:val="single" w:sz="8" w:space="0" w:color="auto"/>
              <w:right w:val="single" w:sz="8" w:space="0" w:color="auto"/>
            </w:tcBorders>
            <w:shd w:val="clear" w:color="auto" w:fill="auto"/>
            <w:noWrap/>
            <w:vAlign w:val="center"/>
          </w:tcPr>
          <w:p w14:paraId="21D1D557" w14:textId="77777777" w:rsidR="00ED58FD" w:rsidRDefault="00ED58FD" w:rsidP="00CF7618">
            <w:pPr>
              <w:jc w:val="center"/>
              <w:rPr>
                <w:rFonts w:ascii="Calibri" w:hAnsi="Calibri" w:cs="Calibri"/>
                <w:color w:val="000000"/>
                <w:sz w:val="22"/>
                <w:szCs w:val="22"/>
              </w:rPr>
            </w:pPr>
            <w:r>
              <w:rPr>
                <w:rFonts w:ascii="Calibri" w:hAnsi="Calibri" w:cs="Calibri"/>
                <w:color w:val="000000"/>
                <w:sz w:val="22"/>
                <w:szCs w:val="22"/>
              </w:rPr>
              <w:t>3,41</w:t>
            </w:r>
          </w:p>
        </w:tc>
      </w:tr>
      <w:tr w:rsidR="00ED58FD" w14:paraId="7F8AAF39" w14:textId="77777777" w:rsidTr="00CF7618">
        <w:trPr>
          <w:trHeight w:val="576"/>
          <w:jc w:val="center"/>
        </w:trPr>
        <w:tc>
          <w:tcPr>
            <w:tcW w:w="499" w:type="dxa"/>
            <w:tcBorders>
              <w:top w:val="nil"/>
              <w:left w:val="single" w:sz="8" w:space="0" w:color="auto"/>
              <w:bottom w:val="single" w:sz="8" w:space="0" w:color="auto"/>
              <w:right w:val="single" w:sz="8" w:space="0" w:color="auto"/>
            </w:tcBorders>
            <w:shd w:val="clear" w:color="auto" w:fill="auto"/>
            <w:noWrap/>
            <w:vAlign w:val="center"/>
          </w:tcPr>
          <w:p w14:paraId="2DD11FBE" w14:textId="77777777" w:rsidR="00ED58FD" w:rsidRDefault="00ED58FD" w:rsidP="00CF7618">
            <w:pPr>
              <w:jc w:val="center"/>
              <w:rPr>
                <w:color w:val="000000"/>
                <w:sz w:val="22"/>
                <w:szCs w:val="22"/>
              </w:rPr>
            </w:pPr>
            <w:r>
              <w:rPr>
                <w:color w:val="000000"/>
                <w:sz w:val="22"/>
                <w:szCs w:val="22"/>
              </w:rPr>
              <w:t>6</w:t>
            </w:r>
          </w:p>
        </w:tc>
        <w:tc>
          <w:tcPr>
            <w:tcW w:w="2873" w:type="dxa"/>
            <w:tcBorders>
              <w:top w:val="nil"/>
              <w:left w:val="nil"/>
              <w:bottom w:val="single" w:sz="8" w:space="0" w:color="auto"/>
              <w:right w:val="single" w:sz="8" w:space="0" w:color="auto"/>
            </w:tcBorders>
            <w:shd w:val="clear" w:color="auto" w:fill="auto"/>
            <w:vAlign w:val="center"/>
          </w:tcPr>
          <w:p w14:paraId="4ABB9051" w14:textId="77777777" w:rsidR="00ED58FD" w:rsidRDefault="00ED58FD" w:rsidP="00CF7618">
            <w:pPr>
              <w:rPr>
                <w:color w:val="000000"/>
                <w:sz w:val="22"/>
                <w:szCs w:val="22"/>
              </w:rPr>
            </w:pPr>
            <w:r>
              <w:rPr>
                <w:color w:val="000000"/>
                <w:sz w:val="22"/>
                <w:szCs w:val="22"/>
              </w:rPr>
              <w:t>Коэффициент потерь воды, тыс.м3/км</w:t>
            </w:r>
          </w:p>
        </w:tc>
        <w:tc>
          <w:tcPr>
            <w:tcW w:w="960" w:type="dxa"/>
            <w:tcBorders>
              <w:top w:val="nil"/>
              <w:left w:val="nil"/>
              <w:bottom w:val="single" w:sz="8" w:space="0" w:color="auto"/>
              <w:right w:val="single" w:sz="8" w:space="0" w:color="auto"/>
            </w:tcBorders>
            <w:shd w:val="clear" w:color="auto" w:fill="auto"/>
            <w:vAlign w:val="center"/>
          </w:tcPr>
          <w:p w14:paraId="189C5A88" w14:textId="77777777" w:rsidR="00ED58FD" w:rsidRDefault="00ED58FD" w:rsidP="00CF7618">
            <w:pPr>
              <w:jc w:val="center"/>
              <w:rPr>
                <w:color w:val="000000"/>
                <w:sz w:val="22"/>
                <w:szCs w:val="22"/>
              </w:rPr>
            </w:pPr>
            <w:r>
              <w:rPr>
                <w:color w:val="000000"/>
                <w:sz w:val="22"/>
                <w:szCs w:val="22"/>
              </w:rPr>
              <w:t>0,08</w:t>
            </w:r>
          </w:p>
        </w:tc>
        <w:tc>
          <w:tcPr>
            <w:tcW w:w="1052" w:type="dxa"/>
            <w:tcBorders>
              <w:top w:val="nil"/>
              <w:left w:val="nil"/>
              <w:bottom w:val="single" w:sz="8" w:space="0" w:color="auto"/>
              <w:right w:val="single" w:sz="8" w:space="0" w:color="auto"/>
            </w:tcBorders>
            <w:shd w:val="clear" w:color="auto" w:fill="auto"/>
            <w:vAlign w:val="center"/>
          </w:tcPr>
          <w:p w14:paraId="4149C47C" w14:textId="77777777" w:rsidR="00ED58FD" w:rsidRDefault="00ED58FD" w:rsidP="00CF7618">
            <w:pPr>
              <w:jc w:val="center"/>
              <w:rPr>
                <w:rFonts w:ascii="Calibri" w:hAnsi="Calibri" w:cs="Calibri"/>
                <w:color w:val="000000"/>
                <w:sz w:val="22"/>
                <w:szCs w:val="22"/>
              </w:rPr>
            </w:pPr>
            <w:r>
              <w:rPr>
                <w:rFonts w:ascii="Calibri" w:hAnsi="Calibri" w:cs="Calibri"/>
                <w:color w:val="000000"/>
                <w:sz w:val="22"/>
                <w:szCs w:val="22"/>
              </w:rPr>
              <w:t>0,73</w:t>
            </w:r>
          </w:p>
        </w:tc>
        <w:tc>
          <w:tcPr>
            <w:tcW w:w="1052" w:type="dxa"/>
            <w:tcBorders>
              <w:top w:val="nil"/>
              <w:left w:val="nil"/>
              <w:bottom w:val="single" w:sz="8" w:space="0" w:color="auto"/>
              <w:right w:val="single" w:sz="8" w:space="0" w:color="auto"/>
            </w:tcBorders>
            <w:shd w:val="clear" w:color="auto" w:fill="auto"/>
            <w:vAlign w:val="center"/>
          </w:tcPr>
          <w:p w14:paraId="4603A1E9" w14:textId="77777777" w:rsidR="00ED58FD" w:rsidRDefault="00ED58FD" w:rsidP="00CF7618">
            <w:pPr>
              <w:jc w:val="center"/>
              <w:rPr>
                <w:rFonts w:ascii="Calibri" w:hAnsi="Calibri" w:cs="Calibri"/>
                <w:color w:val="000000"/>
                <w:sz w:val="22"/>
                <w:szCs w:val="22"/>
              </w:rPr>
            </w:pPr>
            <w:r>
              <w:rPr>
                <w:rFonts w:ascii="Calibri" w:hAnsi="Calibri" w:cs="Calibri"/>
                <w:color w:val="000000"/>
                <w:sz w:val="22"/>
                <w:szCs w:val="22"/>
              </w:rPr>
              <w:t>0,73</w:t>
            </w:r>
          </w:p>
        </w:tc>
        <w:tc>
          <w:tcPr>
            <w:tcW w:w="1052" w:type="dxa"/>
            <w:tcBorders>
              <w:top w:val="nil"/>
              <w:left w:val="nil"/>
              <w:bottom w:val="single" w:sz="8" w:space="0" w:color="auto"/>
              <w:right w:val="single" w:sz="8" w:space="0" w:color="auto"/>
            </w:tcBorders>
            <w:shd w:val="clear" w:color="auto" w:fill="auto"/>
            <w:vAlign w:val="center"/>
          </w:tcPr>
          <w:p w14:paraId="146751D2" w14:textId="77777777" w:rsidR="00ED58FD" w:rsidRDefault="00ED58FD" w:rsidP="00CF7618">
            <w:pPr>
              <w:jc w:val="center"/>
              <w:rPr>
                <w:rFonts w:ascii="Calibri" w:hAnsi="Calibri" w:cs="Calibri"/>
                <w:color w:val="000000"/>
                <w:sz w:val="22"/>
                <w:szCs w:val="22"/>
              </w:rPr>
            </w:pPr>
            <w:r>
              <w:rPr>
                <w:rFonts w:ascii="Calibri" w:hAnsi="Calibri" w:cs="Calibri"/>
                <w:color w:val="000000"/>
                <w:sz w:val="22"/>
                <w:szCs w:val="22"/>
              </w:rPr>
              <w:t>0,72</w:t>
            </w:r>
          </w:p>
        </w:tc>
        <w:tc>
          <w:tcPr>
            <w:tcW w:w="1052" w:type="dxa"/>
            <w:tcBorders>
              <w:top w:val="nil"/>
              <w:left w:val="nil"/>
              <w:bottom w:val="single" w:sz="8" w:space="0" w:color="auto"/>
              <w:right w:val="single" w:sz="8" w:space="0" w:color="auto"/>
            </w:tcBorders>
            <w:shd w:val="clear" w:color="auto" w:fill="auto"/>
            <w:vAlign w:val="center"/>
          </w:tcPr>
          <w:p w14:paraId="5ABAA786" w14:textId="77777777" w:rsidR="00ED58FD" w:rsidRDefault="00ED58FD" w:rsidP="00CF7618">
            <w:pPr>
              <w:jc w:val="center"/>
              <w:rPr>
                <w:rFonts w:ascii="Calibri" w:hAnsi="Calibri" w:cs="Calibri"/>
                <w:color w:val="000000"/>
                <w:sz w:val="22"/>
                <w:szCs w:val="22"/>
              </w:rPr>
            </w:pPr>
            <w:r>
              <w:rPr>
                <w:rFonts w:ascii="Calibri" w:hAnsi="Calibri" w:cs="Calibri"/>
                <w:color w:val="000000"/>
                <w:sz w:val="22"/>
                <w:szCs w:val="22"/>
              </w:rPr>
              <w:t>0,71</w:t>
            </w:r>
          </w:p>
        </w:tc>
        <w:tc>
          <w:tcPr>
            <w:tcW w:w="1279" w:type="dxa"/>
            <w:tcBorders>
              <w:top w:val="nil"/>
              <w:left w:val="nil"/>
              <w:bottom w:val="single" w:sz="8" w:space="0" w:color="auto"/>
              <w:right w:val="single" w:sz="8" w:space="0" w:color="auto"/>
            </w:tcBorders>
            <w:shd w:val="clear" w:color="auto" w:fill="auto"/>
            <w:vAlign w:val="center"/>
          </w:tcPr>
          <w:p w14:paraId="45B9AF66" w14:textId="77777777" w:rsidR="00ED58FD" w:rsidRDefault="00ED58FD" w:rsidP="00CF7618">
            <w:pPr>
              <w:jc w:val="center"/>
              <w:rPr>
                <w:rFonts w:ascii="Calibri" w:hAnsi="Calibri" w:cs="Calibri"/>
                <w:color w:val="000000"/>
                <w:sz w:val="22"/>
                <w:szCs w:val="22"/>
              </w:rPr>
            </w:pPr>
            <w:r>
              <w:rPr>
                <w:rFonts w:ascii="Calibri" w:hAnsi="Calibri" w:cs="Calibri"/>
                <w:color w:val="000000"/>
                <w:sz w:val="22"/>
                <w:szCs w:val="22"/>
              </w:rPr>
              <w:t>0,70</w:t>
            </w:r>
          </w:p>
        </w:tc>
      </w:tr>
      <w:tr w:rsidR="00ED58FD" w14:paraId="4C5C1DFE" w14:textId="77777777" w:rsidTr="00CF7618">
        <w:trPr>
          <w:trHeight w:val="300"/>
          <w:jc w:val="center"/>
        </w:trPr>
        <w:tc>
          <w:tcPr>
            <w:tcW w:w="499" w:type="dxa"/>
            <w:tcBorders>
              <w:top w:val="nil"/>
              <w:left w:val="single" w:sz="8" w:space="0" w:color="auto"/>
              <w:bottom w:val="single" w:sz="8" w:space="0" w:color="auto"/>
              <w:right w:val="single" w:sz="8" w:space="0" w:color="auto"/>
            </w:tcBorders>
            <w:shd w:val="clear" w:color="auto" w:fill="auto"/>
            <w:noWrap/>
            <w:vAlign w:val="center"/>
          </w:tcPr>
          <w:p w14:paraId="06710F61" w14:textId="77777777" w:rsidR="00ED58FD" w:rsidRDefault="00ED58FD" w:rsidP="00CF7618">
            <w:pPr>
              <w:jc w:val="center"/>
              <w:rPr>
                <w:color w:val="000000"/>
                <w:sz w:val="22"/>
                <w:szCs w:val="22"/>
              </w:rPr>
            </w:pPr>
            <w:r>
              <w:rPr>
                <w:color w:val="000000"/>
                <w:sz w:val="22"/>
                <w:szCs w:val="22"/>
              </w:rPr>
              <w:t>7</w:t>
            </w:r>
          </w:p>
        </w:tc>
        <w:tc>
          <w:tcPr>
            <w:tcW w:w="2873" w:type="dxa"/>
            <w:tcBorders>
              <w:top w:val="nil"/>
              <w:left w:val="nil"/>
              <w:bottom w:val="single" w:sz="8" w:space="0" w:color="auto"/>
              <w:right w:val="single" w:sz="8" w:space="0" w:color="auto"/>
            </w:tcBorders>
            <w:shd w:val="clear" w:color="auto" w:fill="auto"/>
            <w:vAlign w:val="center"/>
          </w:tcPr>
          <w:p w14:paraId="3A679E7B" w14:textId="77777777" w:rsidR="00ED58FD" w:rsidRDefault="00ED58FD" w:rsidP="00CF7618">
            <w:pPr>
              <w:rPr>
                <w:color w:val="000000"/>
                <w:sz w:val="22"/>
                <w:szCs w:val="22"/>
              </w:rPr>
            </w:pPr>
            <w:r>
              <w:rPr>
                <w:color w:val="000000"/>
                <w:sz w:val="22"/>
                <w:szCs w:val="22"/>
              </w:rPr>
              <w:t>Потери воды, тыс.м3</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14:paraId="3437AEE6" w14:textId="77777777" w:rsidR="00ED58FD" w:rsidRDefault="00ED58FD" w:rsidP="00CF7618">
            <w:pPr>
              <w:jc w:val="center"/>
              <w:rPr>
                <w:color w:val="000000"/>
                <w:sz w:val="20"/>
              </w:rPr>
            </w:pPr>
            <w:r>
              <w:rPr>
                <w:color w:val="000000"/>
                <w:sz w:val="20"/>
              </w:rPr>
              <w:t>4,1</w:t>
            </w:r>
          </w:p>
        </w:tc>
        <w:tc>
          <w:tcPr>
            <w:tcW w:w="1052" w:type="dxa"/>
            <w:tcBorders>
              <w:top w:val="single" w:sz="4" w:space="0" w:color="auto"/>
              <w:left w:val="nil"/>
              <w:bottom w:val="single" w:sz="4" w:space="0" w:color="auto"/>
              <w:right w:val="single" w:sz="4" w:space="0" w:color="auto"/>
            </w:tcBorders>
            <w:shd w:val="clear" w:color="auto" w:fill="auto"/>
            <w:vAlign w:val="center"/>
          </w:tcPr>
          <w:p w14:paraId="573D7BB4" w14:textId="77777777" w:rsidR="00ED58FD" w:rsidRDefault="00ED58FD" w:rsidP="00CF7618">
            <w:pPr>
              <w:jc w:val="center"/>
              <w:rPr>
                <w:color w:val="000000"/>
                <w:sz w:val="22"/>
                <w:szCs w:val="22"/>
              </w:rPr>
            </w:pPr>
            <w:r>
              <w:rPr>
                <w:color w:val="000000"/>
                <w:sz w:val="22"/>
                <w:szCs w:val="22"/>
              </w:rPr>
              <w:t>6234,3</w:t>
            </w:r>
          </w:p>
        </w:tc>
        <w:tc>
          <w:tcPr>
            <w:tcW w:w="1052" w:type="dxa"/>
            <w:tcBorders>
              <w:top w:val="single" w:sz="4" w:space="0" w:color="auto"/>
              <w:left w:val="nil"/>
              <w:bottom w:val="single" w:sz="4" w:space="0" w:color="auto"/>
              <w:right w:val="single" w:sz="4" w:space="0" w:color="auto"/>
            </w:tcBorders>
            <w:shd w:val="clear" w:color="auto" w:fill="auto"/>
            <w:vAlign w:val="center"/>
          </w:tcPr>
          <w:p w14:paraId="6CBF9389" w14:textId="77777777" w:rsidR="00ED58FD" w:rsidRDefault="00ED58FD" w:rsidP="00CF7618">
            <w:pPr>
              <w:jc w:val="center"/>
              <w:rPr>
                <w:color w:val="000000"/>
                <w:sz w:val="22"/>
                <w:szCs w:val="22"/>
              </w:rPr>
            </w:pPr>
            <w:r>
              <w:rPr>
                <w:color w:val="000000"/>
                <w:sz w:val="22"/>
                <w:szCs w:val="22"/>
              </w:rPr>
              <w:t>6172,6</w:t>
            </w:r>
          </w:p>
        </w:tc>
        <w:tc>
          <w:tcPr>
            <w:tcW w:w="1052" w:type="dxa"/>
            <w:tcBorders>
              <w:top w:val="single" w:sz="4" w:space="0" w:color="auto"/>
              <w:left w:val="nil"/>
              <w:bottom w:val="single" w:sz="4" w:space="0" w:color="auto"/>
              <w:right w:val="single" w:sz="4" w:space="0" w:color="auto"/>
            </w:tcBorders>
            <w:shd w:val="clear" w:color="auto" w:fill="auto"/>
            <w:vAlign w:val="center"/>
          </w:tcPr>
          <w:p w14:paraId="0C8BE53C" w14:textId="77777777" w:rsidR="00ED58FD" w:rsidRDefault="00ED58FD" w:rsidP="00CF7618">
            <w:pPr>
              <w:jc w:val="center"/>
              <w:rPr>
                <w:color w:val="000000"/>
                <w:sz w:val="22"/>
                <w:szCs w:val="22"/>
              </w:rPr>
            </w:pPr>
            <w:r>
              <w:rPr>
                <w:color w:val="000000"/>
                <w:sz w:val="22"/>
                <w:szCs w:val="22"/>
              </w:rPr>
              <w:t>6111,5</w:t>
            </w:r>
          </w:p>
        </w:tc>
        <w:tc>
          <w:tcPr>
            <w:tcW w:w="1052" w:type="dxa"/>
            <w:tcBorders>
              <w:top w:val="single" w:sz="4" w:space="0" w:color="auto"/>
              <w:left w:val="nil"/>
              <w:bottom w:val="single" w:sz="4" w:space="0" w:color="auto"/>
              <w:right w:val="single" w:sz="4" w:space="0" w:color="auto"/>
            </w:tcBorders>
            <w:shd w:val="clear" w:color="auto" w:fill="auto"/>
            <w:vAlign w:val="center"/>
          </w:tcPr>
          <w:p w14:paraId="6DE5E904" w14:textId="77777777" w:rsidR="00ED58FD" w:rsidRDefault="00ED58FD" w:rsidP="00CF7618">
            <w:pPr>
              <w:jc w:val="center"/>
              <w:rPr>
                <w:color w:val="000000"/>
                <w:sz w:val="22"/>
                <w:szCs w:val="22"/>
              </w:rPr>
            </w:pPr>
            <w:r>
              <w:rPr>
                <w:color w:val="000000"/>
                <w:sz w:val="22"/>
                <w:szCs w:val="22"/>
              </w:rPr>
              <w:t>6051</w:t>
            </w:r>
          </w:p>
        </w:tc>
        <w:tc>
          <w:tcPr>
            <w:tcW w:w="1279" w:type="dxa"/>
            <w:tcBorders>
              <w:top w:val="nil"/>
              <w:left w:val="nil"/>
              <w:bottom w:val="single" w:sz="8" w:space="0" w:color="auto"/>
              <w:right w:val="single" w:sz="8" w:space="0" w:color="auto"/>
            </w:tcBorders>
            <w:shd w:val="clear" w:color="auto" w:fill="auto"/>
            <w:vAlign w:val="center"/>
          </w:tcPr>
          <w:p w14:paraId="28291D77" w14:textId="77777777" w:rsidR="00ED58FD" w:rsidRDefault="00ED58FD" w:rsidP="00CF7618">
            <w:pPr>
              <w:jc w:val="center"/>
              <w:rPr>
                <w:color w:val="000000"/>
                <w:sz w:val="22"/>
                <w:szCs w:val="22"/>
              </w:rPr>
            </w:pPr>
            <w:r>
              <w:rPr>
                <w:color w:val="000000"/>
                <w:sz w:val="22"/>
                <w:szCs w:val="22"/>
              </w:rPr>
              <w:t>5991,1</w:t>
            </w:r>
          </w:p>
        </w:tc>
      </w:tr>
    </w:tbl>
    <w:p w14:paraId="04F78938" w14:textId="1EB549A8" w:rsidR="00ED58FD" w:rsidRDefault="003C208B" w:rsidP="00217F14">
      <w:pPr>
        <w:pStyle w:val="formattexttopleveltext"/>
        <w:jc w:val="both"/>
        <w:outlineLvl w:val="2"/>
        <w:rPr>
          <w:b/>
        </w:rPr>
      </w:pPr>
      <w:bookmarkStart w:id="44" w:name="_Toc170246361"/>
      <w:r>
        <w:rPr>
          <w:b/>
        </w:rPr>
        <w:t>4</w:t>
      </w:r>
      <w:r w:rsidR="00ED58FD">
        <w:rPr>
          <w:b/>
        </w:rPr>
        <w:t>.1.3. Целевые  показатели эффективности использования ресурсов, в том числе сокращения потерь воды  при транспортировке</w:t>
      </w:r>
      <w:bookmarkEnd w:id="44"/>
    </w:p>
    <w:p w14:paraId="2757EB0F" w14:textId="61821960" w:rsidR="00ED58FD" w:rsidRDefault="00ED58FD" w:rsidP="00ED58FD">
      <w:pPr>
        <w:pStyle w:val="formattexttopleveltext"/>
        <w:spacing w:after="0" w:afterAutospacing="0"/>
        <w:rPr>
          <w:b/>
        </w:rPr>
      </w:pPr>
      <w:r>
        <w:rPr>
          <w:b/>
          <w:sz w:val="22"/>
          <w:szCs w:val="22"/>
        </w:rPr>
        <w:t xml:space="preserve">Таблица </w:t>
      </w:r>
      <w:r w:rsidR="007C79CD">
        <w:rPr>
          <w:b/>
          <w:sz w:val="22"/>
          <w:szCs w:val="22"/>
        </w:rPr>
        <w:t>3</w:t>
      </w:r>
      <w:r>
        <w:rPr>
          <w:b/>
          <w:sz w:val="22"/>
          <w:szCs w:val="22"/>
        </w:rPr>
        <w:t>.</w:t>
      </w:r>
      <w:r w:rsidR="00F44EAF">
        <w:rPr>
          <w:b/>
          <w:sz w:val="22"/>
          <w:szCs w:val="22"/>
        </w:rPr>
        <w:t>7</w:t>
      </w:r>
      <w:r>
        <w:rPr>
          <w:b/>
          <w:sz w:val="22"/>
          <w:szCs w:val="22"/>
        </w:rPr>
        <w:t>. Целевые  показатели эффективности использования ресурсов</w:t>
      </w:r>
    </w:p>
    <w:tbl>
      <w:tblPr>
        <w:tblW w:w="9706" w:type="dxa"/>
        <w:jc w:val="center"/>
        <w:tblLook w:val="04A0" w:firstRow="1" w:lastRow="0" w:firstColumn="1" w:lastColumn="0" w:noHBand="0" w:noVBand="1"/>
      </w:tblPr>
      <w:tblGrid>
        <w:gridCol w:w="608"/>
        <w:gridCol w:w="2050"/>
        <w:gridCol w:w="1202"/>
        <w:gridCol w:w="928"/>
        <w:gridCol w:w="928"/>
        <w:gridCol w:w="928"/>
        <w:gridCol w:w="928"/>
        <w:gridCol w:w="928"/>
        <w:gridCol w:w="1206"/>
      </w:tblGrid>
      <w:tr w:rsidR="00ED58FD" w14:paraId="0429AECE" w14:textId="77777777" w:rsidTr="00CF7618">
        <w:trPr>
          <w:trHeight w:val="547"/>
          <w:jc w:val="center"/>
        </w:trPr>
        <w:tc>
          <w:tcPr>
            <w:tcW w:w="608" w:type="dxa"/>
            <w:tcBorders>
              <w:top w:val="single" w:sz="4" w:space="0" w:color="auto"/>
              <w:left w:val="single" w:sz="4" w:space="0" w:color="auto"/>
              <w:bottom w:val="single" w:sz="4" w:space="0" w:color="auto"/>
              <w:right w:val="single" w:sz="4" w:space="0" w:color="auto"/>
            </w:tcBorders>
            <w:shd w:val="clear" w:color="auto" w:fill="D9D9D9"/>
            <w:vAlign w:val="center"/>
          </w:tcPr>
          <w:p w14:paraId="72E15D63" w14:textId="77777777" w:rsidR="00ED58FD" w:rsidRDefault="00ED58FD" w:rsidP="00CF7618">
            <w:pPr>
              <w:jc w:val="center"/>
              <w:rPr>
                <w:bCs/>
                <w:color w:val="000000"/>
                <w:sz w:val="22"/>
                <w:szCs w:val="22"/>
              </w:rPr>
            </w:pPr>
            <w:r>
              <w:rPr>
                <w:bCs/>
                <w:color w:val="000000"/>
                <w:sz w:val="22"/>
                <w:szCs w:val="22"/>
              </w:rPr>
              <w:t>№ п/п</w:t>
            </w:r>
          </w:p>
        </w:tc>
        <w:tc>
          <w:tcPr>
            <w:tcW w:w="2050" w:type="dxa"/>
            <w:tcBorders>
              <w:top w:val="single" w:sz="4" w:space="0" w:color="auto"/>
              <w:left w:val="nil"/>
              <w:bottom w:val="single" w:sz="4" w:space="0" w:color="auto"/>
              <w:right w:val="single" w:sz="4" w:space="0" w:color="auto"/>
            </w:tcBorders>
            <w:shd w:val="clear" w:color="auto" w:fill="D9D9D9"/>
            <w:vAlign w:val="center"/>
          </w:tcPr>
          <w:p w14:paraId="4AC88EFB" w14:textId="77777777" w:rsidR="00ED58FD" w:rsidRDefault="00ED58FD" w:rsidP="00CF7618">
            <w:pPr>
              <w:jc w:val="center"/>
              <w:rPr>
                <w:bCs/>
                <w:color w:val="000000"/>
                <w:sz w:val="22"/>
                <w:szCs w:val="22"/>
              </w:rPr>
            </w:pPr>
            <w:r>
              <w:rPr>
                <w:bCs/>
                <w:color w:val="000000"/>
                <w:sz w:val="22"/>
                <w:szCs w:val="22"/>
              </w:rPr>
              <w:t>Показатель</w:t>
            </w:r>
          </w:p>
        </w:tc>
        <w:tc>
          <w:tcPr>
            <w:tcW w:w="1202" w:type="dxa"/>
            <w:tcBorders>
              <w:top w:val="single" w:sz="4" w:space="0" w:color="auto"/>
              <w:left w:val="nil"/>
              <w:bottom w:val="single" w:sz="4" w:space="0" w:color="auto"/>
              <w:right w:val="single" w:sz="4" w:space="0" w:color="auto"/>
            </w:tcBorders>
            <w:shd w:val="clear" w:color="auto" w:fill="D9D9D9"/>
            <w:vAlign w:val="center"/>
          </w:tcPr>
          <w:p w14:paraId="0B22224E" w14:textId="77777777" w:rsidR="00ED58FD" w:rsidRDefault="00ED58FD" w:rsidP="00CF7618">
            <w:pPr>
              <w:jc w:val="center"/>
              <w:rPr>
                <w:bCs/>
                <w:color w:val="000000"/>
                <w:sz w:val="22"/>
                <w:szCs w:val="22"/>
              </w:rPr>
            </w:pPr>
            <w:r>
              <w:rPr>
                <w:bCs/>
                <w:color w:val="000000"/>
                <w:sz w:val="22"/>
                <w:szCs w:val="22"/>
              </w:rPr>
              <w:t>Ед. измерения</w:t>
            </w:r>
          </w:p>
        </w:tc>
        <w:tc>
          <w:tcPr>
            <w:tcW w:w="928" w:type="dxa"/>
            <w:tcBorders>
              <w:top w:val="single" w:sz="4" w:space="0" w:color="auto"/>
              <w:left w:val="nil"/>
              <w:bottom w:val="single" w:sz="4" w:space="0" w:color="auto"/>
              <w:right w:val="single" w:sz="4" w:space="0" w:color="auto"/>
            </w:tcBorders>
            <w:shd w:val="clear" w:color="auto" w:fill="D9D9D9"/>
            <w:vAlign w:val="center"/>
          </w:tcPr>
          <w:p w14:paraId="378ACC20" w14:textId="77777777" w:rsidR="00ED58FD" w:rsidRDefault="00ED58FD" w:rsidP="00CF7618">
            <w:pPr>
              <w:jc w:val="center"/>
              <w:rPr>
                <w:color w:val="000000"/>
                <w:sz w:val="20"/>
              </w:rPr>
            </w:pPr>
            <w:r>
              <w:rPr>
                <w:color w:val="000000"/>
                <w:sz w:val="20"/>
              </w:rPr>
              <w:t>2024</w:t>
            </w:r>
          </w:p>
        </w:tc>
        <w:tc>
          <w:tcPr>
            <w:tcW w:w="928" w:type="dxa"/>
            <w:tcBorders>
              <w:top w:val="single" w:sz="4" w:space="0" w:color="auto"/>
              <w:left w:val="nil"/>
              <w:bottom w:val="single" w:sz="4" w:space="0" w:color="auto"/>
              <w:right w:val="single" w:sz="4" w:space="0" w:color="auto"/>
            </w:tcBorders>
            <w:shd w:val="clear" w:color="auto" w:fill="D9D9D9"/>
            <w:vAlign w:val="center"/>
          </w:tcPr>
          <w:p w14:paraId="62C5AD88" w14:textId="77777777" w:rsidR="00ED58FD" w:rsidRDefault="00ED58FD" w:rsidP="00CF7618">
            <w:pPr>
              <w:jc w:val="center"/>
              <w:rPr>
                <w:color w:val="000000"/>
                <w:sz w:val="20"/>
              </w:rPr>
            </w:pPr>
            <w:r>
              <w:rPr>
                <w:color w:val="000000"/>
                <w:sz w:val="20"/>
              </w:rPr>
              <w:t>2025</w:t>
            </w:r>
          </w:p>
        </w:tc>
        <w:tc>
          <w:tcPr>
            <w:tcW w:w="928" w:type="dxa"/>
            <w:tcBorders>
              <w:top w:val="single" w:sz="4" w:space="0" w:color="auto"/>
              <w:left w:val="nil"/>
              <w:bottom w:val="single" w:sz="4" w:space="0" w:color="auto"/>
              <w:right w:val="single" w:sz="4" w:space="0" w:color="auto"/>
            </w:tcBorders>
            <w:shd w:val="clear" w:color="auto" w:fill="D9D9D9"/>
            <w:vAlign w:val="center"/>
          </w:tcPr>
          <w:p w14:paraId="549F264D" w14:textId="77777777" w:rsidR="00ED58FD" w:rsidRDefault="00ED58FD" w:rsidP="00CF7618">
            <w:pPr>
              <w:jc w:val="center"/>
              <w:rPr>
                <w:color w:val="000000"/>
                <w:sz w:val="20"/>
              </w:rPr>
            </w:pPr>
            <w:r>
              <w:rPr>
                <w:color w:val="000000"/>
                <w:sz w:val="20"/>
              </w:rPr>
              <w:t>2026</w:t>
            </w:r>
          </w:p>
        </w:tc>
        <w:tc>
          <w:tcPr>
            <w:tcW w:w="928" w:type="dxa"/>
            <w:tcBorders>
              <w:top w:val="single" w:sz="4" w:space="0" w:color="auto"/>
              <w:left w:val="nil"/>
              <w:bottom w:val="single" w:sz="4" w:space="0" w:color="auto"/>
              <w:right w:val="single" w:sz="4" w:space="0" w:color="auto"/>
            </w:tcBorders>
            <w:shd w:val="clear" w:color="auto" w:fill="D9D9D9"/>
            <w:vAlign w:val="center"/>
          </w:tcPr>
          <w:p w14:paraId="788D4763" w14:textId="77777777" w:rsidR="00ED58FD" w:rsidRDefault="00ED58FD" w:rsidP="00CF7618">
            <w:pPr>
              <w:jc w:val="center"/>
              <w:rPr>
                <w:color w:val="000000"/>
                <w:sz w:val="20"/>
              </w:rPr>
            </w:pPr>
            <w:r>
              <w:rPr>
                <w:color w:val="000000"/>
                <w:sz w:val="20"/>
              </w:rPr>
              <w:t>2027</w:t>
            </w:r>
          </w:p>
        </w:tc>
        <w:tc>
          <w:tcPr>
            <w:tcW w:w="928" w:type="dxa"/>
            <w:tcBorders>
              <w:top w:val="single" w:sz="4" w:space="0" w:color="auto"/>
              <w:left w:val="nil"/>
              <w:bottom w:val="single" w:sz="4" w:space="0" w:color="auto"/>
              <w:right w:val="single" w:sz="4" w:space="0" w:color="auto"/>
            </w:tcBorders>
            <w:shd w:val="clear" w:color="auto" w:fill="D9D9D9"/>
            <w:vAlign w:val="center"/>
          </w:tcPr>
          <w:p w14:paraId="5EF8A4FD" w14:textId="77777777" w:rsidR="00ED58FD" w:rsidRDefault="00ED58FD" w:rsidP="00CF7618">
            <w:pPr>
              <w:jc w:val="center"/>
              <w:rPr>
                <w:color w:val="000000"/>
                <w:sz w:val="20"/>
              </w:rPr>
            </w:pPr>
            <w:r>
              <w:rPr>
                <w:color w:val="000000"/>
                <w:sz w:val="20"/>
              </w:rPr>
              <w:t>2028</w:t>
            </w:r>
          </w:p>
        </w:tc>
        <w:tc>
          <w:tcPr>
            <w:tcW w:w="1206" w:type="dxa"/>
            <w:tcBorders>
              <w:top w:val="single" w:sz="4" w:space="0" w:color="auto"/>
              <w:left w:val="nil"/>
              <w:bottom w:val="single" w:sz="4" w:space="0" w:color="auto"/>
              <w:right w:val="single" w:sz="4" w:space="0" w:color="auto"/>
            </w:tcBorders>
            <w:shd w:val="clear" w:color="auto" w:fill="D9D9D9"/>
            <w:vAlign w:val="center"/>
          </w:tcPr>
          <w:p w14:paraId="03DE59DA" w14:textId="6D3B4CB1" w:rsidR="00ED58FD" w:rsidRDefault="00ED58FD" w:rsidP="00CF7618">
            <w:pPr>
              <w:jc w:val="center"/>
              <w:rPr>
                <w:color w:val="000000"/>
                <w:sz w:val="20"/>
              </w:rPr>
            </w:pPr>
            <w:r>
              <w:rPr>
                <w:color w:val="000000"/>
                <w:sz w:val="20"/>
              </w:rPr>
              <w:t>2029-203</w:t>
            </w:r>
            <w:r w:rsidR="001E626F">
              <w:rPr>
                <w:color w:val="000000"/>
                <w:sz w:val="20"/>
              </w:rPr>
              <w:t>3</w:t>
            </w:r>
          </w:p>
        </w:tc>
      </w:tr>
      <w:tr w:rsidR="00ED58FD" w14:paraId="5560A6FC" w14:textId="77777777" w:rsidTr="00CF7618">
        <w:trPr>
          <w:trHeight w:val="568"/>
          <w:jc w:val="center"/>
        </w:trPr>
        <w:tc>
          <w:tcPr>
            <w:tcW w:w="608" w:type="dxa"/>
            <w:tcBorders>
              <w:top w:val="nil"/>
              <w:left w:val="single" w:sz="4" w:space="0" w:color="auto"/>
              <w:bottom w:val="single" w:sz="4" w:space="0" w:color="auto"/>
              <w:right w:val="single" w:sz="4" w:space="0" w:color="auto"/>
            </w:tcBorders>
            <w:shd w:val="clear" w:color="auto" w:fill="auto"/>
            <w:vAlign w:val="center"/>
          </w:tcPr>
          <w:p w14:paraId="4E23C790" w14:textId="77777777" w:rsidR="00ED58FD" w:rsidRDefault="00ED58FD" w:rsidP="00CF7618">
            <w:pPr>
              <w:jc w:val="center"/>
              <w:rPr>
                <w:color w:val="000000"/>
                <w:sz w:val="22"/>
                <w:szCs w:val="22"/>
              </w:rPr>
            </w:pPr>
            <w:r>
              <w:rPr>
                <w:color w:val="000000"/>
                <w:sz w:val="22"/>
                <w:szCs w:val="22"/>
              </w:rPr>
              <w:t>1</w:t>
            </w:r>
          </w:p>
        </w:tc>
        <w:tc>
          <w:tcPr>
            <w:tcW w:w="2050" w:type="dxa"/>
            <w:tcBorders>
              <w:top w:val="nil"/>
              <w:left w:val="nil"/>
              <w:bottom w:val="single" w:sz="4" w:space="0" w:color="auto"/>
              <w:right w:val="single" w:sz="4" w:space="0" w:color="auto"/>
            </w:tcBorders>
            <w:shd w:val="clear" w:color="auto" w:fill="auto"/>
            <w:vAlign w:val="center"/>
          </w:tcPr>
          <w:p w14:paraId="4DABB807" w14:textId="77777777" w:rsidR="00ED58FD" w:rsidRDefault="00ED58FD" w:rsidP="00CF7618">
            <w:pPr>
              <w:jc w:val="center"/>
              <w:rPr>
                <w:color w:val="000000"/>
                <w:sz w:val="22"/>
                <w:szCs w:val="22"/>
              </w:rPr>
            </w:pPr>
            <w:r>
              <w:rPr>
                <w:color w:val="000000"/>
                <w:sz w:val="22"/>
                <w:szCs w:val="22"/>
              </w:rPr>
              <w:t xml:space="preserve">Годовой объем </w:t>
            </w:r>
            <w:proofErr w:type="spellStart"/>
            <w:r>
              <w:rPr>
                <w:color w:val="000000"/>
                <w:sz w:val="22"/>
                <w:szCs w:val="22"/>
              </w:rPr>
              <w:t>подьема</w:t>
            </w:r>
            <w:proofErr w:type="spellEnd"/>
            <w:r>
              <w:rPr>
                <w:color w:val="000000"/>
                <w:sz w:val="22"/>
                <w:szCs w:val="22"/>
              </w:rPr>
              <w:t xml:space="preserve"> воды, т.м3</w:t>
            </w:r>
          </w:p>
        </w:tc>
        <w:tc>
          <w:tcPr>
            <w:tcW w:w="1202" w:type="dxa"/>
            <w:tcBorders>
              <w:top w:val="nil"/>
              <w:left w:val="nil"/>
              <w:bottom w:val="single" w:sz="4" w:space="0" w:color="auto"/>
              <w:right w:val="single" w:sz="4" w:space="0" w:color="auto"/>
            </w:tcBorders>
            <w:shd w:val="clear" w:color="auto" w:fill="auto"/>
            <w:vAlign w:val="center"/>
          </w:tcPr>
          <w:p w14:paraId="4FBFC0C7" w14:textId="77777777" w:rsidR="00ED58FD" w:rsidRDefault="00ED58FD" w:rsidP="00CF7618">
            <w:pPr>
              <w:jc w:val="center"/>
              <w:rPr>
                <w:color w:val="000000"/>
                <w:sz w:val="20"/>
              </w:rPr>
            </w:pPr>
            <w:r>
              <w:rPr>
                <w:color w:val="000000"/>
                <w:sz w:val="20"/>
              </w:rPr>
              <w:t>т. м3.</w:t>
            </w:r>
          </w:p>
        </w:tc>
        <w:tc>
          <w:tcPr>
            <w:tcW w:w="928" w:type="dxa"/>
            <w:tcBorders>
              <w:top w:val="nil"/>
              <w:left w:val="nil"/>
              <w:bottom w:val="single" w:sz="4" w:space="0" w:color="auto"/>
              <w:right w:val="single" w:sz="4" w:space="0" w:color="auto"/>
            </w:tcBorders>
            <w:shd w:val="clear" w:color="auto" w:fill="auto"/>
            <w:vAlign w:val="center"/>
          </w:tcPr>
          <w:p w14:paraId="0A538323" w14:textId="77777777" w:rsidR="00ED58FD" w:rsidRDefault="00ED58FD" w:rsidP="00CF7618">
            <w:pPr>
              <w:jc w:val="center"/>
              <w:rPr>
                <w:color w:val="000000"/>
                <w:sz w:val="20"/>
              </w:rPr>
            </w:pPr>
            <w:r>
              <w:rPr>
                <w:color w:val="000000"/>
                <w:sz w:val="20"/>
              </w:rPr>
              <w:t>32992,5</w:t>
            </w:r>
          </w:p>
        </w:tc>
        <w:tc>
          <w:tcPr>
            <w:tcW w:w="928" w:type="dxa"/>
            <w:tcBorders>
              <w:top w:val="nil"/>
              <w:left w:val="nil"/>
              <w:bottom w:val="single" w:sz="4" w:space="0" w:color="auto"/>
              <w:right w:val="single" w:sz="4" w:space="0" w:color="auto"/>
            </w:tcBorders>
            <w:shd w:val="clear" w:color="auto" w:fill="auto"/>
            <w:vAlign w:val="center"/>
          </w:tcPr>
          <w:p w14:paraId="40DA9E52" w14:textId="77777777" w:rsidR="00ED58FD" w:rsidRDefault="00ED58FD" w:rsidP="00CF7618">
            <w:pPr>
              <w:jc w:val="center"/>
              <w:rPr>
                <w:color w:val="000000"/>
                <w:sz w:val="20"/>
              </w:rPr>
            </w:pPr>
            <w:r>
              <w:rPr>
                <w:color w:val="000000"/>
                <w:sz w:val="20"/>
              </w:rPr>
              <w:t>32756,1</w:t>
            </w:r>
          </w:p>
        </w:tc>
        <w:tc>
          <w:tcPr>
            <w:tcW w:w="928" w:type="dxa"/>
            <w:tcBorders>
              <w:top w:val="nil"/>
              <w:left w:val="nil"/>
              <w:bottom w:val="single" w:sz="4" w:space="0" w:color="auto"/>
              <w:right w:val="single" w:sz="4" w:space="0" w:color="auto"/>
            </w:tcBorders>
            <w:shd w:val="clear" w:color="auto" w:fill="auto"/>
            <w:vAlign w:val="center"/>
          </w:tcPr>
          <w:p w14:paraId="1DF88A01" w14:textId="77777777" w:rsidR="00ED58FD" w:rsidRDefault="00ED58FD" w:rsidP="00CF7618">
            <w:pPr>
              <w:jc w:val="center"/>
              <w:rPr>
                <w:color w:val="000000"/>
                <w:sz w:val="20"/>
              </w:rPr>
            </w:pPr>
            <w:r>
              <w:rPr>
                <w:color w:val="000000"/>
                <w:sz w:val="20"/>
              </w:rPr>
              <w:t>32522,2</w:t>
            </w:r>
          </w:p>
        </w:tc>
        <w:tc>
          <w:tcPr>
            <w:tcW w:w="928" w:type="dxa"/>
            <w:tcBorders>
              <w:top w:val="nil"/>
              <w:left w:val="nil"/>
              <w:bottom w:val="single" w:sz="4" w:space="0" w:color="auto"/>
              <w:right w:val="single" w:sz="4" w:space="0" w:color="auto"/>
            </w:tcBorders>
            <w:shd w:val="clear" w:color="auto" w:fill="auto"/>
            <w:vAlign w:val="center"/>
          </w:tcPr>
          <w:p w14:paraId="62D31683" w14:textId="77777777" w:rsidR="00ED58FD" w:rsidRDefault="00ED58FD" w:rsidP="00CF7618">
            <w:pPr>
              <w:jc w:val="center"/>
              <w:rPr>
                <w:color w:val="000000"/>
                <w:sz w:val="20"/>
              </w:rPr>
            </w:pPr>
            <w:r>
              <w:rPr>
                <w:color w:val="000000"/>
                <w:sz w:val="20"/>
              </w:rPr>
              <w:t>32290,5</w:t>
            </w:r>
          </w:p>
        </w:tc>
        <w:tc>
          <w:tcPr>
            <w:tcW w:w="928" w:type="dxa"/>
            <w:tcBorders>
              <w:top w:val="nil"/>
              <w:left w:val="nil"/>
              <w:bottom w:val="single" w:sz="4" w:space="0" w:color="auto"/>
              <w:right w:val="single" w:sz="4" w:space="0" w:color="auto"/>
            </w:tcBorders>
            <w:shd w:val="clear" w:color="auto" w:fill="auto"/>
            <w:vAlign w:val="center"/>
          </w:tcPr>
          <w:p w14:paraId="57138ABC" w14:textId="77777777" w:rsidR="00ED58FD" w:rsidRDefault="00ED58FD" w:rsidP="00CF7618">
            <w:pPr>
              <w:jc w:val="center"/>
              <w:rPr>
                <w:color w:val="000000"/>
                <w:sz w:val="20"/>
              </w:rPr>
            </w:pPr>
            <w:r>
              <w:rPr>
                <w:color w:val="000000"/>
                <w:sz w:val="20"/>
              </w:rPr>
              <w:t>32061,1</w:t>
            </w:r>
          </w:p>
        </w:tc>
        <w:tc>
          <w:tcPr>
            <w:tcW w:w="1206" w:type="dxa"/>
            <w:tcBorders>
              <w:top w:val="nil"/>
              <w:left w:val="nil"/>
              <w:bottom w:val="single" w:sz="4" w:space="0" w:color="auto"/>
              <w:right w:val="single" w:sz="4" w:space="0" w:color="auto"/>
            </w:tcBorders>
            <w:shd w:val="clear" w:color="auto" w:fill="auto"/>
            <w:vAlign w:val="center"/>
          </w:tcPr>
          <w:p w14:paraId="23BE44C3" w14:textId="77777777" w:rsidR="00ED58FD" w:rsidRDefault="00ED58FD" w:rsidP="00CF7618">
            <w:pPr>
              <w:jc w:val="center"/>
              <w:rPr>
                <w:rFonts w:ascii="Arial" w:hAnsi="Arial" w:cs="Arial"/>
                <w:color w:val="000000"/>
                <w:sz w:val="20"/>
              </w:rPr>
            </w:pPr>
            <w:r>
              <w:rPr>
                <w:rFonts w:ascii="Arial" w:hAnsi="Arial" w:cs="Arial"/>
                <w:color w:val="000000"/>
                <w:sz w:val="20"/>
              </w:rPr>
              <w:t>31663,6</w:t>
            </w:r>
          </w:p>
        </w:tc>
      </w:tr>
      <w:tr w:rsidR="00ED58FD" w14:paraId="6788FA31" w14:textId="77777777" w:rsidTr="00CF7618">
        <w:trPr>
          <w:trHeight w:val="629"/>
          <w:jc w:val="center"/>
        </w:trPr>
        <w:tc>
          <w:tcPr>
            <w:tcW w:w="608" w:type="dxa"/>
            <w:tcBorders>
              <w:top w:val="nil"/>
              <w:left w:val="single" w:sz="4" w:space="0" w:color="auto"/>
              <w:bottom w:val="single" w:sz="4" w:space="0" w:color="auto"/>
              <w:right w:val="single" w:sz="4" w:space="0" w:color="auto"/>
            </w:tcBorders>
            <w:shd w:val="clear" w:color="auto" w:fill="auto"/>
            <w:vAlign w:val="center"/>
          </w:tcPr>
          <w:p w14:paraId="77F2E996" w14:textId="77777777" w:rsidR="00ED58FD" w:rsidRDefault="00ED58FD" w:rsidP="00CF7618">
            <w:pPr>
              <w:jc w:val="center"/>
              <w:rPr>
                <w:color w:val="000000"/>
                <w:sz w:val="22"/>
                <w:szCs w:val="22"/>
              </w:rPr>
            </w:pPr>
            <w:r>
              <w:rPr>
                <w:color w:val="000000"/>
                <w:sz w:val="22"/>
                <w:szCs w:val="22"/>
              </w:rPr>
              <w:t>2</w:t>
            </w:r>
          </w:p>
        </w:tc>
        <w:tc>
          <w:tcPr>
            <w:tcW w:w="2050" w:type="dxa"/>
            <w:tcBorders>
              <w:top w:val="nil"/>
              <w:left w:val="nil"/>
              <w:bottom w:val="single" w:sz="4" w:space="0" w:color="auto"/>
              <w:right w:val="single" w:sz="4" w:space="0" w:color="auto"/>
            </w:tcBorders>
            <w:shd w:val="clear" w:color="auto" w:fill="auto"/>
            <w:vAlign w:val="center"/>
          </w:tcPr>
          <w:p w14:paraId="3CF809BE" w14:textId="77777777" w:rsidR="00ED58FD" w:rsidRDefault="00ED58FD" w:rsidP="00CF7618">
            <w:pPr>
              <w:jc w:val="center"/>
              <w:rPr>
                <w:color w:val="000000"/>
                <w:sz w:val="22"/>
                <w:szCs w:val="22"/>
              </w:rPr>
            </w:pPr>
            <w:r>
              <w:rPr>
                <w:color w:val="000000"/>
                <w:sz w:val="22"/>
                <w:szCs w:val="22"/>
              </w:rPr>
              <w:t>Технологические и аварийные потери</w:t>
            </w:r>
          </w:p>
        </w:tc>
        <w:tc>
          <w:tcPr>
            <w:tcW w:w="1202" w:type="dxa"/>
            <w:tcBorders>
              <w:top w:val="nil"/>
              <w:left w:val="nil"/>
              <w:bottom w:val="single" w:sz="4" w:space="0" w:color="auto"/>
              <w:right w:val="single" w:sz="4" w:space="0" w:color="auto"/>
            </w:tcBorders>
            <w:shd w:val="clear" w:color="auto" w:fill="auto"/>
            <w:vAlign w:val="center"/>
          </w:tcPr>
          <w:p w14:paraId="129A8762" w14:textId="77777777" w:rsidR="00ED58FD" w:rsidRDefault="00ED58FD" w:rsidP="00CF7618">
            <w:pPr>
              <w:jc w:val="center"/>
              <w:rPr>
                <w:color w:val="000000"/>
                <w:sz w:val="20"/>
              </w:rPr>
            </w:pPr>
            <w:r>
              <w:rPr>
                <w:color w:val="000000"/>
                <w:sz w:val="20"/>
              </w:rPr>
              <w:t>т. м3.</w:t>
            </w:r>
          </w:p>
        </w:tc>
        <w:tc>
          <w:tcPr>
            <w:tcW w:w="928" w:type="dxa"/>
            <w:tcBorders>
              <w:top w:val="nil"/>
              <w:left w:val="nil"/>
              <w:bottom w:val="single" w:sz="4" w:space="0" w:color="auto"/>
              <w:right w:val="single" w:sz="4" w:space="0" w:color="auto"/>
            </w:tcBorders>
            <w:shd w:val="clear" w:color="auto" w:fill="auto"/>
            <w:vAlign w:val="center"/>
          </w:tcPr>
          <w:p w14:paraId="4D486768" w14:textId="77777777" w:rsidR="00ED58FD" w:rsidRDefault="00ED58FD" w:rsidP="00CF7618">
            <w:pPr>
              <w:jc w:val="center"/>
              <w:rPr>
                <w:color w:val="000000"/>
                <w:sz w:val="22"/>
                <w:szCs w:val="22"/>
              </w:rPr>
            </w:pPr>
            <w:r>
              <w:rPr>
                <w:color w:val="000000"/>
                <w:sz w:val="22"/>
                <w:szCs w:val="22"/>
              </w:rPr>
              <w:t>6234,3</w:t>
            </w:r>
          </w:p>
        </w:tc>
        <w:tc>
          <w:tcPr>
            <w:tcW w:w="928" w:type="dxa"/>
            <w:tcBorders>
              <w:top w:val="nil"/>
              <w:left w:val="nil"/>
              <w:bottom w:val="single" w:sz="4" w:space="0" w:color="auto"/>
              <w:right w:val="single" w:sz="4" w:space="0" w:color="auto"/>
            </w:tcBorders>
            <w:shd w:val="clear" w:color="auto" w:fill="auto"/>
            <w:vAlign w:val="center"/>
          </w:tcPr>
          <w:p w14:paraId="6DB3F272" w14:textId="77777777" w:rsidR="00ED58FD" w:rsidRDefault="00ED58FD" w:rsidP="00CF7618">
            <w:pPr>
              <w:jc w:val="center"/>
              <w:rPr>
                <w:color w:val="000000"/>
                <w:sz w:val="22"/>
                <w:szCs w:val="22"/>
              </w:rPr>
            </w:pPr>
            <w:r>
              <w:rPr>
                <w:color w:val="000000"/>
                <w:sz w:val="22"/>
                <w:szCs w:val="22"/>
              </w:rPr>
              <w:t>6172,6</w:t>
            </w:r>
          </w:p>
        </w:tc>
        <w:tc>
          <w:tcPr>
            <w:tcW w:w="928" w:type="dxa"/>
            <w:tcBorders>
              <w:top w:val="nil"/>
              <w:left w:val="nil"/>
              <w:bottom w:val="single" w:sz="4" w:space="0" w:color="auto"/>
              <w:right w:val="single" w:sz="4" w:space="0" w:color="auto"/>
            </w:tcBorders>
            <w:shd w:val="clear" w:color="auto" w:fill="auto"/>
            <w:vAlign w:val="center"/>
          </w:tcPr>
          <w:p w14:paraId="2B68EE4F" w14:textId="77777777" w:rsidR="00ED58FD" w:rsidRDefault="00ED58FD" w:rsidP="00CF7618">
            <w:pPr>
              <w:jc w:val="center"/>
              <w:rPr>
                <w:color w:val="000000"/>
                <w:sz w:val="22"/>
                <w:szCs w:val="22"/>
              </w:rPr>
            </w:pPr>
            <w:r>
              <w:rPr>
                <w:color w:val="000000"/>
                <w:sz w:val="22"/>
                <w:szCs w:val="22"/>
              </w:rPr>
              <w:t>6111,5</w:t>
            </w:r>
          </w:p>
        </w:tc>
        <w:tc>
          <w:tcPr>
            <w:tcW w:w="928" w:type="dxa"/>
            <w:tcBorders>
              <w:top w:val="nil"/>
              <w:left w:val="nil"/>
              <w:bottom w:val="single" w:sz="4" w:space="0" w:color="auto"/>
              <w:right w:val="single" w:sz="4" w:space="0" w:color="auto"/>
            </w:tcBorders>
            <w:shd w:val="clear" w:color="auto" w:fill="auto"/>
            <w:vAlign w:val="center"/>
          </w:tcPr>
          <w:p w14:paraId="738B1FF1" w14:textId="77777777" w:rsidR="00ED58FD" w:rsidRDefault="00ED58FD" w:rsidP="00CF7618">
            <w:pPr>
              <w:jc w:val="center"/>
              <w:rPr>
                <w:color w:val="000000"/>
                <w:sz w:val="22"/>
                <w:szCs w:val="22"/>
              </w:rPr>
            </w:pPr>
            <w:r>
              <w:rPr>
                <w:color w:val="000000"/>
                <w:sz w:val="22"/>
                <w:szCs w:val="22"/>
              </w:rPr>
              <w:t>6051</w:t>
            </w:r>
          </w:p>
        </w:tc>
        <w:tc>
          <w:tcPr>
            <w:tcW w:w="928" w:type="dxa"/>
            <w:tcBorders>
              <w:top w:val="nil"/>
              <w:left w:val="nil"/>
              <w:bottom w:val="single" w:sz="4" w:space="0" w:color="auto"/>
              <w:right w:val="single" w:sz="4" w:space="0" w:color="auto"/>
            </w:tcBorders>
            <w:shd w:val="clear" w:color="auto" w:fill="auto"/>
            <w:vAlign w:val="center"/>
          </w:tcPr>
          <w:p w14:paraId="3B555930" w14:textId="77777777" w:rsidR="00ED58FD" w:rsidRDefault="00ED58FD" w:rsidP="00CF7618">
            <w:pPr>
              <w:jc w:val="center"/>
              <w:rPr>
                <w:color w:val="000000"/>
                <w:sz w:val="22"/>
                <w:szCs w:val="22"/>
              </w:rPr>
            </w:pPr>
            <w:r>
              <w:rPr>
                <w:color w:val="000000"/>
                <w:sz w:val="22"/>
                <w:szCs w:val="22"/>
              </w:rPr>
              <w:t>5991,1</w:t>
            </w:r>
          </w:p>
        </w:tc>
        <w:tc>
          <w:tcPr>
            <w:tcW w:w="1206" w:type="dxa"/>
            <w:tcBorders>
              <w:top w:val="nil"/>
              <w:left w:val="nil"/>
              <w:bottom w:val="single" w:sz="4" w:space="0" w:color="auto"/>
              <w:right w:val="single" w:sz="4" w:space="0" w:color="auto"/>
            </w:tcBorders>
            <w:shd w:val="clear" w:color="auto" w:fill="auto"/>
            <w:vAlign w:val="center"/>
          </w:tcPr>
          <w:p w14:paraId="544B4AFF" w14:textId="77777777" w:rsidR="00ED58FD" w:rsidRDefault="00ED58FD" w:rsidP="00CF7618">
            <w:pPr>
              <w:jc w:val="center"/>
              <w:rPr>
                <w:rFonts w:ascii="Arial" w:hAnsi="Arial" w:cs="Arial"/>
                <w:color w:val="000000"/>
                <w:sz w:val="20"/>
              </w:rPr>
            </w:pPr>
            <w:r>
              <w:rPr>
                <w:rFonts w:ascii="Arial" w:hAnsi="Arial" w:cs="Arial"/>
                <w:color w:val="000000"/>
                <w:sz w:val="20"/>
              </w:rPr>
              <w:t>5815,4</w:t>
            </w:r>
          </w:p>
        </w:tc>
      </w:tr>
      <w:tr w:rsidR="00ED58FD" w14:paraId="46115C95" w14:textId="77777777" w:rsidTr="00CF7618">
        <w:trPr>
          <w:trHeight w:val="828"/>
          <w:jc w:val="center"/>
        </w:trPr>
        <w:tc>
          <w:tcPr>
            <w:tcW w:w="608" w:type="dxa"/>
            <w:tcBorders>
              <w:top w:val="nil"/>
              <w:left w:val="single" w:sz="4" w:space="0" w:color="auto"/>
              <w:bottom w:val="single" w:sz="4" w:space="0" w:color="auto"/>
              <w:right w:val="single" w:sz="4" w:space="0" w:color="auto"/>
            </w:tcBorders>
            <w:shd w:val="clear" w:color="auto" w:fill="auto"/>
            <w:vAlign w:val="center"/>
          </w:tcPr>
          <w:p w14:paraId="0CF316AD" w14:textId="77777777" w:rsidR="00ED58FD" w:rsidRDefault="00ED58FD" w:rsidP="00CF7618">
            <w:pPr>
              <w:jc w:val="center"/>
              <w:rPr>
                <w:color w:val="000000"/>
                <w:sz w:val="22"/>
                <w:szCs w:val="22"/>
              </w:rPr>
            </w:pPr>
            <w:r>
              <w:rPr>
                <w:color w:val="000000"/>
                <w:sz w:val="22"/>
                <w:szCs w:val="22"/>
              </w:rPr>
              <w:t>4</w:t>
            </w:r>
          </w:p>
        </w:tc>
        <w:tc>
          <w:tcPr>
            <w:tcW w:w="2050" w:type="dxa"/>
            <w:tcBorders>
              <w:top w:val="nil"/>
              <w:left w:val="nil"/>
              <w:bottom w:val="single" w:sz="4" w:space="0" w:color="auto"/>
              <w:right w:val="single" w:sz="4" w:space="0" w:color="auto"/>
            </w:tcBorders>
            <w:shd w:val="clear" w:color="auto" w:fill="auto"/>
            <w:vAlign w:val="center"/>
          </w:tcPr>
          <w:p w14:paraId="64B99B66" w14:textId="77777777" w:rsidR="00ED58FD" w:rsidRDefault="00ED58FD" w:rsidP="00CF7618">
            <w:pPr>
              <w:jc w:val="center"/>
              <w:rPr>
                <w:color w:val="000000"/>
                <w:sz w:val="22"/>
                <w:szCs w:val="22"/>
              </w:rPr>
            </w:pPr>
            <w:r>
              <w:rPr>
                <w:color w:val="000000"/>
                <w:sz w:val="22"/>
                <w:szCs w:val="22"/>
              </w:rPr>
              <w:t>Технологические и аварийные потери в %</w:t>
            </w:r>
          </w:p>
        </w:tc>
        <w:tc>
          <w:tcPr>
            <w:tcW w:w="1202" w:type="dxa"/>
            <w:tcBorders>
              <w:top w:val="nil"/>
              <w:left w:val="nil"/>
              <w:bottom w:val="single" w:sz="4" w:space="0" w:color="auto"/>
              <w:right w:val="single" w:sz="4" w:space="0" w:color="auto"/>
            </w:tcBorders>
            <w:shd w:val="clear" w:color="auto" w:fill="auto"/>
            <w:vAlign w:val="center"/>
          </w:tcPr>
          <w:p w14:paraId="3F8B8CDE" w14:textId="77777777" w:rsidR="00ED58FD" w:rsidRDefault="00ED58FD" w:rsidP="00CF7618">
            <w:pPr>
              <w:jc w:val="center"/>
              <w:rPr>
                <w:color w:val="000000"/>
                <w:sz w:val="20"/>
              </w:rPr>
            </w:pPr>
            <w:r>
              <w:rPr>
                <w:color w:val="000000"/>
                <w:sz w:val="20"/>
              </w:rPr>
              <w:t>%</w:t>
            </w:r>
          </w:p>
        </w:tc>
        <w:tc>
          <w:tcPr>
            <w:tcW w:w="928" w:type="dxa"/>
            <w:tcBorders>
              <w:top w:val="nil"/>
              <w:left w:val="nil"/>
              <w:bottom w:val="single" w:sz="4" w:space="0" w:color="auto"/>
              <w:right w:val="single" w:sz="4" w:space="0" w:color="auto"/>
            </w:tcBorders>
            <w:shd w:val="clear" w:color="auto" w:fill="auto"/>
            <w:vAlign w:val="center"/>
          </w:tcPr>
          <w:p w14:paraId="67A8014E" w14:textId="77777777" w:rsidR="00ED58FD" w:rsidRDefault="00ED58FD" w:rsidP="00CF7618">
            <w:pPr>
              <w:jc w:val="center"/>
              <w:rPr>
                <w:color w:val="000000"/>
                <w:sz w:val="20"/>
              </w:rPr>
            </w:pPr>
            <w:r>
              <w:rPr>
                <w:color w:val="000000"/>
                <w:sz w:val="20"/>
              </w:rPr>
              <w:t>18,9</w:t>
            </w:r>
          </w:p>
        </w:tc>
        <w:tc>
          <w:tcPr>
            <w:tcW w:w="928" w:type="dxa"/>
            <w:tcBorders>
              <w:top w:val="nil"/>
              <w:left w:val="nil"/>
              <w:bottom w:val="single" w:sz="4" w:space="0" w:color="auto"/>
              <w:right w:val="single" w:sz="4" w:space="0" w:color="auto"/>
            </w:tcBorders>
            <w:shd w:val="clear" w:color="auto" w:fill="auto"/>
            <w:vAlign w:val="center"/>
          </w:tcPr>
          <w:p w14:paraId="3346F350" w14:textId="77777777" w:rsidR="00ED58FD" w:rsidRDefault="00ED58FD" w:rsidP="00CF7618">
            <w:pPr>
              <w:jc w:val="center"/>
              <w:rPr>
                <w:color w:val="000000"/>
                <w:sz w:val="20"/>
              </w:rPr>
            </w:pPr>
            <w:r>
              <w:rPr>
                <w:color w:val="000000"/>
                <w:sz w:val="20"/>
              </w:rPr>
              <w:t>18,8</w:t>
            </w:r>
          </w:p>
        </w:tc>
        <w:tc>
          <w:tcPr>
            <w:tcW w:w="928" w:type="dxa"/>
            <w:tcBorders>
              <w:top w:val="nil"/>
              <w:left w:val="nil"/>
              <w:bottom w:val="single" w:sz="4" w:space="0" w:color="auto"/>
              <w:right w:val="single" w:sz="4" w:space="0" w:color="auto"/>
            </w:tcBorders>
            <w:shd w:val="clear" w:color="auto" w:fill="auto"/>
            <w:vAlign w:val="center"/>
          </w:tcPr>
          <w:p w14:paraId="43F12612" w14:textId="77777777" w:rsidR="00ED58FD" w:rsidRDefault="00ED58FD" w:rsidP="00CF7618">
            <w:pPr>
              <w:jc w:val="center"/>
              <w:rPr>
                <w:color w:val="000000"/>
                <w:sz w:val="20"/>
              </w:rPr>
            </w:pPr>
            <w:r>
              <w:rPr>
                <w:color w:val="000000"/>
                <w:sz w:val="20"/>
              </w:rPr>
              <w:t>18,8</w:t>
            </w:r>
          </w:p>
        </w:tc>
        <w:tc>
          <w:tcPr>
            <w:tcW w:w="928" w:type="dxa"/>
            <w:tcBorders>
              <w:top w:val="nil"/>
              <w:left w:val="nil"/>
              <w:bottom w:val="single" w:sz="4" w:space="0" w:color="auto"/>
              <w:right w:val="single" w:sz="4" w:space="0" w:color="auto"/>
            </w:tcBorders>
            <w:shd w:val="clear" w:color="auto" w:fill="auto"/>
            <w:vAlign w:val="center"/>
          </w:tcPr>
          <w:p w14:paraId="154E4A7F" w14:textId="77777777" w:rsidR="00ED58FD" w:rsidRDefault="00ED58FD" w:rsidP="00CF7618">
            <w:pPr>
              <w:jc w:val="center"/>
              <w:rPr>
                <w:color w:val="000000"/>
                <w:sz w:val="20"/>
              </w:rPr>
            </w:pPr>
            <w:r>
              <w:rPr>
                <w:color w:val="000000"/>
                <w:sz w:val="20"/>
              </w:rPr>
              <w:t>18,7</w:t>
            </w:r>
          </w:p>
        </w:tc>
        <w:tc>
          <w:tcPr>
            <w:tcW w:w="928" w:type="dxa"/>
            <w:tcBorders>
              <w:top w:val="nil"/>
              <w:left w:val="nil"/>
              <w:bottom w:val="single" w:sz="4" w:space="0" w:color="auto"/>
              <w:right w:val="single" w:sz="4" w:space="0" w:color="auto"/>
            </w:tcBorders>
            <w:shd w:val="clear" w:color="auto" w:fill="auto"/>
            <w:vAlign w:val="center"/>
          </w:tcPr>
          <w:p w14:paraId="778CA853" w14:textId="77777777" w:rsidR="00ED58FD" w:rsidRDefault="00ED58FD" w:rsidP="00CF7618">
            <w:pPr>
              <w:jc w:val="center"/>
              <w:rPr>
                <w:color w:val="000000"/>
                <w:sz w:val="20"/>
              </w:rPr>
            </w:pPr>
            <w:r>
              <w:rPr>
                <w:color w:val="000000"/>
                <w:sz w:val="20"/>
              </w:rPr>
              <w:t>18,7</w:t>
            </w:r>
          </w:p>
        </w:tc>
        <w:tc>
          <w:tcPr>
            <w:tcW w:w="1206" w:type="dxa"/>
            <w:tcBorders>
              <w:top w:val="nil"/>
              <w:left w:val="nil"/>
              <w:bottom w:val="single" w:sz="4" w:space="0" w:color="auto"/>
              <w:right w:val="single" w:sz="4" w:space="0" w:color="auto"/>
            </w:tcBorders>
            <w:shd w:val="clear" w:color="auto" w:fill="auto"/>
            <w:vAlign w:val="center"/>
          </w:tcPr>
          <w:p w14:paraId="6A226F36" w14:textId="77777777" w:rsidR="00ED58FD" w:rsidRDefault="00ED58FD" w:rsidP="00CF7618">
            <w:pPr>
              <w:jc w:val="center"/>
              <w:rPr>
                <w:rFonts w:ascii="Arial" w:hAnsi="Arial" w:cs="Arial"/>
                <w:color w:val="000000"/>
                <w:sz w:val="20"/>
              </w:rPr>
            </w:pPr>
            <w:r>
              <w:rPr>
                <w:rFonts w:ascii="Arial" w:hAnsi="Arial" w:cs="Arial"/>
                <w:color w:val="000000"/>
                <w:sz w:val="20"/>
              </w:rPr>
              <w:t>18,5</w:t>
            </w:r>
          </w:p>
        </w:tc>
      </w:tr>
    </w:tbl>
    <w:p w14:paraId="2319A489" w14:textId="77777777" w:rsidR="00ED58FD" w:rsidRDefault="00ED58FD" w:rsidP="00ED58FD">
      <w:pPr>
        <w:rPr>
          <w:sz w:val="22"/>
          <w:szCs w:val="22"/>
        </w:rPr>
      </w:pPr>
    </w:p>
    <w:p w14:paraId="29C9DE88" w14:textId="03242978" w:rsidR="00ED58FD" w:rsidRDefault="003C208B" w:rsidP="00217F14">
      <w:pPr>
        <w:pStyle w:val="2"/>
        <w:rPr>
          <w:b w:val="0"/>
          <w:szCs w:val="28"/>
        </w:rPr>
      </w:pPr>
      <w:bookmarkStart w:id="45" w:name="_Toc170246362"/>
      <w:r>
        <w:rPr>
          <w:szCs w:val="28"/>
        </w:rPr>
        <w:t>4</w:t>
      </w:r>
      <w:r w:rsidR="00ED58FD">
        <w:rPr>
          <w:szCs w:val="28"/>
        </w:rPr>
        <w:t>.2. Целевые показатели в электроснабжении</w:t>
      </w:r>
      <w:bookmarkEnd w:id="45"/>
    </w:p>
    <w:p w14:paraId="406ADB2D" w14:textId="77777777" w:rsidR="00ED58FD" w:rsidRDefault="00ED58FD" w:rsidP="00ED58FD"/>
    <w:p w14:paraId="5E672A08" w14:textId="77777777" w:rsidR="00ED58FD" w:rsidRDefault="00ED58FD" w:rsidP="00ED58FD">
      <w:r>
        <w:t>Целевыми показателями в электроснабжении (индикаторами)  в муниципальном образовании на 2024-2032 годы» являются:</w:t>
      </w:r>
    </w:p>
    <w:p w14:paraId="36C46932" w14:textId="77777777" w:rsidR="00ED58FD" w:rsidRDefault="00ED58FD" w:rsidP="00ED58FD"/>
    <w:p w14:paraId="28047969" w14:textId="42AF1E38" w:rsidR="00ED58FD" w:rsidRDefault="00ED58FD" w:rsidP="00ED58FD">
      <w:pPr>
        <w:rPr>
          <w:b/>
          <w:sz w:val="22"/>
          <w:szCs w:val="22"/>
        </w:rPr>
      </w:pPr>
      <w:r>
        <w:rPr>
          <w:b/>
          <w:sz w:val="22"/>
          <w:szCs w:val="22"/>
        </w:rPr>
        <w:t xml:space="preserve">Таблица </w:t>
      </w:r>
      <w:r w:rsidR="003C208B">
        <w:rPr>
          <w:b/>
          <w:sz w:val="22"/>
          <w:szCs w:val="22"/>
        </w:rPr>
        <w:t>4</w:t>
      </w:r>
      <w:r>
        <w:rPr>
          <w:b/>
          <w:sz w:val="22"/>
          <w:szCs w:val="22"/>
        </w:rPr>
        <w:t>.</w:t>
      </w:r>
      <w:r w:rsidR="00F44EAF">
        <w:rPr>
          <w:b/>
          <w:sz w:val="22"/>
          <w:szCs w:val="22"/>
        </w:rPr>
        <w:t>8</w:t>
      </w:r>
      <w:r>
        <w:rPr>
          <w:b/>
          <w:sz w:val="22"/>
          <w:szCs w:val="22"/>
        </w:rPr>
        <w:t>.Перечень</w:t>
      </w:r>
      <w:r w:rsidR="003C208B">
        <w:rPr>
          <w:b/>
          <w:sz w:val="22"/>
          <w:szCs w:val="22"/>
        </w:rPr>
        <w:t xml:space="preserve"> </w:t>
      </w:r>
      <w:r>
        <w:rPr>
          <w:b/>
          <w:sz w:val="22"/>
          <w:szCs w:val="22"/>
        </w:rPr>
        <w:t>перспективных целевых показателей системы электроснабжения</w:t>
      </w:r>
    </w:p>
    <w:tbl>
      <w:tblPr>
        <w:tblW w:w="10044" w:type="dxa"/>
        <w:jc w:val="center"/>
        <w:tblLook w:val="04A0" w:firstRow="1" w:lastRow="0" w:firstColumn="1" w:lastColumn="0" w:noHBand="0" w:noVBand="1"/>
      </w:tblPr>
      <w:tblGrid>
        <w:gridCol w:w="628"/>
        <w:gridCol w:w="4111"/>
        <w:gridCol w:w="5305"/>
      </w:tblGrid>
      <w:tr w:rsidR="00ED58FD" w14:paraId="14C161CE" w14:textId="77777777" w:rsidTr="00CF7618">
        <w:trPr>
          <w:trHeight w:val="276"/>
          <w:jc w:val="center"/>
        </w:trPr>
        <w:tc>
          <w:tcPr>
            <w:tcW w:w="628" w:type="dxa"/>
            <w:vMerge w:val="restart"/>
            <w:tcBorders>
              <w:top w:val="single" w:sz="4" w:space="0" w:color="auto"/>
              <w:left w:val="single" w:sz="4" w:space="0" w:color="auto"/>
              <w:bottom w:val="single" w:sz="4" w:space="0" w:color="auto"/>
              <w:right w:val="single" w:sz="4" w:space="0" w:color="auto"/>
            </w:tcBorders>
            <w:vAlign w:val="center"/>
          </w:tcPr>
          <w:p w14:paraId="4EB2673E" w14:textId="77777777" w:rsidR="00ED58FD" w:rsidRDefault="00ED58FD" w:rsidP="00CF7618">
            <w:pPr>
              <w:rPr>
                <w:szCs w:val="22"/>
              </w:rPr>
            </w:pPr>
            <w:r>
              <w:rPr>
                <w:sz w:val="22"/>
                <w:szCs w:val="22"/>
              </w:rPr>
              <w:t>№</w:t>
            </w:r>
          </w:p>
        </w:tc>
        <w:tc>
          <w:tcPr>
            <w:tcW w:w="4111" w:type="dxa"/>
            <w:vMerge w:val="restart"/>
            <w:tcBorders>
              <w:top w:val="single" w:sz="4" w:space="0" w:color="auto"/>
              <w:left w:val="single" w:sz="4" w:space="0" w:color="auto"/>
              <w:bottom w:val="single" w:sz="4" w:space="0" w:color="auto"/>
              <w:right w:val="single" w:sz="4" w:space="0" w:color="auto"/>
            </w:tcBorders>
            <w:vAlign w:val="center"/>
          </w:tcPr>
          <w:p w14:paraId="2D2F94E9" w14:textId="77777777" w:rsidR="00ED58FD" w:rsidRDefault="00ED58FD" w:rsidP="00CF7618">
            <w:pPr>
              <w:rPr>
                <w:szCs w:val="22"/>
              </w:rPr>
            </w:pPr>
            <w:r>
              <w:rPr>
                <w:sz w:val="22"/>
                <w:szCs w:val="22"/>
              </w:rPr>
              <w:t>Группа показателей</w:t>
            </w:r>
          </w:p>
        </w:tc>
        <w:tc>
          <w:tcPr>
            <w:tcW w:w="5305" w:type="dxa"/>
            <w:vMerge w:val="restart"/>
            <w:tcBorders>
              <w:top w:val="single" w:sz="4" w:space="0" w:color="auto"/>
              <w:left w:val="single" w:sz="4" w:space="0" w:color="auto"/>
              <w:bottom w:val="single" w:sz="4" w:space="0" w:color="auto"/>
              <w:right w:val="single" w:sz="4" w:space="0" w:color="auto"/>
            </w:tcBorders>
            <w:vAlign w:val="center"/>
          </w:tcPr>
          <w:p w14:paraId="15706AE4" w14:textId="77777777" w:rsidR="00ED58FD" w:rsidRDefault="00ED58FD" w:rsidP="00CF7618">
            <w:pPr>
              <w:rPr>
                <w:szCs w:val="22"/>
              </w:rPr>
            </w:pPr>
            <w:r>
              <w:rPr>
                <w:sz w:val="22"/>
                <w:szCs w:val="22"/>
              </w:rPr>
              <w:t>Наименование показателя</w:t>
            </w:r>
          </w:p>
        </w:tc>
      </w:tr>
      <w:tr w:rsidR="00ED58FD" w14:paraId="654423C1" w14:textId="77777777" w:rsidTr="00CF7618">
        <w:trPr>
          <w:trHeight w:val="276"/>
          <w:jc w:val="center"/>
        </w:trPr>
        <w:tc>
          <w:tcPr>
            <w:tcW w:w="628" w:type="dxa"/>
            <w:vMerge/>
            <w:tcBorders>
              <w:top w:val="single" w:sz="4" w:space="0" w:color="auto"/>
              <w:left w:val="single" w:sz="4" w:space="0" w:color="auto"/>
              <w:bottom w:val="single" w:sz="4" w:space="0" w:color="auto"/>
              <w:right w:val="single" w:sz="4" w:space="0" w:color="auto"/>
            </w:tcBorders>
            <w:vAlign w:val="center"/>
          </w:tcPr>
          <w:p w14:paraId="59D1DF6C" w14:textId="77777777" w:rsidR="00ED58FD" w:rsidRDefault="00ED58FD" w:rsidP="00CF7618">
            <w:pPr>
              <w:rPr>
                <w:szCs w:val="22"/>
              </w:rPr>
            </w:pPr>
          </w:p>
        </w:tc>
        <w:tc>
          <w:tcPr>
            <w:tcW w:w="4111" w:type="dxa"/>
            <w:vMerge/>
            <w:tcBorders>
              <w:top w:val="single" w:sz="4" w:space="0" w:color="auto"/>
              <w:left w:val="single" w:sz="4" w:space="0" w:color="auto"/>
              <w:bottom w:val="single" w:sz="4" w:space="0" w:color="auto"/>
              <w:right w:val="single" w:sz="4" w:space="0" w:color="auto"/>
            </w:tcBorders>
            <w:vAlign w:val="center"/>
          </w:tcPr>
          <w:p w14:paraId="637505ED" w14:textId="77777777" w:rsidR="00ED58FD" w:rsidRDefault="00ED58FD" w:rsidP="00CF7618">
            <w:pPr>
              <w:rPr>
                <w:szCs w:val="22"/>
              </w:rPr>
            </w:pPr>
          </w:p>
        </w:tc>
        <w:tc>
          <w:tcPr>
            <w:tcW w:w="5305" w:type="dxa"/>
            <w:vMerge/>
            <w:tcBorders>
              <w:top w:val="single" w:sz="4" w:space="0" w:color="auto"/>
              <w:left w:val="single" w:sz="4" w:space="0" w:color="auto"/>
              <w:bottom w:val="single" w:sz="4" w:space="0" w:color="auto"/>
              <w:right w:val="single" w:sz="4" w:space="0" w:color="auto"/>
            </w:tcBorders>
            <w:vAlign w:val="center"/>
          </w:tcPr>
          <w:p w14:paraId="1B71512E" w14:textId="77777777" w:rsidR="00ED58FD" w:rsidRDefault="00ED58FD" w:rsidP="00CF7618">
            <w:pPr>
              <w:rPr>
                <w:szCs w:val="22"/>
              </w:rPr>
            </w:pPr>
          </w:p>
        </w:tc>
      </w:tr>
      <w:tr w:rsidR="00ED58FD" w14:paraId="794A306F" w14:textId="77777777" w:rsidTr="00CF7618">
        <w:trPr>
          <w:trHeight w:val="425"/>
          <w:jc w:val="center"/>
        </w:trPr>
        <w:tc>
          <w:tcPr>
            <w:tcW w:w="628" w:type="dxa"/>
            <w:tcBorders>
              <w:top w:val="nil"/>
              <w:left w:val="single" w:sz="4" w:space="0" w:color="auto"/>
              <w:bottom w:val="single" w:sz="4" w:space="0" w:color="auto"/>
              <w:right w:val="single" w:sz="4" w:space="0" w:color="auto"/>
            </w:tcBorders>
            <w:vAlign w:val="center"/>
          </w:tcPr>
          <w:p w14:paraId="021C9F59" w14:textId="77777777" w:rsidR="00ED58FD" w:rsidRDefault="00ED58FD" w:rsidP="00CF7618">
            <w:pPr>
              <w:jc w:val="center"/>
              <w:rPr>
                <w:szCs w:val="22"/>
              </w:rPr>
            </w:pPr>
            <w:r>
              <w:rPr>
                <w:sz w:val="22"/>
                <w:szCs w:val="22"/>
              </w:rPr>
              <w:t>1</w:t>
            </w:r>
          </w:p>
        </w:tc>
        <w:tc>
          <w:tcPr>
            <w:tcW w:w="4111" w:type="dxa"/>
            <w:vMerge w:val="restart"/>
            <w:tcBorders>
              <w:top w:val="nil"/>
              <w:left w:val="single" w:sz="4" w:space="0" w:color="auto"/>
              <w:bottom w:val="single" w:sz="4" w:space="0" w:color="auto"/>
              <w:right w:val="single" w:sz="4" w:space="0" w:color="auto"/>
            </w:tcBorders>
            <w:vAlign w:val="center"/>
          </w:tcPr>
          <w:p w14:paraId="1F19D2F4" w14:textId="77777777" w:rsidR="00ED58FD" w:rsidRDefault="00ED58FD" w:rsidP="00CF7618">
            <w:pPr>
              <w:rPr>
                <w:szCs w:val="22"/>
              </w:rPr>
            </w:pPr>
            <w:r>
              <w:rPr>
                <w:sz w:val="22"/>
                <w:szCs w:val="22"/>
              </w:rPr>
              <w:t>Доступность товаров и услуг для потребителей</w:t>
            </w:r>
          </w:p>
        </w:tc>
        <w:tc>
          <w:tcPr>
            <w:tcW w:w="5305" w:type="dxa"/>
            <w:tcBorders>
              <w:top w:val="nil"/>
              <w:left w:val="nil"/>
              <w:bottom w:val="single" w:sz="4" w:space="0" w:color="auto"/>
              <w:right w:val="single" w:sz="4" w:space="0" w:color="auto"/>
            </w:tcBorders>
            <w:vAlign w:val="center"/>
          </w:tcPr>
          <w:p w14:paraId="3CBEA845" w14:textId="77777777" w:rsidR="00ED58FD" w:rsidRDefault="00ED58FD" w:rsidP="00CF7618">
            <w:pPr>
              <w:rPr>
                <w:szCs w:val="22"/>
              </w:rPr>
            </w:pPr>
            <w:r>
              <w:rPr>
                <w:sz w:val="22"/>
                <w:szCs w:val="22"/>
              </w:rPr>
              <w:t>Доля потребителей в жилых домах, обеспеченных доступом к коммунальной инфраструктуре</w:t>
            </w:r>
          </w:p>
        </w:tc>
      </w:tr>
      <w:tr w:rsidR="00ED58FD" w14:paraId="5519754C" w14:textId="77777777" w:rsidTr="00CF7618">
        <w:trPr>
          <w:trHeight w:val="234"/>
          <w:jc w:val="center"/>
        </w:trPr>
        <w:tc>
          <w:tcPr>
            <w:tcW w:w="628" w:type="dxa"/>
            <w:tcBorders>
              <w:top w:val="nil"/>
              <w:left w:val="single" w:sz="4" w:space="0" w:color="auto"/>
              <w:bottom w:val="single" w:sz="4" w:space="0" w:color="auto"/>
              <w:right w:val="single" w:sz="4" w:space="0" w:color="auto"/>
            </w:tcBorders>
            <w:vAlign w:val="center"/>
          </w:tcPr>
          <w:p w14:paraId="2E311C91" w14:textId="77777777" w:rsidR="00ED58FD" w:rsidRDefault="00ED58FD" w:rsidP="00CF7618">
            <w:pPr>
              <w:jc w:val="center"/>
              <w:rPr>
                <w:szCs w:val="22"/>
              </w:rPr>
            </w:pPr>
            <w:r>
              <w:rPr>
                <w:sz w:val="22"/>
                <w:szCs w:val="22"/>
              </w:rPr>
              <w:t>2</w:t>
            </w:r>
          </w:p>
        </w:tc>
        <w:tc>
          <w:tcPr>
            <w:tcW w:w="4111" w:type="dxa"/>
            <w:vMerge/>
            <w:tcBorders>
              <w:top w:val="nil"/>
              <w:left w:val="single" w:sz="4" w:space="0" w:color="auto"/>
              <w:bottom w:val="single" w:sz="4" w:space="0" w:color="auto"/>
              <w:right w:val="single" w:sz="4" w:space="0" w:color="auto"/>
            </w:tcBorders>
            <w:vAlign w:val="center"/>
          </w:tcPr>
          <w:p w14:paraId="2D21C576" w14:textId="77777777" w:rsidR="00ED58FD" w:rsidRDefault="00ED58FD" w:rsidP="00CF7618">
            <w:pPr>
              <w:rPr>
                <w:szCs w:val="22"/>
              </w:rPr>
            </w:pPr>
          </w:p>
        </w:tc>
        <w:tc>
          <w:tcPr>
            <w:tcW w:w="5305" w:type="dxa"/>
            <w:tcBorders>
              <w:top w:val="nil"/>
              <w:left w:val="nil"/>
              <w:bottom w:val="single" w:sz="4" w:space="0" w:color="auto"/>
              <w:right w:val="single" w:sz="4" w:space="0" w:color="auto"/>
            </w:tcBorders>
            <w:vAlign w:val="center"/>
          </w:tcPr>
          <w:p w14:paraId="03A11118" w14:textId="77777777" w:rsidR="00ED58FD" w:rsidRDefault="00ED58FD" w:rsidP="00CF7618">
            <w:pPr>
              <w:rPr>
                <w:szCs w:val="22"/>
              </w:rPr>
            </w:pPr>
            <w:r>
              <w:rPr>
                <w:sz w:val="22"/>
                <w:szCs w:val="22"/>
              </w:rPr>
              <w:t>Удельное энергопотребление</w:t>
            </w:r>
          </w:p>
        </w:tc>
      </w:tr>
      <w:tr w:rsidR="00ED58FD" w14:paraId="70779F54" w14:textId="77777777" w:rsidTr="00CF7618">
        <w:trPr>
          <w:trHeight w:val="577"/>
          <w:jc w:val="center"/>
        </w:trPr>
        <w:tc>
          <w:tcPr>
            <w:tcW w:w="628" w:type="dxa"/>
            <w:tcBorders>
              <w:top w:val="nil"/>
              <w:left w:val="single" w:sz="4" w:space="0" w:color="auto"/>
              <w:bottom w:val="single" w:sz="4" w:space="0" w:color="auto"/>
              <w:right w:val="single" w:sz="4" w:space="0" w:color="auto"/>
            </w:tcBorders>
            <w:vAlign w:val="center"/>
          </w:tcPr>
          <w:p w14:paraId="4CB5CB8F" w14:textId="77777777" w:rsidR="00ED58FD" w:rsidRDefault="00ED58FD" w:rsidP="00CF7618">
            <w:pPr>
              <w:jc w:val="center"/>
              <w:rPr>
                <w:szCs w:val="22"/>
              </w:rPr>
            </w:pPr>
            <w:r>
              <w:rPr>
                <w:sz w:val="22"/>
                <w:szCs w:val="22"/>
              </w:rPr>
              <w:t>3</w:t>
            </w:r>
          </w:p>
        </w:tc>
        <w:tc>
          <w:tcPr>
            <w:tcW w:w="4111" w:type="dxa"/>
            <w:vMerge/>
            <w:tcBorders>
              <w:top w:val="nil"/>
              <w:left w:val="single" w:sz="4" w:space="0" w:color="auto"/>
              <w:bottom w:val="single" w:sz="4" w:space="0" w:color="auto"/>
              <w:right w:val="single" w:sz="4" w:space="0" w:color="auto"/>
            </w:tcBorders>
            <w:vAlign w:val="center"/>
          </w:tcPr>
          <w:p w14:paraId="754F1CD0" w14:textId="77777777" w:rsidR="00ED58FD" w:rsidRDefault="00ED58FD" w:rsidP="00CF7618">
            <w:pPr>
              <w:rPr>
                <w:szCs w:val="22"/>
              </w:rPr>
            </w:pPr>
          </w:p>
        </w:tc>
        <w:tc>
          <w:tcPr>
            <w:tcW w:w="5305" w:type="dxa"/>
            <w:tcBorders>
              <w:top w:val="nil"/>
              <w:left w:val="nil"/>
              <w:bottom w:val="single" w:sz="4" w:space="0" w:color="auto"/>
              <w:right w:val="single" w:sz="4" w:space="0" w:color="auto"/>
            </w:tcBorders>
            <w:vAlign w:val="center"/>
          </w:tcPr>
          <w:p w14:paraId="77115F08" w14:textId="77777777" w:rsidR="00ED58FD" w:rsidRDefault="00ED58FD" w:rsidP="00CF7618">
            <w:pPr>
              <w:rPr>
                <w:szCs w:val="22"/>
              </w:rPr>
            </w:pPr>
            <w:r>
              <w:rPr>
                <w:sz w:val="22"/>
                <w:szCs w:val="22"/>
              </w:rPr>
              <w:t>Доля расходов на оплату услуг в совокупном доходе населения</w:t>
            </w:r>
          </w:p>
        </w:tc>
      </w:tr>
      <w:tr w:rsidR="00ED58FD" w14:paraId="206839A1" w14:textId="77777777" w:rsidTr="00CF7618">
        <w:trPr>
          <w:trHeight w:val="132"/>
          <w:jc w:val="center"/>
        </w:trPr>
        <w:tc>
          <w:tcPr>
            <w:tcW w:w="628" w:type="dxa"/>
            <w:tcBorders>
              <w:top w:val="nil"/>
              <w:left w:val="single" w:sz="4" w:space="0" w:color="auto"/>
              <w:bottom w:val="single" w:sz="4" w:space="0" w:color="auto"/>
              <w:right w:val="single" w:sz="4" w:space="0" w:color="auto"/>
            </w:tcBorders>
            <w:vAlign w:val="center"/>
          </w:tcPr>
          <w:p w14:paraId="3828493C" w14:textId="77777777" w:rsidR="00ED58FD" w:rsidRDefault="00ED58FD" w:rsidP="00CF7618">
            <w:pPr>
              <w:jc w:val="center"/>
              <w:rPr>
                <w:szCs w:val="22"/>
              </w:rPr>
            </w:pPr>
            <w:r>
              <w:rPr>
                <w:sz w:val="22"/>
                <w:szCs w:val="22"/>
              </w:rPr>
              <w:t>4</w:t>
            </w:r>
          </w:p>
        </w:tc>
        <w:tc>
          <w:tcPr>
            <w:tcW w:w="4111" w:type="dxa"/>
            <w:vMerge/>
            <w:tcBorders>
              <w:top w:val="nil"/>
              <w:left w:val="single" w:sz="4" w:space="0" w:color="auto"/>
              <w:bottom w:val="single" w:sz="4" w:space="0" w:color="auto"/>
              <w:right w:val="single" w:sz="4" w:space="0" w:color="auto"/>
            </w:tcBorders>
            <w:vAlign w:val="center"/>
          </w:tcPr>
          <w:p w14:paraId="7C8E560A" w14:textId="77777777" w:rsidR="00ED58FD" w:rsidRDefault="00ED58FD" w:rsidP="00CF7618">
            <w:pPr>
              <w:rPr>
                <w:szCs w:val="22"/>
              </w:rPr>
            </w:pPr>
          </w:p>
        </w:tc>
        <w:tc>
          <w:tcPr>
            <w:tcW w:w="5305" w:type="dxa"/>
            <w:tcBorders>
              <w:top w:val="nil"/>
              <w:left w:val="nil"/>
              <w:bottom w:val="single" w:sz="4" w:space="0" w:color="auto"/>
              <w:right w:val="single" w:sz="4" w:space="0" w:color="auto"/>
            </w:tcBorders>
            <w:vAlign w:val="center"/>
          </w:tcPr>
          <w:p w14:paraId="7B87B644" w14:textId="77777777" w:rsidR="00ED58FD" w:rsidRDefault="00ED58FD" w:rsidP="00CF7618">
            <w:pPr>
              <w:rPr>
                <w:szCs w:val="22"/>
              </w:rPr>
            </w:pPr>
            <w:r>
              <w:rPr>
                <w:sz w:val="22"/>
                <w:szCs w:val="22"/>
              </w:rPr>
              <w:t>Индекс нового строительства</w:t>
            </w:r>
          </w:p>
        </w:tc>
      </w:tr>
      <w:tr w:rsidR="00ED58FD" w14:paraId="47197583" w14:textId="77777777" w:rsidTr="00CF7618">
        <w:trPr>
          <w:trHeight w:val="306"/>
          <w:jc w:val="center"/>
        </w:trPr>
        <w:tc>
          <w:tcPr>
            <w:tcW w:w="628" w:type="dxa"/>
            <w:tcBorders>
              <w:top w:val="nil"/>
              <w:left w:val="single" w:sz="4" w:space="0" w:color="auto"/>
              <w:bottom w:val="single" w:sz="4" w:space="0" w:color="auto"/>
              <w:right w:val="single" w:sz="4" w:space="0" w:color="auto"/>
            </w:tcBorders>
            <w:vAlign w:val="center"/>
          </w:tcPr>
          <w:p w14:paraId="597790C1" w14:textId="77777777" w:rsidR="00ED58FD" w:rsidRDefault="00ED58FD" w:rsidP="00CF7618">
            <w:pPr>
              <w:jc w:val="center"/>
              <w:rPr>
                <w:szCs w:val="22"/>
              </w:rPr>
            </w:pPr>
            <w:r>
              <w:rPr>
                <w:sz w:val="22"/>
                <w:szCs w:val="22"/>
              </w:rPr>
              <w:t>5</w:t>
            </w:r>
          </w:p>
        </w:tc>
        <w:tc>
          <w:tcPr>
            <w:tcW w:w="4111" w:type="dxa"/>
            <w:vMerge w:val="restart"/>
            <w:tcBorders>
              <w:top w:val="nil"/>
              <w:left w:val="single" w:sz="4" w:space="0" w:color="auto"/>
              <w:bottom w:val="single" w:sz="4" w:space="0" w:color="auto"/>
              <w:right w:val="single" w:sz="4" w:space="0" w:color="auto"/>
            </w:tcBorders>
            <w:vAlign w:val="center"/>
          </w:tcPr>
          <w:p w14:paraId="5AF92FF3" w14:textId="77777777" w:rsidR="00ED58FD" w:rsidRDefault="00ED58FD" w:rsidP="00CF7618">
            <w:pPr>
              <w:rPr>
                <w:szCs w:val="22"/>
              </w:rPr>
            </w:pPr>
            <w:r>
              <w:rPr>
                <w:sz w:val="22"/>
                <w:szCs w:val="22"/>
              </w:rPr>
              <w:t>Спрос на коммунальные ресурсы</w:t>
            </w:r>
          </w:p>
        </w:tc>
        <w:tc>
          <w:tcPr>
            <w:tcW w:w="5305" w:type="dxa"/>
            <w:tcBorders>
              <w:top w:val="nil"/>
              <w:left w:val="nil"/>
              <w:bottom w:val="single" w:sz="4" w:space="0" w:color="auto"/>
              <w:right w:val="single" w:sz="4" w:space="0" w:color="auto"/>
            </w:tcBorders>
            <w:vAlign w:val="center"/>
          </w:tcPr>
          <w:p w14:paraId="24B17670" w14:textId="77777777" w:rsidR="00ED58FD" w:rsidRDefault="00ED58FD" w:rsidP="00CF7618">
            <w:pPr>
              <w:rPr>
                <w:szCs w:val="22"/>
              </w:rPr>
            </w:pPr>
            <w:r>
              <w:rPr>
                <w:sz w:val="22"/>
                <w:szCs w:val="22"/>
              </w:rPr>
              <w:t>Общий объем реализация</w:t>
            </w:r>
          </w:p>
        </w:tc>
      </w:tr>
      <w:tr w:rsidR="00ED58FD" w14:paraId="1CE0E2AC" w14:textId="77777777" w:rsidTr="00CF7618">
        <w:trPr>
          <w:trHeight w:val="409"/>
          <w:jc w:val="center"/>
        </w:trPr>
        <w:tc>
          <w:tcPr>
            <w:tcW w:w="628" w:type="dxa"/>
            <w:tcBorders>
              <w:top w:val="nil"/>
              <w:left w:val="single" w:sz="4" w:space="0" w:color="auto"/>
              <w:bottom w:val="single" w:sz="4" w:space="0" w:color="auto"/>
              <w:right w:val="single" w:sz="4" w:space="0" w:color="auto"/>
            </w:tcBorders>
            <w:vAlign w:val="center"/>
          </w:tcPr>
          <w:p w14:paraId="36BDFFBA" w14:textId="77777777" w:rsidR="00ED58FD" w:rsidRDefault="00ED58FD" w:rsidP="00CF7618">
            <w:pPr>
              <w:jc w:val="center"/>
              <w:rPr>
                <w:szCs w:val="22"/>
              </w:rPr>
            </w:pPr>
            <w:r>
              <w:rPr>
                <w:sz w:val="22"/>
                <w:szCs w:val="22"/>
              </w:rPr>
              <w:t>6</w:t>
            </w:r>
          </w:p>
        </w:tc>
        <w:tc>
          <w:tcPr>
            <w:tcW w:w="4111" w:type="dxa"/>
            <w:vMerge/>
            <w:tcBorders>
              <w:top w:val="nil"/>
              <w:left w:val="single" w:sz="4" w:space="0" w:color="auto"/>
              <w:bottom w:val="single" w:sz="4" w:space="0" w:color="auto"/>
              <w:right w:val="single" w:sz="4" w:space="0" w:color="auto"/>
            </w:tcBorders>
            <w:vAlign w:val="center"/>
          </w:tcPr>
          <w:p w14:paraId="320853F2" w14:textId="77777777" w:rsidR="00ED58FD" w:rsidRDefault="00ED58FD" w:rsidP="00CF7618">
            <w:pPr>
              <w:rPr>
                <w:szCs w:val="22"/>
              </w:rPr>
            </w:pPr>
          </w:p>
        </w:tc>
        <w:tc>
          <w:tcPr>
            <w:tcW w:w="5305" w:type="dxa"/>
            <w:tcBorders>
              <w:top w:val="nil"/>
              <w:left w:val="nil"/>
              <w:bottom w:val="single" w:sz="4" w:space="0" w:color="auto"/>
              <w:right w:val="single" w:sz="4" w:space="0" w:color="auto"/>
            </w:tcBorders>
            <w:vAlign w:val="center"/>
          </w:tcPr>
          <w:p w14:paraId="0489286F" w14:textId="77777777" w:rsidR="00ED58FD" w:rsidRDefault="00ED58FD" w:rsidP="00CF7618">
            <w:pPr>
              <w:rPr>
                <w:szCs w:val="22"/>
              </w:rPr>
            </w:pPr>
            <w:r>
              <w:rPr>
                <w:sz w:val="22"/>
                <w:szCs w:val="22"/>
              </w:rPr>
              <w:t>Прирост объемов реализация</w:t>
            </w:r>
          </w:p>
        </w:tc>
      </w:tr>
      <w:tr w:rsidR="00ED58FD" w14:paraId="34234CCA" w14:textId="77777777" w:rsidTr="00CF7618">
        <w:trPr>
          <w:trHeight w:val="264"/>
          <w:jc w:val="center"/>
        </w:trPr>
        <w:tc>
          <w:tcPr>
            <w:tcW w:w="628" w:type="dxa"/>
            <w:tcBorders>
              <w:top w:val="nil"/>
              <w:left w:val="single" w:sz="4" w:space="0" w:color="auto"/>
              <w:bottom w:val="single" w:sz="4" w:space="0" w:color="auto"/>
              <w:right w:val="single" w:sz="4" w:space="0" w:color="auto"/>
            </w:tcBorders>
            <w:vAlign w:val="center"/>
          </w:tcPr>
          <w:p w14:paraId="7A64AABC" w14:textId="77777777" w:rsidR="00ED58FD" w:rsidRDefault="00ED58FD" w:rsidP="00CF7618">
            <w:pPr>
              <w:jc w:val="center"/>
              <w:rPr>
                <w:szCs w:val="22"/>
              </w:rPr>
            </w:pPr>
            <w:r>
              <w:rPr>
                <w:sz w:val="22"/>
                <w:szCs w:val="22"/>
              </w:rPr>
              <w:t>7</w:t>
            </w:r>
          </w:p>
        </w:tc>
        <w:tc>
          <w:tcPr>
            <w:tcW w:w="4111" w:type="dxa"/>
            <w:vMerge w:val="restart"/>
            <w:tcBorders>
              <w:top w:val="nil"/>
              <w:left w:val="single" w:sz="4" w:space="0" w:color="auto"/>
              <w:bottom w:val="single" w:sz="4" w:space="0" w:color="auto"/>
              <w:right w:val="single" w:sz="4" w:space="0" w:color="auto"/>
            </w:tcBorders>
            <w:vAlign w:val="center"/>
          </w:tcPr>
          <w:p w14:paraId="02F6EEBA" w14:textId="77777777" w:rsidR="00ED58FD" w:rsidRDefault="00ED58FD" w:rsidP="00CF7618">
            <w:pPr>
              <w:rPr>
                <w:szCs w:val="22"/>
              </w:rPr>
            </w:pPr>
            <w:r>
              <w:rPr>
                <w:sz w:val="22"/>
                <w:szCs w:val="22"/>
              </w:rPr>
              <w:t>Показатели эффективности производства и транспортировки ресурсов</w:t>
            </w:r>
          </w:p>
        </w:tc>
        <w:tc>
          <w:tcPr>
            <w:tcW w:w="5305" w:type="dxa"/>
            <w:tcBorders>
              <w:top w:val="nil"/>
              <w:left w:val="nil"/>
              <w:bottom w:val="single" w:sz="4" w:space="0" w:color="auto"/>
              <w:right w:val="single" w:sz="4" w:space="0" w:color="auto"/>
            </w:tcBorders>
            <w:vAlign w:val="center"/>
          </w:tcPr>
          <w:p w14:paraId="563115EF" w14:textId="77777777" w:rsidR="00ED58FD" w:rsidRDefault="00ED58FD" w:rsidP="00CF7618">
            <w:pPr>
              <w:rPr>
                <w:szCs w:val="22"/>
              </w:rPr>
            </w:pPr>
            <w:r>
              <w:rPr>
                <w:sz w:val="22"/>
                <w:szCs w:val="22"/>
              </w:rPr>
              <w:t>Уровень потерь в сети</w:t>
            </w:r>
          </w:p>
        </w:tc>
      </w:tr>
      <w:tr w:rsidR="00ED58FD" w14:paraId="76C74745" w14:textId="77777777" w:rsidTr="00CF7618">
        <w:trPr>
          <w:trHeight w:val="291"/>
          <w:jc w:val="center"/>
        </w:trPr>
        <w:tc>
          <w:tcPr>
            <w:tcW w:w="628" w:type="dxa"/>
            <w:tcBorders>
              <w:top w:val="nil"/>
              <w:left w:val="single" w:sz="4" w:space="0" w:color="auto"/>
              <w:bottom w:val="single" w:sz="4" w:space="0" w:color="auto"/>
              <w:right w:val="single" w:sz="4" w:space="0" w:color="auto"/>
            </w:tcBorders>
            <w:vAlign w:val="center"/>
          </w:tcPr>
          <w:p w14:paraId="4945BF7E" w14:textId="77777777" w:rsidR="00ED58FD" w:rsidRDefault="00ED58FD" w:rsidP="00CF7618">
            <w:pPr>
              <w:jc w:val="center"/>
              <w:rPr>
                <w:szCs w:val="22"/>
              </w:rPr>
            </w:pPr>
            <w:r>
              <w:rPr>
                <w:sz w:val="22"/>
                <w:szCs w:val="22"/>
              </w:rPr>
              <w:t>8</w:t>
            </w:r>
          </w:p>
        </w:tc>
        <w:tc>
          <w:tcPr>
            <w:tcW w:w="4111" w:type="dxa"/>
            <w:vMerge/>
            <w:tcBorders>
              <w:top w:val="nil"/>
              <w:left w:val="single" w:sz="4" w:space="0" w:color="auto"/>
              <w:bottom w:val="single" w:sz="4" w:space="0" w:color="auto"/>
              <w:right w:val="single" w:sz="4" w:space="0" w:color="auto"/>
            </w:tcBorders>
            <w:vAlign w:val="center"/>
          </w:tcPr>
          <w:p w14:paraId="13D02403" w14:textId="77777777" w:rsidR="00ED58FD" w:rsidRDefault="00ED58FD" w:rsidP="00CF7618">
            <w:pPr>
              <w:rPr>
                <w:szCs w:val="22"/>
              </w:rPr>
            </w:pPr>
          </w:p>
        </w:tc>
        <w:tc>
          <w:tcPr>
            <w:tcW w:w="5305" w:type="dxa"/>
            <w:tcBorders>
              <w:top w:val="nil"/>
              <w:left w:val="nil"/>
              <w:bottom w:val="single" w:sz="4" w:space="0" w:color="auto"/>
              <w:right w:val="single" w:sz="4" w:space="0" w:color="auto"/>
            </w:tcBorders>
            <w:vAlign w:val="center"/>
          </w:tcPr>
          <w:p w14:paraId="33023566" w14:textId="77777777" w:rsidR="00ED58FD" w:rsidRDefault="00ED58FD" w:rsidP="00CF7618">
            <w:pPr>
              <w:rPr>
                <w:szCs w:val="22"/>
              </w:rPr>
            </w:pPr>
            <w:r>
              <w:rPr>
                <w:sz w:val="22"/>
                <w:szCs w:val="22"/>
              </w:rPr>
              <w:t>Коэффициент потерь в сети</w:t>
            </w:r>
          </w:p>
        </w:tc>
      </w:tr>
      <w:tr w:rsidR="00ED58FD" w14:paraId="556CA0B3" w14:textId="77777777" w:rsidTr="00CF7618">
        <w:trPr>
          <w:trHeight w:val="185"/>
          <w:jc w:val="center"/>
        </w:trPr>
        <w:tc>
          <w:tcPr>
            <w:tcW w:w="628" w:type="dxa"/>
            <w:tcBorders>
              <w:top w:val="nil"/>
              <w:left w:val="single" w:sz="4" w:space="0" w:color="auto"/>
              <w:bottom w:val="single" w:sz="4" w:space="0" w:color="auto"/>
              <w:right w:val="single" w:sz="4" w:space="0" w:color="auto"/>
            </w:tcBorders>
            <w:vAlign w:val="center"/>
          </w:tcPr>
          <w:p w14:paraId="56060B44" w14:textId="77777777" w:rsidR="00ED58FD" w:rsidRDefault="00ED58FD" w:rsidP="00CF7618">
            <w:pPr>
              <w:jc w:val="center"/>
              <w:rPr>
                <w:szCs w:val="22"/>
              </w:rPr>
            </w:pPr>
            <w:r>
              <w:rPr>
                <w:sz w:val="22"/>
                <w:szCs w:val="22"/>
              </w:rPr>
              <w:t>8</w:t>
            </w:r>
          </w:p>
        </w:tc>
        <w:tc>
          <w:tcPr>
            <w:tcW w:w="4111" w:type="dxa"/>
            <w:vMerge w:val="restart"/>
            <w:tcBorders>
              <w:top w:val="nil"/>
              <w:left w:val="single" w:sz="4" w:space="0" w:color="auto"/>
              <w:bottom w:val="single" w:sz="4" w:space="0" w:color="auto"/>
              <w:right w:val="single" w:sz="4" w:space="0" w:color="auto"/>
            </w:tcBorders>
            <w:vAlign w:val="center"/>
          </w:tcPr>
          <w:p w14:paraId="40EB0A71" w14:textId="77777777" w:rsidR="00ED58FD" w:rsidRDefault="00ED58FD" w:rsidP="00CF7618">
            <w:pPr>
              <w:rPr>
                <w:szCs w:val="22"/>
              </w:rPr>
            </w:pPr>
            <w:r>
              <w:rPr>
                <w:sz w:val="22"/>
                <w:szCs w:val="22"/>
              </w:rPr>
              <w:t>Надежность (бесперебойность) снабжения потребителей услугами</w:t>
            </w:r>
          </w:p>
        </w:tc>
        <w:tc>
          <w:tcPr>
            <w:tcW w:w="5305" w:type="dxa"/>
            <w:tcBorders>
              <w:top w:val="nil"/>
              <w:left w:val="nil"/>
              <w:bottom w:val="single" w:sz="4" w:space="0" w:color="auto"/>
              <w:right w:val="single" w:sz="4" w:space="0" w:color="auto"/>
            </w:tcBorders>
            <w:vAlign w:val="center"/>
          </w:tcPr>
          <w:p w14:paraId="13FC699E" w14:textId="77777777" w:rsidR="00ED58FD" w:rsidRDefault="00ED58FD" w:rsidP="00CF7618">
            <w:pPr>
              <w:rPr>
                <w:szCs w:val="22"/>
              </w:rPr>
            </w:pPr>
            <w:r>
              <w:rPr>
                <w:sz w:val="22"/>
                <w:szCs w:val="22"/>
              </w:rPr>
              <w:t>Аварийность систем коммунальной инфраструктуры</w:t>
            </w:r>
          </w:p>
        </w:tc>
      </w:tr>
      <w:tr w:rsidR="00ED58FD" w14:paraId="78B7E8D2" w14:textId="77777777" w:rsidTr="00CF7618">
        <w:trPr>
          <w:trHeight w:val="232"/>
          <w:jc w:val="center"/>
        </w:trPr>
        <w:tc>
          <w:tcPr>
            <w:tcW w:w="628" w:type="dxa"/>
            <w:tcBorders>
              <w:top w:val="nil"/>
              <w:left w:val="single" w:sz="4" w:space="0" w:color="auto"/>
              <w:bottom w:val="single" w:sz="4" w:space="0" w:color="auto"/>
              <w:right w:val="single" w:sz="4" w:space="0" w:color="auto"/>
            </w:tcBorders>
            <w:vAlign w:val="center"/>
          </w:tcPr>
          <w:p w14:paraId="435DC5C0" w14:textId="77777777" w:rsidR="00ED58FD" w:rsidRDefault="00ED58FD" w:rsidP="00CF7618">
            <w:pPr>
              <w:jc w:val="center"/>
              <w:rPr>
                <w:szCs w:val="22"/>
              </w:rPr>
            </w:pPr>
            <w:r>
              <w:rPr>
                <w:sz w:val="22"/>
                <w:szCs w:val="22"/>
              </w:rPr>
              <w:t>9</w:t>
            </w:r>
          </w:p>
        </w:tc>
        <w:tc>
          <w:tcPr>
            <w:tcW w:w="4111" w:type="dxa"/>
            <w:vMerge/>
            <w:tcBorders>
              <w:top w:val="nil"/>
              <w:left w:val="single" w:sz="4" w:space="0" w:color="auto"/>
              <w:bottom w:val="single" w:sz="4" w:space="0" w:color="auto"/>
              <w:right w:val="single" w:sz="4" w:space="0" w:color="auto"/>
            </w:tcBorders>
            <w:vAlign w:val="center"/>
          </w:tcPr>
          <w:p w14:paraId="7F781E9A" w14:textId="77777777" w:rsidR="00ED58FD" w:rsidRDefault="00ED58FD" w:rsidP="00CF7618">
            <w:pPr>
              <w:rPr>
                <w:szCs w:val="22"/>
              </w:rPr>
            </w:pPr>
          </w:p>
        </w:tc>
        <w:tc>
          <w:tcPr>
            <w:tcW w:w="5305" w:type="dxa"/>
            <w:tcBorders>
              <w:top w:val="nil"/>
              <w:left w:val="nil"/>
              <w:bottom w:val="single" w:sz="4" w:space="0" w:color="auto"/>
              <w:right w:val="single" w:sz="4" w:space="0" w:color="auto"/>
            </w:tcBorders>
            <w:vAlign w:val="center"/>
          </w:tcPr>
          <w:p w14:paraId="3E3B0191" w14:textId="77777777" w:rsidR="00ED58FD" w:rsidRDefault="00ED58FD" w:rsidP="00CF7618">
            <w:pPr>
              <w:rPr>
                <w:szCs w:val="22"/>
              </w:rPr>
            </w:pPr>
            <w:r>
              <w:rPr>
                <w:sz w:val="22"/>
                <w:szCs w:val="22"/>
              </w:rPr>
              <w:t>Удельный вес сетей, нуждающихся в замене</w:t>
            </w:r>
          </w:p>
        </w:tc>
      </w:tr>
      <w:tr w:rsidR="00ED58FD" w14:paraId="5ED7D471" w14:textId="77777777" w:rsidTr="00CF7618">
        <w:trPr>
          <w:trHeight w:val="547"/>
          <w:jc w:val="center"/>
        </w:trPr>
        <w:tc>
          <w:tcPr>
            <w:tcW w:w="628" w:type="dxa"/>
            <w:tcBorders>
              <w:top w:val="nil"/>
              <w:left w:val="single" w:sz="4" w:space="0" w:color="auto"/>
              <w:bottom w:val="single" w:sz="4" w:space="0" w:color="auto"/>
              <w:right w:val="single" w:sz="4" w:space="0" w:color="auto"/>
            </w:tcBorders>
            <w:vAlign w:val="center"/>
          </w:tcPr>
          <w:p w14:paraId="426BB5A1" w14:textId="77777777" w:rsidR="00ED58FD" w:rsidRDefault="00ED58FD" w:rsidP="00CF7618">
            <w:pPr>
              <w:jc w:val="center"/>
              <w:rPr>
                <w:szCs w:val="22"/>
              </w:rPr>
            </w:pPr>
            <w:r>
              <w:rPr>
                <w:sz w:val="22"/>
                <w:szCs w:val="22"/>
              </w:rPr>
              <w:t>10</w:t>
            </w:r>
          </w:p>
        </w:tc>
        <w:tc>
          <w:tcPr>
            <w:tcW w:w="4111" w:type="dxa"/>
            <w:vMerge w:val="restart"/>
            <w:tcBorders>
              <w:top w:val="nil"/>
              <w:left w:val="single" w:sz="4" w:space="0" w:color="auto"/>
              <w:bottom w:val="single" w:sz="4" w:space="0" w:color="auto"/>
              <w:right w:val="single" w:sz="4" w:space="0" w:color="auto"/>
            </w:tcBorders>
            <w:vAlign w:val="center"/>
          </w:tcPr>
          <w:p w14:paraId="3923A659" w14:textId="77777777" w:rsidR="00ED58FD" w:rsidRDefault="00ED58FD" w:rsidP="00CF7618">
            <w:pPr>
              <w:rPr>
                <w:szCs w:val="22"/>
              </w:rPr>
            </w:pPr>
            <w:r>
              <w:rPr>
                <w:sz w:val="22"/>
                <w:szCs w:val="22"/>
              </w:rPr>
              <w:t>Показатели качества поставляемого ресурса</w:t>
            </w:r>
          </w:p>
        </w:tc>
        <w:tc>
          <w:tcPr>
            <w:tcW w:w="5305" w:type="dxa"/>
            <w:tcBorders>
              <w:top w:val="nil"/>
              <w:left w:val="nil"/>
              <w:bottom w:val="single" w:sz="4" w:space="0" w:color="auto"/>
              <w:right w:val="single" w:sz="4" w:space="0" w:color="auto"/>
            </w:tcBorders>
            <w:vAlign w:val="center"/>
          </w:tcPr>
          <w:p w14:paraId="27B17B67" w14:textId="77777777" w:rsidR="00ED58FD" w:rsidRDefault="00ED58FD" w:rsidP="00CF7618">
            <w:pPr>
              <w:rPr>
                <w:szCs w:val="22"/>
              </w:rPr>
            </w:pPr>
            <w:r>
              <w:rPr>
                <w:sz w:val="22"/>
                <w:szCs w:val="22"/>
              </w:rPr>
              <w:t xml:space="preserve">Установленная мощность трансформаторов (220 </w:t>
            </w:r>
            <w:proofErr w:type="spellStart"/>
            <w:r>
              <w:rPr>
                <w:sz w:val="22"/>
                <w:szCs w:val="22"/>
              </w:rPr>
              <w:t>кВ</w:t>
            </w:r>
            <w:proofErr w:type="spellEnd"/>
            <w:r>
              <w:rPr>
                <w:sz w:val="22"/>
                <w:szCs w:val="22"/>
              </w:rPr>
              <w:t>)</w:t>
            </w:r>
          </w:p>
        </w:tc>
      </w:tr>
      <w:tr w:rsidR="00ED58FD" w14:paraId="6C766833" w14:textId="77777777" w:rsidTr="00CF7618">
        <w:trPr>
          <w:trHeight w:val="285"/>
          <w:jc w:val="center"/>
        </w:trPr>
        <w:tc>
          <w:tcPr>
            <w:tcW w:w="628" w:type="dxa"/>
            <w:tcBorders>
              <w:top w:val="nil"/>
              <w:left w:val="single" w:sz="4" w:space="0" w:color="auto"/>
              <w:bottom w:val="single" w:sz="4" w:space="0" w:color="auto"/>
              <w:right w:val="single" w:sz="4" w:space="0" w:color="auto"/>
            </w:tcBorders>
            <w:vAlign w:val="center"/>
          </w:tcPr>
          <w:p w14:paraId="18FDCB78" w14:textId="77777777" w:rsidR="00ED58FD" w:rsidRDefault="00ED58FD" w:rsidP="00CF7618">
            <w:pPr>
              <w:jc w:val="center"/>
              <w:rPr>
                <w:szCs w:val="22"/>
              </w:rPr>
            </w:pPr>
            <w:r>
              <w:rPr>
                <w:sz w:val="22"/>
                <w:szCs w:val="22"/>
              </w:rPr>
              <w:lastRenderedPageBreak/>
              <w:t>12</w:t>
            </w:r>
          </w:p>
        </w:tc>
        <w:tc>
          <w:tcPr>
            <w:tcW w:w="4111" w:type="dxa"/>
            <w:vMerge/>
            <w:tcBorders>
              <w:top w:val="nil"/>
              <w:left w:val="single" w:sz="4" w:space="0" w:color="auto"/>
              <w:bottom w:val="single" w:sz="4" w:space="0" w:color="auto"/>
              <w:right w:val="single" w:sz="4" w:space="0" w:color="auto"/>
            </w:tcBorders>
            <w:vAlign w:val="center"/>
          </w:tcPr>
          <w:p w14:paraId="5B737AF5" w14:textId="77777777" w:rsidR="00ED58FD" w:rsidRDefault="00ED58FD" w:rsidP="00CF7618">
            <w:pPr>
              <w:rPr>
                <w:szCs w:val="22"/>
              </w:rPr>
            </w:pPr>
          </w:p>
        </w:tc>
        <w:tc>
          <w:tcPr>
            <w:tcW w:w="5305" w:type="dxa"/>
            <w:tcBorders>
              <w:top w:val="nil"/>
              <w:left w:val="nil"/>
              <w:bottom w:val="single" w:sz="4" w:space="0" w:color="auto"/>
              <w:right w:val="single" w:sz="4" w:space="0" w:color="auto"/>
            </w:tcBorders>
            <w:vAlign w:val="center"/>
          </w:tcPr>
          <w:p w14:paraId="7840E3F7" w14:textId="77777777" w:rsidR="00ED58FD" w:rsidRDefault="00ED58FD" w:rsidP="00CF7618">
            <w:pPr>
              <w:rPr>
                <w:szCs w:val="22"/>
              </w:rPr>
            </w:pPr>
            <w:r>
              <w:rPr>
                <w:sz w:val="22"/>
                <w:szCs w:val="22"/>
              </w:rPr>
              <w:t xml:space="preserve">Установленная мощность трансформаторов (35-110 </w:t>
            </w:r>
            <w:proofErr w:type="spellStart"/>
            <w:r>
              <w:rPr>
                <w:sz w:val="22"/>
                <w:szCs w:val="22"/>
              </w:rPr>
              <w:t>кВ</w:t>
            </w:r>
            <w:proofErr w:type="spellEnd"/>
            <w:r>
              <w:rPr>
                <w:sz w:val="22"/>
                <w:szCs w:val="22"/>
              </w:rPr>
              <w:t>)</w:t>
            </w:r>
          </w:p>
        </w:tc>
      </w:tr>
    </w:tbl>
    <w:p w14:paraId="158854E8" w14:textId="77777777" w:rsidR="00ED58FD" w:rsidRDefault="00ED58FD" w:rsidP="00ED58FD"/>
    <w:p w14:paraId="2A2DFCCF" w14:textId="77777777" w:rsidR="00ED58FD" w:rsidRDefault="00ED58FD" w:rsidP="00ED58FD">
      <w:pPr>
        <w:jc w:val="both"/>
      </w:pPr>
      <w:r>
        <w:t>Количественные значения целевых показателей на период с 2024-2032 гг. определены с учетом выполнения всех мероприятий настоящей Программы в запланированные сроки. Статистическая информация  для определения перспективных целевых показателей системы электроснабжения была определена расчётным путём на основе представленной информации   районных электросетей.</w:t>
      </w:r>
    </w:p>
    <w:p w14:paraId="41485157" w14:textId="001F26C8" w:rsidR="00ED58FD" w:rsidRDefault="00ED58FD" w:rsidP="00ED58FD">
      <w:pPr>
        <w:jc w:val="both"/>
      </w:pPr>
      <w:r>
        <w:t xml:space="preserve">Итоговый расчёт перспективных целевых показателей системы электроснабжения представлен в таблице </w:t>
      </w:r>
      <w:r w:rsidR="003C208B">
        <w:t>4</w:t>
      </w:r>
      <w:r>
        <w:t>.10.</w:t>
      </w:r>
    </w:p>
    <w:p w14:paraId="0E653CAB" w14:textId="77777777" w:rsidR="00ED58FD" w:rsidRDefault="00ED58FD" w:rsidP="00ED58FD">
      <w:pPr>
        <w:rPr>
          <w:b/>
          <w:sz w:val="22"/>
          <w:szCs w:val="22"/>
        </w:rPr>
      </w:pPr>
    </w:p>
    <w:p w14:paraId="5CD5193A" w14:textId="42916586" w:rsidR="00ED58FD" w:rsidRDefault="00ED58FD" w:rsidP="00ED58FD">
      <w:pPr>
        <w:rPr>
          <w:b/>
          <w:sz w:val="22"/>
          <w:szCs w:val="22"/>
        </w:rPr>
      </w:pPr>
      <w:r>
        <w:rPr>
          <w:b/>
          <w:sz w:val="22"/>
          <w:szCs w:val="22"/>
        </w:rPr>
        <w:t xml:space="preserve">Таблица </w:t>
      </w:r>
      <w:r w:rsidR="003C208B">
        <w:rPr>
          <w:b/>
          <w:sz w:val="22"/>
          <w:szCs w:val="22"/>
        </w:rPr>
        <w:t>4</w:t>
      </w:r>
      <w:r>
        <w:rPr>
          <w:b/>
          <w:sz w:val="22"/>
          <w:szCs w:val="22"/>
        </w:rPr>
        <w:t>.10.  Итоговый расчёт целевых показателей в электроснабжении</w:t>
      </w:r>
    </w:p>
    <w:tbl>
      <w:tblPr>
        <w:tblW w:w="10044" w:type="dxa"/>
        <w:tblInd w:w="93" w:type="dxa"/>
        <w:tblLook w:val="04A0" w:firstRow="1" w:lastRow="0" w:firstColumn="1" w:lastColumn="0" w:noHBand="0" w:noVBand="1"/>
      </w:tblPr>
      <w:tblGrid>
        <w:gridCol w:w="417"/>
        <w:gridCol w:w="1797"/>
        <w:gridCol w:w="1857"/>
        <w:gridCol w:w="1080"/>
        <w:gridCol w:w="789"/>
        <w:gridCol w:w="789"/>
        <w:gridCol w:w="766"/>
        <w:gridCol w:w="821"/>
        <w:gridCol w:w="789"/>
        <w:gridCol w:w="939"/>
      </w:tblGrid>
      <w:tr w:rsidR="00ED58FD" w14:paraId="5EE8A10E" w14:textId="77777777" w:rsidTr="00CF7618">
        <w:trPr>
          <w:trHeight w:val="264"/>
        </w:trPr>
        <w:tc>
          <w:tcPr>
            <w:tcW w:w="417" w:type="dxa"/>
            <w:vMerge w:val="restart"/>
            <w:tcBorders>
              <w:top w:val="single" w:sz="4" w:space="0" w:color="auto"/>
              <w:left w:val="single" w:sz="4" w:space="0" w:color="auto"/>
              <w:bottom w:val="single" w:sz="4" w:space="0" w:color="auto"/>
              <w:right w:val="single" w:sz="4" w:space="0" w:color="auto"/>
            </w:tcBorders>
            <w:vAlign w:val="center"/>
          </w:tcPr>
          <w:p w14:paraId="7635AD3E" w14:textId="77777777" w:rsidR="00ED58FD" w:rsidRDefault="00ED58FD" w:rsidP="00CF7618">
            <w:pPr>
              <w:rPr>
                <w:sz w:val="20"/>
              </w:rPr>
            </w:pPr>
            <w:r>
              <w:rPr>
                <w:sz w:val="20"/>
              </w:rPr>
              <w:t>№</w:t>
            </w:r>
          </w:p>
        </w:tc>
        <w:tc>
          <w:tcPr>
            <w:tcW w:w="1797" w:type="dxa"/>
            <w:vMerge w:val="restart"/>
            <w:tcBorders>
              <w:top w:val="single" w:sz="4" w:space="0" w:color="auto"/>
              <w:left w:val="single" w:sz="4" w:space="0" w:color="auto"/>
              <w:bottom w:val="single" w:sz="4" w:space="0" w:color="auto"/>
              <w:right w:val="single" w:sz="4" w:space="0" w:color="auto"/>
            </w:tcBorders>
            <w:vAlign w:val="center"/>
          </w:tcPr>
          <w:p w14:paraId="0444284D" w14:textId="77777777" w:rsidR="00ED58FD" w:rsidRDefault="00ED58FD" w:rsidP="00CF7618">
            <w:pPr>
              <w:rPr>
                <w:sz w:val="20"/>
              </w:rPr>
            </w:pPr>
            <w:r>
              <w:rPr>
                <w:sz w:val="20"/>
              </w:rPr>
              <w:t>Группа показателей</w:t>
            </w:r>
          </w:p>
        </w:tc>
        <w:tc>
          <w:tcPr>
            <w:tcW w:w="1857" w:type="dxa"/>
            <w:vMerge w:val="restart"/>
            <w:tcBorders>
              <w:top w:val="single" w:sz="4" w:space="0" w:color="auto"/>
              <w:left w:val="single" w:sz="4" w:space="0" w:color="auto"/>
              <w:bottom w:val="single" w:sz="4" w:space="0" w:color="auto"/>
              <w:right w:val="single" w:sz="4" w:space="0" w:color="auto"/>
            </w:tcBorders>
            <w:vAlign w:val="center"/>
          </w:tcPr>
          <w:p w14:paraId="45CAC05A" w14:textId="77777777" w:rsidR="00ED58FD" w:rsidRDefault="00ED58FD" w:rsidP="00CF7618">
            <w:pPr>
              <w:rPr>
                <w:sz w:val="20"/>
              </w:rPr>
            </w:pPr>
            <w:r>
              <w:rPr>
                <w:sz w:val="20"/>
              </w:rPr>
              <w:t>Наименование показателя</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14:paraId="0E42273F" w14:textId="77777777" w:rsidR="00ED58FD" w:rsidRDefault="00ED58FD" w:rsidP="00CF7618">
            <w:pPr>
              <w:rPr>
                <w:sz w:val="20"/>
              </w:rPr>
            </w:pPr>
            <w:proofErr w:type="spellStart"/>
            <w:r>
              <w:rPr>
                <w:sz w:val="20"/>
              </w:rPr>
              <w:t>Ед.изм</w:t>
            </w:r>
            <w:proofErr w:type="spellEnd"/>
            <w:r>
              <w:rPr>
                <w:sz w:val="20"/>
              </w:rPr>
              <w:t>.</w:t>
            </w:r>
          </w:p>
        </w:tc>
        <w:tc>
          <w:tcPr>
            <w:tcW w:w="4893" w:type="dxa"/>
            <w:gridSpan w:val="6"/>
            <w:tcBorders>
              <w:top w:val="single" w:sz="4" w:space="0" w:color="auto"/>
              <w:left w:val="nil"/>
              <w:bottom w:val="single" w:sz="4" w:space="0" w:color="auto"/>
              <w:right w:val="single" w:sz="4" w:space="0" w:color="auto"/>
            </w:tcBorders>
            <w:vAlign w:val="center"/>
          </w:tcPr>
          <w:p w14:paraId="1AE85A9B" w14:textId="77777777" w:rsidR="00ED58FD" w:rsidRDefault="00ED58FD" w:rsidP="00CF7618">
            <w:pPr>
              <w:rPr>
                <w:sz w:val="20"/>
              </w:rPr>
            </w:pPr>
            <w:r>
              <w:rPr>
                <w:sz w:val="20"/>
              </w:rPr>
              <w:t>Значения показателей</w:t>
            </w:r>
          </w:p>
        </w:tc>
      </w:tr>
      <w:tr w:rsidR="00ED58FD" w14:paraId="2E3C8516" w14:textId="77777777" w:rsidTr="00CF7618">
        <w:trPr>
          <w:trHeight w:val="264"/>
        </w:trPr>
        <w:tc>
          <w:tcPr>
            <w:tcW w:w="417" w:type="dxa"/>
            <w:vMerge/>
            <w:tcBorders>
              <w:top w:val="single" w:sz="4" w:space="0" w:color="auto"/>
              <w:left w:val="single" w:sz="4" w:space="0" w:color="auto"/>
              <w:bottom w:val="single" w:sz="4" w:space="0" w:color="auto"/>
              <w:right w:val="single" w:sz="4" w:space="0" w:color="auto"/>
            </w:tcBorders>
            <w:vAlign w:val="center"/>
          </w:tcPr>
          <w:p w14:paraId="1D77917F" w14:textId="77777777" w:rsidR="00ED58FD" w:rsidRDefault="00ED58FD" w:rsidP="00CF7618">
            <w:pPr>
              <w:rPr>
                <w:sz w:val="20"/>
              </w:rPr>
            </w:pPr>
          </w:p>
        </w:tc>
        <w:tc>
          <w:tcPr>
            <w:tcW w:w="1797" w:type="dxa"/>
            <w:vMerge/>
            <w:tcBorders>
              <w:top w:val="single" w:sz="4" w:space="0" w:color="auto"/>
              <w:left w:val="single" w:sz="4" w:space="0" w:color="auto"/>
              <w:bottom w:val="single" w:sz="4" w:space="0" w:color="auto"/>
              <w:right w:val="single" w:sz="4" w:space="0" w:color="auto"/>
            </w:tcBorders>
            <w:vAlign w:val="center"/>
          </w:tcPr>
          <w:p w14:paraId="0F156ED6" w14:textId="77777777" w:rsidR="00ED58FD" w:rsidRDefault="00ED58FD" w:rsidP="00CF7618">
            <w:pPr>
              <w:rPr>
                <w:sz w:val="20"/>
              </w:rPr>
            </w:pPr>
          </w:p>
        </w:tc>
        <w:tc>
          <w:tcPr>
            <w:tcW w:w="1857" w:type="dxa"/>
            <w:vMerge/>
            <w:tcBorders>
              <w:top w:val="single" w:sz="4" w:space="0" w:color="auto"/>
              <w:left w:val="single" w:sz="4" w:space="0" w:color="auto"/>
              <w:bottom w:val="single" w:sz="4" w:space="0" w:color="auto"/>
              <w:right w:val="single" w:sz="4" w:space="0" w:color="auto"/>
            </w:tcBorders>
            <w:vAlign w:val="center"/>
          </w:tcPr>
          <w:p w14:paraId="4449B5F9" w14:textId="77777777" w:rsidR="00ED58FD" w:rsidRDefault="00ED58FD" w:rsidP="00CF7618">
            <w:pPr>
              <w:rPr>
                <w:sz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14:paraId="5AD6EE11" w14:textId="77777777" w:rsidR="00ED58FD" w:rsidRDefault="00ED58FD" w:rsidP="00CF7618">
            <w:pPr>
              <w:rPr>
                <w:sz w:val="20"/>
              </w:rPr>
            </w:pPr>
          </w:p>
        </w:tc>
        <w:tc>
          <w:tcPr>
            <w:tcW w:w="789" w:type="dxa"/>
            <w:tcBorders>
              <w:top w:val="nil"/>
              <w:left w:val="nil"/>
              <w:bottom w:val="single" w:sz="4" w:space="0" w:color="auto"/>
              <w:right w:val="single" w:sz="4" w:space="0" w:color="auto"/>
            </w:tcBorders>
            <w:vAlign w:val="center"/>
          </w:tcPr>
          <w:p w14:paraId="0277EF80" w14:textId="77777777" w:rsidR="00ED58FD" w:rsidRDefault="00ED58FD" w:rsidP="00CF7618">
            <w:pPr>
              <w:rPr>
                <w:sz w:val="20"/>
              </w:rPr>
            </w:pPr>
            <w:r>
              <w:rPr>
                <w:sz w:val="20"/>
              </w:rPr>
              <w:t>2024</w:t>
            </w:r>
          </w:p>
        </w:tc>
        <w:tc>
          <w:tcPr>
            <w:tcW w:w="789" w:type="dxa"/>
            <w:tcBorders>
              <w:top w:val="nil"/>
              <w:left w:val="nil"/>
              <w:bottom w:val="single" w:sz="4" w:space="0" w:color="auto"/>
              <w:right w:val="single" w:sz="4" w:space="0" w:color="auto"/>
            </w:tcBorders>
            <w:vAlign w:val="center"/>
          </w:tcPr>
          <w:p w14:paraId="4E2BB580" w14:textId="77777777" w:rsidR="00ED58FD" w:rsidRDefault="00ED58FD" w:rsidP="00CF7618">
            <w:pPr>
              <w:rPr>
                <w:sz w:val="20"/>
              </w:rPr>
            </w:pPr>
            <w:r>
              <w:rPr>
                <w:sz w:val="20"/>
              </w:rPr>
              <w:t>2025</w:t>
            </w:r>
          </w:p>
        </w:tc>
        <w:tc>
          <w:tcPr>
            <w:tcW w:w="766" w:type="dxa"/>
            <w:tcBorders>
              <w:top w:val="nil"/>
              <w:left w:val="nil"/>
              <w:bottom w:val="single" w:sz="4" w:space="0" w:color="auto"/>
              <w:right w:val="single" w:sz="4" w:space="0" w:color="auto"/>
            </w:tcBorders>
            <w:vAlign w:val="center"/>
          </w:tcPr>
          <w:p w14:paraId="7DDECB96" w14:textId="77777777" w:rsidR="00ED58FD" w:rsidRDefault="00ED58FD" w:rsidP="00CF7618">
            <w:pPr>
              <w:rPr>
                <w:sz w:val="20"/>
              </w:rPr>
            </w:pPr>
            <w:r>
              <w:rPr>
                <w:sz w:val="20"/>
              </w:rPr>
              <w:t>2026</w:t>
            </w:r>
          </w:p>
        </w:tc>
        <w:tc>
          <w:tcPr>
            <w:tcW w:w="821" w:type="dxa"/>
            <w:tcBorders>
              <w:top w:val="nil"/>
              <w:left w:val="nil"/>
              <w:bottom w:val="single" w:sz="4" w:space="0" w:color="auto"/>
              <w:right w:val="single" w:sz="4" w:space="0" w:color="auto"/>
            </w:tcBorders>
            <w:vAlign w:val="center"/>
          </w:tcPr>
          <w:p w14:paraId="67353366" w14:textId="77777777" w:rsidR="00ED58FD" w:rsidRDefault="00ED58FD" w:rsidP="00CF7618">
            <w:pPr>
              <w:rPr>
                <w:sz w:val="20"/>
              </w:rPr>
            </w:pPr>
            <w:r>
              <w:rPr>
                <w:sz w:val="20"/>
              </w:rPr>
              <w:t>2027</w:t>
            </w:r>
          </w:p>
        </w:tc>
        <w:tc>
          <w:tcPr>
            <w:tcW w:w="789" w:type="dxa"/>
            <w:tcBorders>
              <w:top w:val="nil"/>
              <w:left w:val="nil"/>
              <w:bottom w:val="single" w:sz="4" w:space="0" w:color="auto"/>
              <w:right w:val="single" w:sz="4" w:space="0" w:color="auto"/>
            </w:tcBorders>
            <w:vAlign w:val="center"/>
          </w:tcPr>
          <w:p w14:paraId="7F01BE45" w14:textId="77777777" w:rsidR="00ED58FD" w:rsidRDefault="00ED58FD" w:rsidP="00CF7618">
            <w:pPr>
              <w:rPr>
                <w:sz w:val="20"/>
              </w:rPr>
            </w:pPr>
            <w:r>
              <w:rPr>
                <w:sz w:val="20"/>
              </w:rPr>
              <w:t>2028</w:t>
            </w:r>
          </w:p>
        </w:tc>
        <w:tc>
          <w:tcPr>
            <w:tcW w:w="939" w:type="dxa"/>
            <w:tcBorders>
              <w:top w:val="nil"/>
              <w:left w:val="nil"/>
              <w:bottom w:val="single" w:sz="4" w:space="0" w:color="auto"/>
              <w:right w:val="single" w:sz="4" w:space="0" w:color="auto"/>
            </w:tcBorders>
            <w:vAlign w:val="center"/>
          </w:tcPr>
          <w:p w14:paraId="00ED64B1" w14:textId="13FC4CC5" w:rsidR="00ED58FD" w:rsidRDefault="00ED58FD" w:rsidP="00CF7618">
            <w:pPr>
              <w:rPr>
                <w:sz w:val="20"/>
              </w:rPr>
            </w:pPr>
            <w:r>
              <w:rPr>
                <w:sz w:val="20"/>
              </w:rPr>
              <w:t>2029-203</w:t>
            </w:r>
            <w:r w:rsidR="001E626F">
              <w:rPr>
                <w:sz w:val="20"/>
              </w:rPr>
              <w:t>3</w:t>
            </w:r>
          </w:p>
        </w:tc>
      </w:tr>
      <w:tr w:rsidR="00ED58FD" w14:paraId="7C0E2765" w14:textId="77777777" w:rsidTr="00CF7618">
        <w:trPr>
          <w:trHeight w:val="1584"/>
        </w:trPr>
        <w:tc>
          <w:tcPr>
            <w:tcW w:w="417" w:type="dxa"/>
            <w:tcBorders>
              <w:top w:val="nil"/>
              <w:left w:val="single" w:sz="4" w:space="0" w:color="auto"/>
              <w:bottom w:val="single" w:sz="4" w:space="0" w:color="auto"/>
              <w:right w:val="single" w:sz="4" w:space="0" w:color="auto"/>
            </w:tcBorders>
            <w:vAlign w:val="center"/>
          </w:tcPr>
          <w:p w14:paraId="62CA6BF7" w14:textId="77777777" w:rsidR="00ED58FD" w:rsidRDefault="00ED58FD" w:rsidP="00CF7618">
            <w:pPr>
              <w:rPr>
                <w:sz w:val="20"/>
              </w:rPr>
            </w:pPr>
            <w:r>
              <w:rPr>
                <w:sz w:val="20"/>
              </w:rPr>
              <w:t>1</w:t>
            </w:r>
          </w:p>
        </w:tc>
        <w:tc>
          <w:tcPr>
            <w:tcW w:w="1797" w:type="dxa"/>
            <w:vMerge w:val="restart"/>
            <w:tcBorders>
              <w:top w:val="nil"/>
              <w:left w:val="single" w:sz="4" w:space="0" w:color="auto"/>
              <w:bottom w:val="single" w:sz="4" w:space="0" w:color="auto"/>
              <w:right w:val="single" w:sz="4" w:space="0" w:color="auto"/>
            </w:tcBorders>
            <w:vAlign w:val="center"/>
          </w:tcPr>
          <w:p w14:paraId="0A9CD94F" w14:textId="77777777" w:rsidR="00ED58FD" w:rsidRDefault="00ED58FD" w:rsidP="00CF7618">
            <w:pPr>
              <w:rPr>
                <w:sz w:val="20"/>
              </w:rPr>
            </w:pPr>
            <w:r>
              <w:rPr>
                <w:sz w:val="20"/>
              </w:rPr>
              <w:t>Доступность товаров и услуг для потребителей</w:t>
            </w:r>
          </w:p>
        </w:tc>
        <w:tc>
          <w:tcPr>
            <w:tcW w:w="1857" w:type="dxa"/>
            <w:tcBorders>
              <w:top w:val="nil"/>
              <w:left w:val="nil"/>
              <w:bottom w:val="single" w:sz="4" w:space="0" w:color="auto"/>
              <w:right w:val="single" w:sz="4" w:space="0" w:color="auto"/>
            </w:tcBorders>
            <w:vAlign w:val="center"/>
          </w:tcPr>
          <w:p w14:paraId="3E495D27" w14:textId="77777777" w:rsidR="00ED58FD" w:rsidRDefault="00ED58FD" w:rsidP="00CF7618">
            <w:pPr>
              <w:rPr>
                <w:sz w:val="20"/>
              </w:rPr>
            </w:pPr>
            <w:r>
              <w:rPr>
                <w:sz w:val="20"/>
              </w:rPr>
              <w:t>Доля потребителей в жилых домах, обеспеченных доступом к коммунальной инфраструктуре</w:t>
            </w:r>
          </w:p>
        </w:tc>
        <w:tc>
          <w:tcPr>
            <w:tcW w:w="1080" w:type="dxa"/>
            <w:tcBorders>
              <w:top w:val="nil"/>
              <w:left w:val="nil"/>
              <w:bottom w:val="single" w:sz="4" w:space="0" w:color="auto"/>
              <w:right w:val="single" w:sz="4" w:space="0" w:color="auto"/>
            </w:tcBorders>
            <w:vAlign w:val="center"/>
          </w:tcPr>
          <w:p w14:paraId="1F877683" w14:textId="77777777" w:rsidR="00ED58FD" w:rsidRDefault="00ED58FD" w:rsidP="00CF7618">
            <w:pPr>
              <w:jc w:val="center"/>
              <w:rPr>
                <w:sz w:val="20"/>
              </w:rPr>
            </w:pPr>
            <w:r>
              <w:rPr>
                <w:sz w:val="20"/>
              </w:rPr>
              <w:t>%</w:t>
            </w:r>
          </w:p>
        </w:tc>
        <w:tc>
          <w:tcPr>
            <w:tcW w:w="789" w:type="dxa"/>
            <w:tcBorders>
              <w:top w:val="nil"/>
              <w:left w:val="nil"/>
              <w:bottom w:val="single" w:sz="4" w:space="0" w:color="auto"/>
              <w:right w:val="single" w:sz="4" w:space="0" w:color="auto"/>
            </w:tcBorders>
            <w:vAlign w:val="center"/>
          </w:tcPr>
          <w:p w14:paraId="2ADA5529" w14:textId="77777777" w:rsidR="00ED58FD" w:rsidRDefault="00ED58FD" w:rsidP="00CF7618">
            <w:pPr>
              <w:jc w:val="center"/>
              <w:rPr>
                <w:sz w:val="20"/>
              </w:rPr>
            </w:pPr>
            <w:r>
              <w:rPr>
                <w:sz w:val="20"/>
              </w:rPr>
              <w:t>100</w:t>
            </w:r>
          </w:p>
        </w:tc>
        <w:tc>
          <w:tcPr>
            <w:tcW w:w="789" w:type="dxa"/>
            <w:tcBorders>
              <w:top w:val="nil"/>
              <w:left w:val="nil"/>
              <w:bottom w:val="single" w:sz="4" w:space="0" w:color="auto"/>
              <w:right w:val="single" w:sz="4" w:space="0" w:color="auto"/>
            </w:tcBorders>
            <w:vAlign w:val="center"/>
          </w:tcPr>
          <w:p w14:paraId="1501CA02" w14:textId="77777777" w:rsidR="00ED58FD" w:rsidRDefault="00ED58FD" w:rsidP="00CF7618">
            <w:pPr>
              <w:jc w:val="center"/>
              <w:rPr>
                <w:sz w:val="20"/>
              </w:rPr>
            </w:pPr>
            <w:r>
              <w:rPr>
                <w:sz w:val="20"/>
              </w:rPr>
              <w:t>100</w:t>
            </w:r>
          </w:p>
        </w:tc>
        <w:tc>
          <w:tcPr>
            <w:tcW w:w="766" w:type="dxa"/>
            <w:tcBorders>
              <w:top w:val="nil"/>
              <w:left w:val="nil"/>
              <w:bottom w:val="single" w:sz="4" w:space="0" w:color="auto"/>
              <w:right w:val="single" w:sz="4" w:space="0" w:color="auto"/>
            </w:tcBorders>
            <w:vAlign w:val="center"/>
          </w:tcPr>
          <w:p w14:paraId="00AF667A" w14:textId="77777777" w:rsidR="00ED58FD" w:rsidRDefault="00ED58FD" w:rsidP="00CF7618">
            <w:pPr>
              <w:jc w:val="center"/>
              <w:rPr>
                <w:sz w:val="20"/>
              </w:rPr>
            </w:pPr>
            <w:r>
              <w:rPr>
                <w:sz w:val="20"/>
              </w:rPr>
              <w:t>100</w:t>
            </w:r>
          </w:p>
        </w:tc>
        <w:tc>
          <w:tcPr>
            <w:tcW w:w="821" w:type="dxa"/>
            <w:tcBorders>
              <w:top w:val="nil"/>
              <w:left w:val="nil"/>
              <w:bottom w:val="single" w:sz="4" w:space="0" w:color="auto"/>
              <w:right w:val="single" w:sz="4" w:space="0" w:color="auto"/>
            </w:tcBorders>
            <w:vAlign w:val="center"/>
          </w:tcPr>
          <w:p w14:paraId="63FB0F30" w14:textId="77777777" w:rsidR="00ED58FD" w:rsidRDefault="00ED58FD" w:rsidP="00CF7618">
            <w:pPr>
              <w:jc w:val="center"/>
              <w:rPr>
                <w:sz w:val="20"/>
              </w:rPr>
            </w:pPr>
            <w:r>
              <w:rPr>
                <w:sz w:val="20"/>
              </w:rPr>
              <w:t>100</w:t>
            </w:r>
          </w:p>
        </w:tc>
        <w:tc>
          <w:tcPr>
            <w:tcW w:w="789" w:type="dxa"/>
            <w:tcBorders>
              <w:top w:val="nil"/>
              <w:left w:val="nil"/>
              <w:bottom w:val="single" w:sz="4" w:space="0" w:color="auto"/>
              <w:right w:val="single" w:sz="4" w:space="0" w:color="auto"/>
            </w:tcBorders>
            <w:vAlign w:val="center"/>
          </w:tcPr>
          <w:p w14:paraId="31829F79" w14:textId="77777777" w:rsidR="00ED58FD" w:rsidRDefault="00ED58FD" w:rsidP="00CF7618">
            <w:pPr>
              <w:jc w:val="center"/>
              <w:rPr>
                <w:sz w:val="20"/>
              </w:rPr>
            </w:pPr>
            <w:r>
              <w:rPr>
                <w:sz w:val="20"/>
              </w:rPr>
              <w:t>100</w:t>
            </w:r>
          </w:p>
        </w:tc>
        <w:tc>
          <w:tcPr>
            <w:tcW w:w="939" w:type="dxa"/>
            <w:tcBorders>
              <w:top w:val="nil"/>
              <w:left w:val="nil"/>
              <w:bottom w:val="single" w:sz="4" w:space="0" w:color="auto"/>
              <w:right w:val="single" w:sz="4" w:space="0" w:color="auto"/>
            </w:tcBorders>
            <w:vAlign w:val="center"/>
          </w:tcPr>
          <w:p w14:paraId="7B2CADA2" w14:textId="77777777" w:rsidR="00ED58FD" w:rsidRDefault="00ED58FD" w:rsidP="00CF7618">
            <w:pPr>
              <w:jc w:val="center"/>
              <w:rPr>
                <w:sz w:val="20"/>
              </w:rPr>
            </w:pPr>
            <w:r>
              <w:rPr>
                <w:sz w:val="20"/>
              </w:rPr>
              <w:t>100</w:t>
            </w:r>
          </w:p>
        </w:tc>
      </w:tr>
      <w:tr w:rsidR="00ED58FD" w14:paraId="4D8265F3" w14:textId="77777777" w:rsidTr="00127E64">
        <w:trPr>
          <w:trHeight w:val="528"/>
        </w:trPr>
        <w:tc>
          <w:tcPr>
            <w:tcW w:w="417" w:type="dxa"/>
            <w:tcBorders>
              <w:top w:val="nil"/>
              <w:left w:val="single" w:sz="4" w:space="0" w:color="auto"/>
              <w:bottom w:val="single" w:sz="4" w:space="0" w:color="auto"/>
              <w:right w:val="single" w:sz="4" w:space="0" w:color="auto"/>
            </w:tcBorders>
            <w:vAlign w:val="center"/>
          </w:tcPr>
          <w:p w14:paraId="460A3E29" w14:textId="77777777" w:rsidR="00ED58FD" w:rsidRDefault="00ED58FD" w:rsidP="00CF7618">
            <w:pPr>
              <w:rPr>
                <w:sz w:val="20"/>
              </w:rPr>
            </w:pPr>
            <w:r>
              <w:rPr>
                <w:sz w:val="20"/>
              </w:rPr>
              <w:t>2</w:t>
            </w:r>
          </w:p>
        </w:tc>
        <w:tc>
          <w:tcPr>
            <w:tcW w:w="1797" w:type="dxa"/>
            <w:vMerge/>
            <w:tcBorders>
              <w:top w:val="nil"/>
              <w:left w:val="single" w:sz="4" w:space="0" w:color="auto"/>
              <w:bottom w:val="single" w:sz="4" w:space="0" w:color="auto"/>
              <w:right w:val="single" w:sz="4" w:space="0" w:color="auto"/>
            </w:tcBorders>
            <w:vAlign w:val="center"/>
          </w:tcPr>
          <w:p w14:paraId="11FF771A" w14:textId="77777777" w:rsidR="00ED58FD" w:rsidRDefault="00ED58FD" w:rsidP="00CF7618">
            <w:pPr>
              <w:rPr>
                <w:sz w:val="20"/>
              </w:rPr>
            </w:pPr>
          </w:p>
        </w:tc>
        <w:tc>
          <w:tcPr>
            <w:tcW w:w="1857" w:type="dxa"/>
            <w:tcBorders>
              <w:top w:val="nil"/>
              <w:left w:val="nil"/>
              <w:bottom w:val="single" w:sz="4" w:space="0" w:color="auto"/>
              <w:right w:val="single" w:sz="4" w:space="0" w:color="auto"/>
            </w:tcBorders>
            <w:vAlign w:val="center"/>
          </w:tcPr>
          <w:p w14:paraId="1088C982" w14:textId="77777777" w:rsidR="00ED58FD" w:rsidRDefault="00ED58FD" w:rsidP="00CF7618">
            <w:pPr>
              <w:rPr>
                <w:sz w:val="20"/>
              </w:rPr>
            </w:pPr>
            <w:r>
              <w:rPr>
                <w:sz w:val="20"/>
              </w:rPr>
              <w:t>Удельное энергопотребление</w:t>
            </w:r>
          </w:p>
        </w:tc>
        <w:tc>
          <w:tcPr>
            <w:tcW w:w="1080" w:type="dxa"/>
            <w:tcBorders>
              <w:top w:val="nil"/>
              <w:left w:val="nil"/>
              <w:bottom w:val="single" w:sz="4" w:space="0" w:color="auto"/>
              <w:right w:val="single" w:sz="4" w:space="0" w:color="auto"/>
            </w:tcBorders>
            <w:vAlign w:val="center"/>
          </w:tcPr>
          <w:p w14:paraId="6AA74861" w14:textId="77777777" w:rsidR="00ED58FD" w:rsidRDefault="00ED58FD" w:rsidP="00CF7618">
            <w:pPr>
              <w:jc w:val="center"/>
              <w:rPr>
                <w:sz w:val="20"/>
              </w:rPr>
            </w:pPr>
            <w:r>
              <w:rPr>
                <w:sz w:val="20"/>
              </w:rPr>
              <w:t>кВт*ч/чел</w:t>
            </w:r>
          </w:p>
        </w:tc>
        <w:tc>
          <w:tcPr>
            <w:tcW w:w="789" w:type="dxa"/>
            <w:tcBorders>
              <w:top w:val="nil"/>
              <w:left w:val="nil"/>
              <w:bottom w:val="single" w:sz="4" w:space="0" w:color="auto"/>
              <w:right w:val="single" w:sz="4" w:space="0" w:color="auto"/>
            </w:tcBorders>
            <w:vAlign w:val="center"/>
          </w:tcPr>
          <w:p w14:paraId="2E90AE5F" w14:textId="77777777" w:rsidR="00ED58FD" w:rsidRDefault="00ED58FD" w:rsidP="00CF7618">
            <w:pPr>
              <w:jc w:val="center"/>
              <w:rPr>
                <w:sz w:val="20"/>
              </w:rPr>
            </w:pPr>
            <w:r>
              <w:rPr>
                <w:sz w:val="20"/>
              </w:rPr>
              <w:t>840</w:t>
            </w:r>
          </w:p>
        </w:tc>
        <w:tc>
          <w:tcPr>
            <w:tcW w:w="789" w:type="dxa"/>
            <w:tcBorders>
              <w:top w:val="nil"/>
              <w:left w:val="nil"/>
              <w:bottom w:val="single" w:sz="4" w:space="0" w:color="auto"/>
              <w:right w:val="single" w:sz="4" w:space="0" w:color="auto"/>
            </w:tcBorders>
            <w:vAlign w:val="center"/>
          </w:tcPr>
          <w:p w14:paraId="7F7E3305" w14:textId="77777777" w:rsidR="00ED58FD" w:rsidRDefault="00ED58FD" w:rsidP="00CF7618">
            <w:pPr>
              <w:jc w:val="center"/>
              <w:rPr>
                <w:sz w:val="20"/>
              </w:rPr>
            </w:pPr>
            <w:r>
              <w:rPr>
                <w:sz w:val="20"/>
              </w:rPr>
              <w:t>840</w:t>
            </w:r>
          </w:p>
        </w:tc>
        <w:tc>
          <w:tcPr>
            <w:tcW w:w="766" w:type="dxa"/>
            <w:tcBorders>
              <w:top w:val="nil"/>
              <w:left w:val="nil"/>
              <w:bottom w:val="single" w:sz="4" w:space="0" w:color="auto"/>
              <w:right w:val="single" w:sz="4" w:space="0" w:color="auto"/>
            </w:tcBorders>
            <w:vAlign w:val="center"/>
          </w:tcPr>
          <w:p w14:paraId="27785615" w14:textId="77777777" w:rsidR="00ED58FD" w:rsidRDefault="00ED58FD" w:rsidP="00CF7618">
            <w:pPr>
              <w:jc w:val="center"/>
              <w:rPr>
                <w:sz w:val="20"/>
              </w:rPr>
            </w:pPr>
            <w:r>
              <w:rPr>
                <w:sz w:val="20"/>
              </w:rPr>
              <w:t>840</w:t>
            </w:r>
          </w:p>
        </w:tc>
        <w:tc>
          <w:tcPr>
            <w:tcW w:w="821" w:type="dxa"/>
            <w:tcBorders>
              <w:top w:val="nil"/>
              <w:left w:val="nil"/>
              <w:bottom w:val="single" w:sz="4" w:space="0" w:color="auto"/>
              <w:right w:val="single" w:sz="4" w:space="0" w:color="auto"/>
            </w:tcBorders>
            <w:vAlign w:val="center"/>
          </w:tcPr>
          <w:p w14:paraId="4E8B227E" w14:textId="77777777" w:rsidR="00ED58FD" w:rsidRDefault="00ED58FD" w:rsidP="00CF7618">
            <w:pPr>
              <w:jc w:val="center"/>
              <w:rPr>
                <w:sz w:val="20"/>
              </w:rPr>
            </w:pPr>
            <w:r>
              <w:rPr>
                <w:sz w:val="20"/>
              </w:rPr>
              <w:t>840</w:t>
            </w:r>
          </w:p>
        </w:tc>
        <w:tc>
          <w:tcPr>
            <w:tcW w:w="789" w:type="dxa"/>
            <w:tcBorders>
              <w:top w:val="nil"/>
              <w:left w:val="nil"/>
              <w:bottom w:val="single" w:sz="4" w:space="0" w:color="auto"/>
              <w:right w:val="single" w:sz="4" w:space="0" w:color="auto"/>
            </w:tcBorders>
            <w:vAlign w:val="center"/>
          </w:tcPr>
          <w:p w14:paraId="4AB724D3" w14:textId="77777777" w:rsidR="00ED58FD" w:rsidRDefault="00ED58FD" w:rsidP="00CF7618">
            <w:pPr>
              <w:jc w:val="center"/>
              <w:rPr>
                <w:sz w:val="20"/>
              </w:rPr>
            </w:pPr>
            <w:r>
              <w:rPr>
                <w:sz w:val="20"/>
              </w:rPr>
              <w:t>840</w:t>
            </w:r>
          </w:p>
        </w:tc>
        <w:tc>
          <w:tcPr>
            <w:tcW w:w="939" w:type="dxa"/>
            <w:tcBorders>
              <w:top w:val="nil"/>
              <w:left w:val="nil"/>
              <w:bottom w:val="single" w:sz="4" w:space="0" w:color="auto"/>
              <w:right w:val="single" w:sz="4" w:space="0" w:color="auto"/>
            </w:tcBorders>
            <w:vAlign w:val="center"/>
          </w:tcPr>
          <w:p w14:paraId="6F0C7F74" w14:textId="77777777" w:rsidR="00ED58FD" w:rsidRDefault="00ED58FD" w:rsidP="00CF7618">
            <w:pPr>
              <w:jc w:val="center"/>
              <w:rPr>
                <w:sz w:val="20"/>
              </w:rPr>
            </w:pPr>
            <w:r>
              <w:rPr>
                <w:sz w:val="20"/>
              </w:rPr>
              <w:t>840</w:t>
            </w:r>
          </w:p>
        </w:tc>
      </w:tr>
      <w:tr w:rsidR="00ED58FD" w14:paraId="10B7D7BF" w14:textId="77777777" w:rsidTr="00CF7618">
        <w:trPr>
          <w:trHeight w:val="1056"/>
        </w:trPr>
        <w:tc>
          <w:tcPr>
            <w:tcW w:w="417" w:type="dxa"/>
            <w:tcBorders>
              <w:top w:val="nil"/>
              <w:left w:val="single" w:sz="4" w:space="0" w:color="auto"/>
              <w:bottom w:val="single" w:sz="4" w:space="0" w:color="auto"/>
              <w:right w:val="single" w:sz="4" w:space="0" w:color="auto"/>
            </w:tcBorders>
            <w:vAlign w:val="center"/>
          </w:tcPr>
          <w:p w14:paraId="1E8DE8D5" w14:textId="77777777" w:rsidR="00ED58FD" w:rsidRDefault="00ED58FD" w:rsidP="00CF7618">
            <w:pPr>
              <w:rPr>
                <w:sz w:val="20"/>
              </w:rPr>
            </w:pPr>
            <w:r>
              <w:rPr>
                <w:sz w:val="20"/>
              </w:rPr>
              <w:t>3</w:t>
            </w:r>
          </w:p>
        </w:tc>
        <w:tc>
          <w:tcPr>
            <w:tcW w:w="1797" w:type="dxa"/>
            <w:vMerge/>
            <w:tcBorders>
              <w:top w:val="nil"/>
              <w:left w:val="single" w:sz="4" w:space="0" w:color="auto"/>
              <w:bottom w:val="single" w:sz="4" w:space="0" w:color="auto"/>
              <w:right w:val="single" w:sz="4" w:space="0" w:color="auto"/>
            </w:tcBorders>
            <w:vAlign w:val="center"/>
          </w:tcPr>
          <w:p w14:paraId="4529E6C8" w14:textId="77777777" w:rsidR="00ED58FD" w:rsidRDefault="00ED58FD" w:rsidP="00CF7618">
            <w:pPr>
              <w:rPr>
                <w:sz w:val="20"/>
              </w:rPr>
            </w:pPr>
          </w:p>
        </w:tc>
        <w:tc>
          <w:tcPr>
            <w:tcW w:w="1857" w:type="dxa"/>
            <w:tcBorders>
              <w:top w:val="nil"/>
              <w:left w:val="nil"/>
              <w:bottom w:val="single" w:sz="4" w:space="0" w:color="auto"/>
              <w:right w:val="single" w:sz="4" w:space="0" w:color="auto"/>
            </w:tcBorders>
            <w:vAlign w:val="center"/>
          </w:tcPr>
          <w:p w14:paraId="7387515B" w14:textId="77777777" w:rsidR="00ED58FD" w:rsidRDefault="00ED58FD" w:rsidP="00CF7618">
            <w:pPr>
              <w:rPr>
                <w:sz w:val="20"/>
              </w:rPr>
            </w:pPr>
            <w:r>
              <w:rPr>
                <w:sz w:val="20"/>
              </w:rPr>
              <w:t>Доля расходов на оплату услуг в совокупном доходе населения</w:t>
            </w:r>
          </w:p>
        </w:tc>
        <w:tc>
          <w:tcPr>
            <w:tcW w:w="1080" w:type="dxa"/>
            <w:tcBorders>
              <w:top w:val="nil"/>
              <w:left w:val="nil"/>
              <w:bottom w:val="single" w:sz="4" w:space="0" w:color="auto"/>
              <w:right w:val="single" w:sz="4" w:space="0" w:color="auto"/>
            </w:tcBorders>
            <w:vAlign w:val="center"/>
          </w:tcPr>
          <w:p w14:paraId="294913EF" w14:textId="77777777" w:rsidR="00ED58FD" w:rsidRDefault="00ED58FD" w:rsidP="00CF7618">
            <w:pPr>
              <w:jc w:val="center"/>
              <w:rPr>
                <w:sz w:val="20"/>
              </w:rPr>
            </w:pPr>
            <w:r>
              <w:rPr>
                <w:sz w:val="20"/>
              </w:rPr>
              <w:t>%</w:t>
            </w:r>
          </w:p>
        </w:tc>
        <w:tc>
          <w:tcPr>
            <w:tcW w:w="789" w:type="dxa"/>
            <w:tcBorders>
              <w:top w:val="nil"/>
              <w:left w:val="nil"/>
              <w:bottom w:val="single" w:sz="4" w:space="0" w:color="auto"/>
              <w:right w:val="single" w:sz="4" w:space="0" w:color="auto"/>
            </w:tcBorders>
            <w:vAlign w:val="center"/>
          </w:tcPr>
          <w:p w14:paraId="738E85AC" w14:textId="77777777" w:rsidR="00ED58FD" w:rsidRDefault="00ED58FD" w:rsidP="00CF7618">
            <w:pPr>
              <w:jc w:val="center"/>
              <w:rPr>
                <w:sz w:val="20"/>
              </w:rPr>
            </w:pPr>
            <w:r>
              <w:rPr>
                <w:color w:val="000000"/>
                <w:sz w:val="20"/>
              </w:rPr>
              <w:t>0,86</w:t>
            </w:r>
          </w:p>
        </w:tc>
        <w:tc>
          <w:tcPr>
            <w:tcW w:w="789" w:type="dxa"/>
            <w:tcBorders>
              <w:top w:val="nil"/>
              <w:left w:val="nil"/>
              <w:bottom w:val="single" w:sz="4" w:space="0" w:color="auto"/>
              <w:right w:val="single" w:sz="4" w:space="0" w:color="auto"/>
            </w:tcBorders>
            <w:vAlign w:val="center"/>
          </w:tcPr>
          <w:p w14:paraId="3DAB0D1F" w14:textId="77777777" w:rsidR="00ED58FD" w:rsidRDefault="00ED58FD" w:rsidP="00CF7618">
            <w:pPr>
              <w:jc w:val="center"/>
              <w:rPr>
                <w:sz w:val="20"/>
              </w:rPr>
            </w:pPr>
            <w:r>
              <w:rPr>
                <w:color w:val="000000"/>
                <w:sz w:val="20"/>
              </w:rPr>
              <w:t>0,87</w:t>
            </w:r>
          </w:p>
        </w:tc>
        <w:tc>
          <w:tcPr>
            <w:tcW w:w="766" w:type="dxa"/>
            <w:tcBorders>
              <w:top w:val="nil"/>
              <w:left w:val="nil"/>
              <w:bottom w:val="single" w:sz="4" w:space="0" w:color="auto"/>
              <w:right w:val="single" w:sz="4" w:space="0" w:color="auto"/>
            </w:tcBorders>
            <w:vAlign w:val="center"/>
          </w:tcPr>
          <w:p w14:paraId="66233EFE" w14:textId="77777777" w:rsidR="00ED58FD" w:rsidRDefault="00ED58FD" w:rsidP="00CF7618">
            <w:pPr>
              <w:jc w:val="center"/>
              <w:rPr>
                <w:sz w:val="20"/>
              </w:rPr>
            </w:pPr>
            <w:r>
              <w:rPr>
                <w:color w:val="000000"/>
                <w:sz w:val="20"/>
              </w:rPr>
              <w:t>0,88</w:t>
            </w:r>
          </w:p>
        </w:tc>
        <w:tc>
          <w:tcPr>
            <w:tcW w:w="821" w:type="dxa"/>
            <w:tcBorders>
              <w:top w:val="nil"/>
              <w:left w:val="nil"/>
              <w:bottom w:val="single" w:sz="4" w:space="0" w:color="auto"/>
              <w:right w:val="single" w:sz="4" w:space="0" w:color="auto"/>
            </w:tcBorders>
            <w:vAlign w:val="center"/>
          </w:tcPr>
          <w:p w14:paraId="71348337" w14:textId="77777777" w:rsidR="00ED58FD" w:rsidRDefault="00ED58FD" w:rsidP="00CF7618">
            <w:pPr>
              <w:jc w:val="center"/>
              <w:rPr>
                <w:sz w:val="20"/>
              </w:rPr>
            </w:pPr>
            <w:r>
              <w:rPr>
                <w:color w:val="000000"/>
                <w:sz w:val="20"/>
              </w:rPr>
              <w:t>0,89</w:t>
            </w:r>
          </w:p>
        </w:tc>
        <w:tc>
          <w:tcPr>
            <w:tcW w:w="789" w:type="dxa"/>
            <w:tcBorders>
              <w:top w:val="nil"/>
              <w:left w:val="nil"/>
              <w:bottom w:val="single" w:sz="4" w:space="0" w:color="auto"/>
              <w:right w:val="single" w:sz="4" w:space="0" w:color="auto"/>
            </w:tcBorders>
            <w:vAlign w:val="center"/>
          </w:tcPr>
          <w:p w14:paraId="069AD93C" w14:textId="77777777" w:rsidR="00ED58FD" w:rsidRDefault="00ED58FD" w:rsidP="00CF7618">
            <w:pPr>
              <w:jc w:val="center"/>
              <w:rPr>
                <w:sz w:val="20"/>
              </w:rPr>
            </w:pPr>
            <w:r>
              <w:rPr>
                <w:color w:val="000000"/>
                <w:sz w:val="20"/>
              </w:rPr>
              <w:t>0,90</w:t>
            </w:r>
          </w:p>
        </w:tc>
        <w:tc>
          <w:tcPr>
            <w:tcW w:w="939" w:type="dxa"/>
            <w:tcBorders>
              <w:top w:val="nil"/>
              <w:left w:val="nil"/>
              <w:bottom w:val="single" w:sz="4" w:space="0" w:color="auto"/>
              <w:right w:val="single" w:sz="4" w:space="0" w:color="auto"/>
            </w:tcBorders>
            <w:vAlign w:val="center"/>
          </w:tcPr>
          <w:p w14:paraId="7D8C76D5" w14:textId="77777777" w:rsidR="00ED58FD" w:rsidRDefault="00ED58FD" w:rsidP="00CF7618">
            <w:pPr>
              <w:jc w:val="center"/>
              <w:rPr>
                <w:sz w:val="20"/>
              </w:rPr>
            </w:pPr>
            <w:r>
              <w:rPr>
                <w:sz w:val="20"/>
              </w:rPr>
              <w:t>0,92</w:t>
            </w:r>
          </w:p>
        </w:tc>
      </w:tr>
      <w:tr w:rsidR="00ED58FD" w14:paraId="5C9C19B9" w14:textId="77777777" w:rsidTr="00CF7618">
        <w:trPr>
          <w:trHeight w:val="528"/>
        </w:trPr>
        <w:tc>
          <w:tcPr>
            <w:tcW w:w="417" w:type="dxa"/>
            <w:tcBorders>
              <w:top w:val="nil"/>
              <w:left w:val="single" w:sz="4" w:space="0" w:color="auto"/>
              <w:bottom w:val="single" w:sz="4" w:space="0" w:color="auto"/>
              <w:right w:val="single" w:sz="4" w:space="0" w:color="auto"/>
            </w:tcBorders>
            <w:vAlign w:val="center"/>
          </w:tcPr>
          <w:p w14:paraId="77DC725B" w14:textId="77777777" w:rsidR="00ED58FD" w:rsidRDefault="00ED58FD" w:rsidP="00CF7618">
            <w:pPr>
              <w:rPr>
                <w:sz w:val="20"/>
              </w:rPr>
            </w:pPr>
            <w:r>
              <w:rPr>
                <w:sz w:val="20"/>
              </w:rPr>
              <w:t>4</w:t>
            </w:r>
          </w:p>
        </w:tc>
        <w:tc>
          <w:tcPr>
            <w:tcW w:w="1797" w:type="dxa"/>
            <w:vMerge/>
            <w:tcBorders>
              <w:top w:val="nil"/>
              <w:left w:val="single" w:sz="4" w:space="0" w:color="auto"/>
              <w:bottom w:val="single" w:sz="4" w:space="0" w:color="auto"/>
              <w:right w:val="single" w:sz="4" w:space="0" w:color="auto"/>
            </w:tcBorders>
            <w:vAlign w:val="center"/>
          </w:tcPr>
          <w:p w14:paraId="5F1C0132" w14:textId="77777777" w:rsidR="00ED58FD" w:rsidRDefault="00ED58FD" w:rsidP="00CF7618">
            <w:pPr>
              <w:rPr>
                <w:sz w:val="20"/>
              </w:rPr>
            </w:pPr>
          </w:p>
        </w:tc>
        <w:tc>
          <w:tcPr>
            <w:tcW w:w="1857" w:type="dxa"/>
            <w:tcBorders>
              <w:top w:val="nil"/>
              <w:left w:val="nil"/>
              <w:bottom w:val="single" w:sz="4" w:space="0" w:color="auto"/>
              <w:right w:val="single" w:sz="4" w:space="0" w:color="auto"/>
            </w:tcBorders>
            <w:vAlign w:val="center"/>
          </w:tcPr>
          <w:p w14:paraId="5066C9FB" w14:textId="77777777" w:rsidR="00ED58FD" w:rsidRDefault="00ED58FD" w:rsidP="00CF7618">
            <w:pPr>
              <w:rPr>
                <w:sz w:val="20"/>
              </w:rPr>
            </w:pPr>
            <w:r>
              <w:rPr>
                <w:sz w:val="20"/>
              </w:rPr>
              <w:t>Индекс нового строительства</w:t>
            </w:r>
          </w:p>
        </w:tc>
        <w:tc>
          <w:tcPr>
            <w:tcW w:w="1080" w:type="dxa"/>
            <w:tcBorders>
              <w:top w:val="nil"/>
              <w:left w:val="nil"/>
              <w:bottom w:val="single" w:sz="4" w:space="0" w:color="auto"/>
              <w:right w:val="single" w:sz="4" w:space="0" w:color="auto"/>
            </w:tcBorders>
            <w:vAlign w:val="center"/>
          </w:tcPr>
          <w:p w14:paraId="125F94D4" w14:textId="77777777" w:rsidR="00ED58FD" w:rsidRDefault="00ED58FD" w:rsidP="00CF7618">
            <w:pPr>
              <w:jc w:val="center"/>
              <w:rPr>
                <w:sz w:val="20"/>
              </w:rPr>
            </w:pPr>
            <w:r>
              <w:rPr>
                <w:sz w:val="20"/>
              </w:rPr>
              <w:t>%</w:t>
            </w:r>
          </w:p>
        </w:tc>
        <w:tc>
          <w:tcPr>
            <w:tcW w:w="789" w:type="dxa"/>
            <w:tcBorders>
              <w:top w:val="nil"/>
              <w:left w:val="nil"/>
              <w:bottom w:val="single" w:sz="4" w:space="0" w:color="auto"/>
              <w:right w:val="single" w:sz="4" w:space="0" w:color="auto"/>
            </w:tcBorders>
            <w:vAlign w:val="center"/>
          </w:tcPr>
          <w:p w14:paraId="77DD390B" w14:textId="77777777" w:rsidR="00ED58FD" w:rsidRDefault="00ED58FD" w:rsidP="00CF7618">
            <w:pPr>
              <w:jc w:val="center"/>
              <w:rPr>
                <w:sz w:val="20"/>
              </w:rPr>
            </w:pPr>
            <w:r>
              <w:rPr>
                <w:sz w:val="20"/>
              </w:rPr>
              <w:t>0</w:t>
            </w:r>
          </w:p>
        </w:tc>
        <w:tc>
          <w:tcPr>
            <w:tcW w:w="789" w:type="dxa"/>
            <w:tcBorders>
              <w:top w:val="nil"/>
              <w:left w:val="nil"/>
              <w:bottom w:val="single" w:sz="4" w:space="0" w:color="auto"/>
              <w:right w:val="single" w:sz="4" w:space="0" w:color="auto"/>
            </w:tcBorders>
            <w:vAlign w:val="center"/>
          </w:tcPr>
          <w:p w14:paraId="7CE24564" w14:textId="77777777" w:rsidR="00ED58FD" w:rsidRDefault="00ED58FD" w:rsidP="00CF7618">
            <w:pPr>
              <w:jc w:val="center"/>
              <w:rPr>
                <w:sz w:val="20"/>
              </w:rPr>
            </w:pPr>
            <w:r>
              <w:rPr>
                <w:sz w:val="20"/>
              </w:rPr>
              <w:t>0</w:t>
            </w:r>
          </w:p>
        </w:tc>
        <w:tc>
          <w:tcPr>
            <w:tcW w:w="766" w:type="dxa"/>
            <w:tcBorders>
              <w:top w:val="nil"/>
              <w:left w:val="nil"/>
              <w:bottom w:val="single" w:sz="4" w:space="0" w:color="auto"/>
              <w:right w:val="single" w:sz="4" w:space="0" w:color="auto"/>
            </w:tcBorders>
            <w:vAlign w:val="center"/>
          </w:tcPr>
          <w:p w14:paraId="0F8D0AD6" w14:textId="77777777" w:rsidR="00ED58FD" w:rsidRDefault="00ED58FD" w:rsidP="00CF7618">
            <w:pPr>
              <w:jc w:val="center"/>
              <w:rPr>
                <w:sz w:val="20"/>
              </w:rPr>
            </w:pPr>
            <w:r>
              <w:rPr>
                <w:sz w:val="20"/>
              </w:rPr>
              <w:t>0</w:t>
            </w:r>
          </w:p>
        </w:tc>
        <w:tc>
          <w:tcPr>
            <w:tcW w:w="821" w:type="dxa"/>
            <w:tcBorders>
              <w:top w:val="nil"/>
              <w:left w:val="nil"/>
              <w:bottom w:val="single" w:sz="4" w:space="0" w:color="auto"/>
              <w:right w:val="single" w:sz="4" w:space="0" w:color="auto"/>
            </w:tcBorders>
            <w:vAlign w:val="center"/>
          </w:tcPr>
          <w:p w14:paraId="30E570CF" w14:textId="77777777" w:rsidR="00ED58FD" w:rsidRDefault="00ED58FD" w:rsidP="00CF7618">
            <w:pPr>
              <w:jc w:val="center"/>
              <w:rPr>
                <w:sz w:val="20"/>
              </w:rPr>
            </w:pPr>
            <w:r>
              <w:rPr>
                <w:sz w:val="20"/>
              </w:rPr>
              <w:t>0</w:t>
            </w:r>
          </w:p>
        </w:tc>
        <w:tc>
          <w:tcPr>
            <w:tcW w:w="789" w:type="dxa"/>
            <w:tcBorders>
              <w:top w:val="nil"/>
              <w:left w:val="nil"/>
              <w:bottom w:val="single" w:sz="4" w:space="0" w:color="auto"/>
              <w:right w:val="single" w:sz="4" w:space="0" w:color="auto"/>
            </w:tcBorders>
            <w:vAlign w:val="center"/>
          </w:tcPr>
          <w:p w14:paraId="6D259076" w14:textId="77777777" w:rsidR="00ED58FD" w:rsidRDefault="00ED58FD" w:rsidP="00CF7618">
            <w:pPr>
              <w:jc w:val="center"/>
              <w:rPr>
                <w:sz w:val="20"/>
              </w:rPr>
            </w:pPr>
            <w:r>
              <w:rPr>
                <w:sz w:val="20"/>
              </w:rPr>
              <w:t>0</w:t>
            </w:r>
          </w:p>
        </w:tc>
        <w:tc>
          <w:tcPr>
            <w:tcW w:w="939" w:type="dxa"/>
            <w:tcBorders>
              <w:top w:val="nil"/>
              <w:left w:val="nil"/>
              <w:bottom w:val="single" w:sz="4" w:space="0" w:color="auto"/>
              <w:right w:val="single" w:sz="4" w:space="0" w:color="auto"/>
            </w:tcBorders>
            <w:vAlign w:val="center"/>
          </w:tcPr>
          <w:p w14:paraId="5523E1D9" w14:textId="77777777" w:rsidR="00ED58FD" w:rsidRDefault="00ED58FD" w:rsidP="00CF7618">
            <w:pPr>
              <w:jc w:val="center"/>
              <w:rPr>
                <w:sz w:val="20"/>
              </w:rPr>
            </w:pPr>
            <w:r>
              <w:rPr>
                <w:sz w:val="20"/>
              </w:rPr>
              <w:t>0</w:t>
            </w:r>
          </w:p>
        </w:tc>
      </w:tr>
      <w:tr w:rsidR="00ED58FD" w14:paraId="6786C00F" w14:textId="77777777" w:rsidTr="00CF7618">
        <w:trPr>
          <w:trHeight w:val="528"/>
        </w:trPr>
        <w:tc>
          <w:tcPr>
            <w:tcW w:w="417" w:type="dxa"/>
            <w:tcBorders>
              <w:top w:val="nil"/>
              <w:left w:val="single" w:sz="4" w:space="0" w:color="auto"/>
              <w:bottom w:val="single" w:sz="4" w:space="0" w:color="auto"/>
              <w:right w:val="single" w:sz="4" w:space="0" w:color="auto"/>
            </w:tcBorders>
            <w:vAlign w:val="center"/>
          </w:tcPr>
          <w:p w14:paraId="6B93AA84" w14:textId="77777777" w:rsidR="00ED58FD" w:rsidRDefault="00ED58FD" w:rsidP="00CF7618">
            <w:pPr>
              <w:rPr>
                <w:sz w:val="20"/>
              </w:rPr>
            </w:pPr>
            <w:r>
              <w:rPr>
                <w:sz w:val="20"/>
              </w:rPr>
              <w:t>5</w:t>
            </w:r>
          </w:p>
        </w:tc>
        <w:tc>
          <w:tcPr>
            <w:tcW w:w="1797" w:type="dxa"/>
            <w:vMerge w:val="restart"/>
            <w:tcBorders>
              <w:top w:val="nil"/>
              <w:left w:val="single" w:sz="4" w:space="0" w:color="auto"/>
              <w:bottom w:val="single" w:sz="4" w:space="0" w:color="auto"/>
              <w:right w:val="single" w:sz="4" w:space="0" w:color="auto"/>
            </w:tcBorders>
            <w:vAlign w:val="center"/>
          </w:tcPr>
          <w:p w14:paraId="1B0181C4" w14:textId="77777777" w:rsidR="00ED58FD" w:rsidRDefault="00ED58FD" w:rsidP="00CF7618">
            <w:pPr>
              <w:rPr>
                <w:sz w:val="20"/>
              </w:rPr>
            </w:pPr>
            <w:r>
              <w:rPr>
                <w:sz w:val="20"/>
              </w:rPr>
              <w:t>Спрос на коммунальные ресурсы</w:t>
            </w:r>
          </w:p>
        </w:tc>
        <w:tc>
          <w:tcPr>
            <w:tcW w:w="1857" w:type="dxa"/>
            <w:tcBorders>
              <w:top w:val="nil"/>
              <w:left w:val="nil"/>
              <w:bottom w:val="single" w:sz="4" w:space="0" w:color="auto"/>
              <w:right w:val="single" w:sz="4" w:space="0" w:color="auto"/>
            </w:tcBorders>
            <w:vAlign w:val="center"/>
          </w:tcPr>
          <w:p w14:paraId="23DC00C4" w14:textId="77777777" w:rsidR="00ED58FD" w:rsidRDefault="00ED58FD" w:rsidP="00CF7618">
            <w:pPr>
              <w:rPr>
                <w:sz w:val="20"/>
              </w:rPr>
            </w:pPr>
            <w:r>
              <w:rPr>
                <w:sz w:val="20"/>
              </w:rPr>
              <w:t>Общий объем реализация</w:t>
            </w:r>
          </w:p>
        </w:tc>
        <w:tc>
          <w:tcPr>
            <w:tcW w:w="1080" w:type="dxa"/>
            <w:tcBorders>
              <w:top w:val="nil"/>
              <w:left w:val="nil"/>
              <w:bottom w:val="single" w:sz="4" w:space="0" w:color="auto"/>
              <w:right w:val="single" w:sz="4" w:space="0" w:color="auto"/>
            </w:tcBorders>
            <w:vAlign w:val="center"/>
          </w:tcPr>
          <w:p w14:paraId="4A161A65" w14:textId="77777777" w:rsidR="00ED58FD" w:rsidRDefault="00ED58FD" w:rsidP="00CF7618">
            <w:pPr>
              <w:jc w:val="center"/>
              <w:rPr>
                <w:sz w:val="20"/>
              </w:rPr>
            </w:pPr>
            <w:r>
              <w:rPr>
                <w:sz w:val="20"/>
              </w:rPr>
              <w:t>тыс. кВт*ч</w:t>
            </w:r>
          </w:p>
        </w:tc>
        <w:tc>
          <w:tcPr>
            <w:tcW w:w="789" w:type="dxa"/>
            <w:tcBorders>
              <w:top w:val="nil"/>
              <w:left w:val="nil"/>
              <w:bottom w:val="single" w:sz="4" w:space="0" w:color="auto"/>
              <w:right w:val="single" w:sz="4" w:space="0" w:color="auto"/>
            </w:tcBorders>
            <w:vAlign w:val="center"/>
          </w:tcPr>
          <w:p w14:paraId="4CFF8190" w14:textId="77777777" w:rsidR="00ED58FD" w:rsidRDefault="00ED58FD" w:rsidP="00CF7618">
            <w:pPr>
              <w:jc w:val="center"/>
              <w:rPr>
                <w:sz w:val="20"/>
              </w:rPr>
            </w:pPr>
            <w:r>
              <w:rPr>
                <w:color w:val="000000"/>
                <w:sz w:val="20"/>
              </w:rPr>
              <w:t>446,04</w:t>
            </w:r>
          </w:p>
        </w:tc>
        <w:tc>
          <w:tcPr>
            <w:tcW w:w="789" w:type="dxa"/>
            <w:tcBorders>
              <w:top w:val="nil"/>
              <w:left w:val="nil"/>
              <w:bottom w:val="single" w:sz="4" w:space="0" w:color="auto"/>
              <w:right w:val="single" w:sz="4" w:space="0" w:color="auto"/>
            </w:tcBorders>
            <w:vAlign w:val="center"/>
          </w:tcPr>
          <w:p w14:paraId="011A483C" w14:textId="77777777" w:rsidR="00ED58FD" w:rsidRDefault="00ED58FD" w:rsidP="00CF7618">
            <w:pPr>
              <w:jc w:val="center"/>
              <w:rPr>
                <w:sz w:val="20"/>
              </w:rPr>
            </w:pPr>
            <w:r>
              <w:rPr>
                <w:color w:val="000000"/>
                <w:sz w:val="20"/>
              </w:rPr>
              <w:t>441,00</w:t>
            </w:r>
          </w:p>
        </w:tc>
        <w:tc>
          <w:tcPr>
            <w:tcW w:w="766" w:type="dxa"/>
            <w:tcBorders>
              <w:top w:val="nil"/>
              <w:left w:val="nil"/>
              <w:bottom w:val="single" w:sz="4" w:space="0" w:color="auto"/>
              <w:right w:val="single" w:sz="4" w:space="0" w:color="auto"/>
            </w:tcBorders>
            <w:vAlign w:val="center"/>
          </w:tcPr>
          <w:p w14:paraId="6851CDE2" w14:textId="77777777" w:rsidR="00ED58FD" w:rsidRDefault="00ED58FD" w:rsidP="00CF7618">
            <w:pPr>
              <w:jc w:val="center"/>
              <w:rPr>
                <w:sz w:val="20"/>
              </w:rPr>
            </w:pPr>
            <w:r>
              <w:rPr>
                <w:color w:val="000000"/>
                <w:sz w:val="20"/>
              </w:rPr>
              <w:t>435,12</w:t>
            </w:r>
          </w:p>
        </w:tc>
        <w:tc>
          <w:tcPr>
            <w:tcW w:w="821" w:type="dxa"/>
            <w:tcBorders>
              <w:top w:val="nil"/>
              <w:left w:val="nil"/>
              <w:bottom w:val="single" w:sz="4" w:space="0" w:color="auto"/>
              <w:right w:val="single" w:sz="4" w:space="0" w:color="auto"/>
            </w:tcBorders>
            <w:vAlign w:val="center"/>
          </w:tcPr>
          <w:p w14:paraId="255437C3" w14:textId="77777777" w:rsidR="00ED58FD" w:rsidRDefault="00ED58FD" w:rsidP="00CF7618">
            <w:pPr>
              <w:jc w:val="center"/>
              <w:rPr>
                <w:sz w:val="20"/>
              </w:rPr>
            </w:pPr>
            <w:r>
              <w:rPr>
                <w:color w:val="000000"/>
                <w:sz w:val="20"/>
              </w:rPr>
              <w:t>430,08</w:t>
            </w:r>
          </w:p>
        </w:tc>
        <w:tc>
          <w:tcPr>
            <w:tcW w:w="789" w:type="dxa"/>
            <w:tcBorders>
              <w:top w:val="nil"/>
              <w:left w:val="nil"/>
              <w:bottom w:val="single" w:sz="4" w:space="0" w:color="auto"/>
              <w:right w:val="single" w:sz="4" w:space="0" w:color="auto"/>
            </w:tcBorders>
            <w:vAlign w:val="center"/>
          </w:tcPr>
          <w:p w14:paraId="2AEBFEEB" w14:textId="77777777" w:rsidR="00ED58FD" w:rsidRDefault="00ED58FD" w:rsidP="00CF7618">
            <w:pPr>
              <w:jc w:val="center"/>
              <w:rPr>
                <w:sz w:val="20"/>
              </w:rPr>
            </w:pPr>
            <w:r>
              <w:rPr>
                <w:color w:val="000000"/>
                <w:sz w:val="20"/>
              </w:rPr>
              <w:t>425,04</w:t>
            </w:r>
          </w:p>
        </w:tc>
        <w:tc>
          <w:tcPr>
            <w:tcW w:w="939" w:type="dxa"/>
            <w:tcBorders>
              <w:top w:val="nil"/>
              <w:left w:val="nil"/>
              <w:bottom w:val="single" w:sz="4" w:space="0" w:color="auto"/>
              <w:right w:val="single" w:sz="4" w:space="0" w:color="auto"/>
            </w:tcBorders>
            <w:vAlign w:val="center"/>
          </w:tcPr>
          <w:p w14:paraId="3A9F575C" w14:textId="77777777" w:rsidR="00ED58FD" w:rsidRDefault="00ED58FD" w:rsidP="00CF7618">
            <w:pPr>
              <w:jc w:val="center"/>
              <w:rPr>
                <w:rFonts w:ascii="Arial" w:hAnsi="Arial" w:cs="Arial"/>
                <w:color w:val="000000"/>
                <w:sz w:val="20"/>
              </w:rPr>
            </w:pPr>
          </w:p>
          <w:p w14:paraId="0DE74409" w14:textId="77777777" w:rsidR="00ED58FD" w:rsidRDefault="00ED58FD" w:rsidP="00CF7618">
            <w:pPr>
              <w:jc w:val="center"/>
              <w:rPr>
                <w:rFonts w:ascii="Arial" w:hAnsi="Arial" w:cs="Arial"/>
                <w:color w:val="000000"/>
                <w:sz w:val="20"/>
              </w:rPr>
            </w:pPr>
            <w:r>
              <w:rPr>
                <w:rFonts w:ascii="Arial" w:hAnsi="Arial" w:cs="Arial"/>
                <w:color w:val="000000"/>
                <w:sz w:val="20"/>
              </w:rPr>
              <w:t>1649,76</w:t>
            </w:r>
          </w:p>
          <w:p w14:paraId="7C29B80D" w14:textId="77777777" w:rsidR="00ED58FD" w:rsidRDefault="00ED58FD" w:rsidP="00CF7618">
            <w:pPr>
              <w:jc w:val="center"/>
              <w:rPr>
                <w:sz w:val="20"/>
              </w:rPr>
            </w:pPr>
          </w:p>
        </w:tc>
      </w:tr>
      <w:tr w:rsidR="00ED58FD" w14:paraId="4954A1D1" w14:textId="77777777" w:rsidTr="00CF7618">
        <w:trPr>
          <w:trHeight w:val="518"/>
        </w:trPr>
        <w:tc>
          <w:tcPr>
            <w:tcW w:w="417" w:type="dxa"/>
            <w:tcBorders>
              <w:top w:val="nil"/>
              <w:left w:val="single" w:sz="4" w:space="0" w:color="auto"/>
              <w:bottom w:val="single" w:sz="4" w:space="0" w:color="auto"/>
              <w:right w:val="single" w:sz="4" w:space="0" w:color="auto"/>
            </w:tcBorders>
            <w:vAlign w:val="center"/>
          </w:tcPr>
          <w:p w14:paraId="3782EAAC" w14:textId="77777777" w:rsidR="00ED58FD" w:rsidRDefault="00ED58FD" w:rsidP="00CF7618">
            <w:pPr>
              <w:rPr>
                <w:sz w:val="20"/>
              </w:rPr>
            </w:pPr>
            <w:r>
              <w:rPr>
                <w:sz w:val="20"/>
              </w:rPr>
              <w:t>6</w:t>
            </w:r>
          </w:p>
        </w:tc>
        <w:tc>
          <w:tcPr>
            <w:tcW w:w="1797" w:type="dxa"/>
            <w:vMerge/>
            <w:tcBorders>
              <w:top w:val="nil"/>
              <w:left w:val="single" w:sz="4" w:space="0" w:color="auto"/>
              <w:bottom w:val="single" w:sz="4" w:space="0" w:color="auto"/>
              <w:right w:val="single" w:sz="4" w:space="0" w:color="auto"/>
            </w:tcBorders>
            <w:vAlign w:val="center"/>
          </w:tcPr>
          <w:p w14:paraId="34719F8D" w14:textId="77777777" w:rsidR="00ED58FD" w:rsidRDefault="00ED58FD" w:rsidP="00CF7618">
            <w:pPr>
              <w:rPr>
                <w:sz w:val="20"/>
              </w:rPr>
            </w:pPr>
          </w:p>
        </w:tc>
        <w:tc>
          <w:tcPr>
            <w:tcW w:w="1857" w:type="dxa"/>
            <w:tcBorders>
              <w:top w:val="nil"/>
              <w:left w:val="nil"/>
              <w:bottom w:val="single" w:sz="4" w:space="0" w:color="auto"/>
              <w:right w:val="single" w:sz="4" w:space="0" w:color="auto"/>
            </w:tcBorders>
            <w:vAlign w:val="center"/>
          </w:tcPr>
          <w:p w14:paraId="0602C09D" w14:textId="77777777" w:rsidR="00ED58FD" w:rsidRDefault="00ED58FD" w:rsidP="00CF7618">
            <w:pPr>
              <w:rPr>
                <w:sz w:val="20"/>
              </w:rPr>
            </w:pPr>
            <w:r>
              <w:rPr>
                <w:sz w:val="20"/>
              </w:rPr>
              <w:t>Прирост объемов реализация</w:t>
            </w:r>
          </w:p>
        </w:tc>
        <w:tc>
          <w:tcPr>
            <w:tcW w:w="1080" w:type="dxa"/>
            <w:tcBorders>
              <w:top w:val="nil"/>
              <w:left w:val="nil"/>
              <w:bottom w:val="single" w:sz="4" w:space="0" w:color="auto"/>
              <w:right w:val="single" w:sz="4" w:space="0" w:color="auto"/>
            </w:tcBorders>
            <w:vAlign w:val="center"/>
          </w:tcPr>
          <w:p w14:paraId="32A3F917" w14:textId="77777777" w:rsidR="00ED58FD" w:rsidRDefault="00ED58FD" w:rsidP="00CF7618">
            <w:pPr>
              <w:jc w:val="center"/>
              <w:rPr>
                <w:sz w:val="20"/>
              </w:rPr>
            </w:pPr>
            <w:r>
              <w:rPr>
                <w:sz w:val="20"/>
              </w:rPr>
              <w:t>млн. кВт*ч</w:t>
            </w:r>
          </w:p>
        </w:tc>
        <w:tc>
          <w:tcPr>
            <w:tcW w:w="789" w:type="dxa"/>
            <w:tcBorders>
              <w:top w:val="nil"/>
              <w:left w:val="nil"/>
              <w:bottom w:val="single" w:sz="4" w:space="0" w:color="auto"/>
              <w:right w:val="single" w:sz="4" w:space="0" w:color="auto"/>
            </w:tcBorders>
            <w:vAlign w:val="center"/>
          </w:tcPr>
          <w:p w14:paraId="5797A7B8" w14:textId="77777777" w:rsidR="00ED58FD" w:rsidRDefault="00ED58FD" w:rsidP="00CF7618">
            <w:pPr>
              <w:rPr>
                <w:sz w:val="20"/>
              </w:rPr>
            </w:pPr>
            <w:r>
              <w:rPr>
                <w:sz w:val="20"/>
              </w:rPr>
              <w:t>-1,03</w:t>
            </w:r>
          </w:p>
        </w:tc>
        <w:tc>
          <w:tcPr>
            <w:tcW w:w="789" w:type="dxa"/>
            <w:tcBorders>
              <w:top w:val="nil"/>
              <w:left w:val="nil"/>
              <w:bottom w:val="single" w:sz="4" w:space="0" w:color="auto"/>
              <w:right w:val="single" w:sz="4" w:space="0" w:color="auto"/>
            </w:tcBorders>
            <w:vAlign w:val="center"/>
          </w:tcPr>
          <w:p w14:paraId="700A18CE" w14:textId="77777777" w:rsidR="00ED58FD" w:rsidRDefault="00ED58FD" w:rsidP="00CF7618">
            <w:pPr>
              <w:jc w:val="center"/>
              <w:rPr>
                <w:sz w:val="20"/>
              </w:rPr>
            </w:pPr>
            <w:r>
              <w:rPr>
                <w:sz w:val="20"/>
              </w:rPr>
              <w:t>-1,01</w:t>
            </w:r>
          </w:p>
        </w:tc>
        <w:tc>
          <w:tcPr>
            <w:tcW w:w="766" w:type="dxa"/>
            <w:tcBorders>
              <w:top w:val="nil"/>
              <w:left w:val="nil"/>
              <w:bottom w:val="single" w:sz="4" w:space="0" w:color="auto"/>
              <w:right w:val="single" w:sz="4" w:space="0" w:color="auto"/>
            </w:tcBorders>
            <w:vAlign w:val="center"/>
          </w:tcPr>
          <w:p w14:paraId="4E66844E" w14:textId="77777777" w:rsidR="00ED58FD" w:rsidRDefault="00ED58FD" w:rsidP="00CF7618">
            <w:pPr>
              <w:jc w:val="center"/>
              <w:rPr>
                <w:sz w:val="20"/>
              </w:rPr>
            </w:pPr>
            <w:r>
              <w:rPr>
                <w:sz w:val="20"/>
              </w:rPr>
              <w:t>-1,01</w:t>
            </w:r>
          </w:p>
        </w:tc>
        <w:tc>
          <w:tcPr>
            <w:tcW w:w="821" w:type="dxa"/>
            <w:tcBorders>
              <w:top w:val="nil"/>
              <w:left w:val="nil"/>
              <w:bottom w:val="single" w:sz="4" w:space="0" w:color="auto"/>
              <w:right w:val="single" w:sz="4" w:space="0" w:color="auto"/>
            </w:tcBorders>
            <w:vAlign w:val="center"/>
          </w:tcPr>
          <w:p w14:paraId="4DEE8CB6" w14:textId="77777777" w:rsidR="00ED58FD" w:rsidRDefault="00ED58FD" w:rsidP="00CF7618">
            <w:pPr>
              <w:jc w:val="center"/>
              <w:rPr>
                <w:sz w:val="20"/>
              </w:rPr>
            </w:pPr>
            <w:r>
              <w:rPr>
                <w:sz w:val="20"/>
              </w:rPr>
              <w:t>-1,01</w:t>
            </w:r>
          </w:p>
        </w:tc>
        <w:tc>
          <w:tcPr>
            <w:tcW w:w="789" w:type="dxa"/>
            <w:tcBorders>
              <w:top w:val="nil"/>
              <w:left w:val="nil"/>
              <w:bottom w:val="single" w:sz="4" w:space="0" w:color="auto"/>
              <w:right w:val="single" w:sz="4" w:space="0" w:color="auto"/>
            </w:tcBorders>
            <w:vAlign w:val="center"/>
          </w:tcPr>
          <w:p w14:paraId="5398FCEE" w14:textId="77777777" w:rsidR="00ED58FD" w:rsidRDefault="00ED58FD" w:rsidP="00CF7618">
            <w:pPr>
              <w:jc w:val="center"/>
              <w:rPr>
                <w:sz w:val="20"/>
              </w:rPr>
            </w:pPr>
            <w:r>
              <w:rPr>
                <w:sz w:val="20"/>
              </w:rPr>
              <w:t>-1,01</w:t>
            </w:r>
          </w:p>
        </w:tc>
        <w:tc>
          <w:tcPr>
            <w:tcW w:w="939" w:type="dxa"/>
            <w:tcBorders>
              <w:top w:val="nil"/>
              <w:left w:val="nil"/>
              <w:bottom w:val="single" w:sz="4" w:space="0" w:color="auto"/>
              <w:right w:val="single" w:sz="4" w:space="0" w:color="auto"/>
            </w:tcBorders>
            <w:vAlign w:val="center"/>
          </w:tcPr>
          <w:p w14:paraId="2F2C15FF" w14:textId="77777777" w:rsidR="00ED58FD" w:rsidRDefault="00ED58FD" w:rsidP="00CF7618">
            <w:pPr>
              <w:jc w:val="center"/>
              <w:rPr>
                <w:sz w:val="20"/>
              </w:rPr>
            </w:pPr>
            <w:r>
              <w:rPr>
                <w:sz w:val="20"/>
              </w:rPr>
              <w:t>-1,01</w:t>
            </w:r>
          </w:p>
        </w:tc>
      </w:tr>
      <w:tr w:rsidR="00ED58FD" w14:paraId="254A1875" w14:textId="77777777" w:rsidTr="00CF7618">
        <w:trPr>
          <w:trHeight w:val="264"/>
        </w:trPr>
        <w:tc>
          <w:tcPr>
            <w:tcW w:w="417" w:type="dxa"/>
            <w:tcBorders>
              <w:top w:val="nil"/>
              <w:left w:val="single" w:sz="4" w:space="0" w:color="auto"/>
              <w:bottom w:val="single" w:sz="4" w:space="0" w:color="auto"/>
              <w:right w:val="single" w:sz="4" w:space="0" w:color="auto"/>
            </w:tcBorders>
            <w:vAlign w:val="center"/>
          </w:tcPr>
          <w:p w14:paraId="4ED0A205" w14:textId="77777777" w:rsidR="00ED58FD" w:rsidRDefault="00ED58FD" w:rsidP="00CF7618">
            <w:pPr>
              <w:rPr>
                <w:sz w:val="20"/>
              </w:rPr>
            </w:pPr>
            <w:r>
              <w:rPr>
                <w:sz w:val="20"/>
              </w:rPr>
              <w:t>7</w:t>
            </w:r>
          </w:p>
        </w:tc>
        <w:tc>
          <w:tcPr>
            <w:tcW w:w="1797" w:type="dxa"/>
            <w:vMerge w:val="restart"/>
            <w:tcBorders>
              <w:top w:val="nil"/>
              <w:left w:val="single" w:sz="4" w:space="0" w:color="auto"/>
              <w:bottom w:val="single" w:sz="4" w:space="0" w:color="auto"/>
              <w:right w:val="single" w:sz="4" w:space="0" w:color="auto"/>
            </w:tcBorders>
            <w:vAlign w:val="center"/>
          </w:tcPr>
          <w:p w14:paraId="34E48484" w14:textId="77777777" w:rsidR="00ED58FD" w:rsidRDefault="00ED58FD" w:rsidP="00CF7618">
            <w:pPr>
              <w:rPr>
                <w:sz w:val="20"/>
              </w:rPr>
            </w:pPr>
            <w:r>
              <w:rPr>
                <w:sz w:val="20"/>
              </w:rPr>
              <w:t>Показатели эффективности производства и транспортировки ресурсов</w:t>
            </w:r>
          </w:p>
        </w:tc>
        <w:tc>
          <w:tcPr>
            <w:tcW w:w="1857" w:type="dxa"/>
            <w:tcBorders>
              <w:top w:val="nil"/>
              <w:left w:val="nil"/>
              <w:bottom w:val="single" w:sz="4" w:space="0" w:color="auto"/>
              <w:right w:val="single" w:sz="4" w:space="0" w:color="auto"/>
            </w:tcBorders>
            <w:vAlign w:val="center"/>
          </w:tcPr>
          <w:p w14:paraId="3DBC889B" w14:textId="77777777" w:rsidR="00ED58FD" w:rsidRDefault="00ED58FD" w:rsidP="00CF7618">
            <w:pPr>
              <w:rPr>
                <w:sz w:val="20"/>
              </w:rPr>
            </w:pPr>
            <w:r>
              <w:rPr>
                <w:sz w:val="20"/>
              </w:rPr>
              <w:t>Уровень потерь в сети</w:t>
            </w:r>
          </w:p>
        </w:tc>
        <w:tc>
          <w:tcPr>
            <w:tcW w:w="1080" w:type="dxa"/>
            <w:tcBorders>
              <w:top w:val="nil"/>
              <w:left w:val="nil"/>
              <w:bottom w:val="single" w:sz="4" w:space="0" w:color="auto"/>
              <w:right w:val="single" w:sz="4" w:space="0" w:color="auto"/>
            </w:tcBorders>
            <w:vAlign w:val="center"/>
          </w:tcPr>
          <w:p w14:paraId="04D1752F" w14:textId="77777777" w:rsidR="00ED58FD" w:rsidRDefault="00ED58FD" w:rsidP="00CF7618">
            <w:pPr>
              <w:jc w:val="center"/>
              <w:rPr>
                <w:sz w:val="20"/>
              </w:rPr>
            </w:pPr>
            <w:r>
              <w:rPr>
                <w:sz w:val="20"/>
              </w:rPr>
              <w:t>%</w:t>
            </w:r>
          </w:p>
        </w:tc>
        <w:tc>
          <w:tcPr>
            <w:tcW w:w="789" w:type="dxa"/>
            <w:tcBorders>
              <w:top w:val="nil"/>
              <w:left w:val="nil"/>
              <w:bottom w:val="single" w:sz="4" w:space="0" w:color="auto"/>
              <w:right w:val="single" w:sz="4" w:space="0" w:color="auto"/>
            </w:tcBorders>
            <w:vAlign w:val="center"/>
          </w:tcPr>
          <w:p w14:paraId="72893B80" w14:textId="77777777" w:rsidR="00ED58FD" w:rsidRPr="0042407D" w:rsidRDefault="00ED58FD" w:rsidP="00CF7618">
            <w:pPr>
              <w:jc w:val="center"/>
              <w:rPr>
                <w:color w:val="000000" w:themeColor="text1"/>
                <w:sz w:val="20"/>
              </w:rPr>
            </w:pPr>
            <w:r w:rsidRPr="0042407D">
              <w:rPr>
                <w:color w:val="000000" w:themeColor="text1"/>
                <w:sz w:val="20"/>
              </w:rPr>
              <w:t>11,10</w:t>
            </w:r>
          </w:p>
        </w:tc>
        <w:tc>
          <w:tcPr>
            <w:tcW w:w="789" w:type="dxa"/>
            <w:tcBorders>
              <w:top w:val="nil"/>
              <w:left w:val="nil"/>
              <w:bottom w:val="single" w:sz="4" w:space="0" w:color="auto"/>
              <w:right w:val="single" w:sz="4" w:space="0" w:color="auto"/>
            </w:tcBorders>
            <w:vAlign w:val="center"/>
          </w:tcPr>
          <w:p w14:paraId="15BC9CE2" w14:textId="77777777" w:rsidR="00ED58FD" w:rsidRPr="0042407D" w:rsidRDefault="00ED58FD" w:rsidP="00CF7618">
            <w:pPr>
              <w:jc w:val="center"/>
              <w:rPr>
                <w:color w:val="000000" w:themeColor="text1"/>
                <w:sz w:val="20"/>
              </w:rPr>
            </w:pPr>
            <w:r w:rsidRPr="0042407D">
              <w:rPr>
                <w:color w:val="000000" w:themeColor="text1"/>
                <w:sz w:val="20"/>
              </w:rPr>
              <w:t>11,09</w:t>
            </w:r>
          </w:p>
        </w:tc>
        <w:tc>
          <w:tcPr>
            <w:tcW w:w="766" w:type="dxa"/>
            <w:tcBorders>
              <w:top w:val="nil"/>
              <w:left w:val="nil"/>
              <w:bottom w:val="single" w:sz="4" w:space="0" w:color="auto"/>
              <w:right w:val="single" w:sz="4" w:space="0" w:color="auto"/>
            </w:tcBorders>
            <w:vAlign w:val="center"/>
          </w:tcPr>
          <w:p w14:paraId="7FDB357B" w14:textId="77777777" w:rsidR="00ED58FD" w:rsidRPr="0042407D" w:rsidRDefault="00ED58FD" w:rsidP="00CF7618">
            <w:pPr>
              <w:jc w:val="center"/>
              <w:rPr>
                <w:color w:val="000000" w:themeColor="text1"/>
                <w:sz w:val="20"/>
              </w:rPr>
            </w:pPr>
            <w:r w:rsidRPr="0042407D">
              <w:rPr>
                <w:color w:val="000000" w:themeColor="text1"/>
                <w:sz w:val="20"/>
              </w:rPr>
              <w:t>11,08</w:t>
            </w:r>
          </w:p>
        </w:tc>
        <w:tc>
          <w:tcPr>
            <w:tcW w:w="821" w:type="dxa"/>
            <w:tcBorders>
              <w:top w:val="nil"/>
              <w:left w:val="nil"/>
              <w:bottom w:val="single" w:sz="4" w:space="0" w:color="auto"/>
              <w:right w:val="single" w:sz="4" w:space="0" w:color="auto"/>
            </w:tcBorders>
            <w:vAlign w:val="center"/>
          </w:tcPr>
          <w:p w14:paraId="179FB668" w14:textId="77777777" w:rsidR="00ED58FD" w:rsidRPr="0042407D" w:rsidRDefault="00ED58FD" w:rsidP="00CF7618">
            <w:pPr>
              <w:jc w:val="center"/>
              <w:rPr>
                <w:color w:val="000000" w:themeColor="text1"/>
                <w:sz w:val="20"/>
              </w:rPr>
            </w:pPr>
            <w:r w:rsidRPr="0042407D">
              <w:rPr>
                <w:color w:val="000000" w:themeColor="text1"/>
                <w:sz w:val="20"/>
              </w:rPr>
              <w:t>11,07</w:t>
            </w:r>
          </w:p>
        </w:tc>
        <w:tc>
          <w:tcPr>
            <w:tcW w:w="789" w:type="dxa"/>
            <w:tcBorders>
              <w:top w:val="nil"/>
              <w:left w:val="nil"/>
              <w:bottom w:val="single" w:sz="4" w:space="0" w:color="auto"/>
              <w:right w:val="single" w:sz="4" w:space="0" w:color="auto"/>
            </w:tcBorders>
            <w:vAlign w:val="center"/>
          </w:tcPr>
          <w:p w14:paraId="65257E09" w14:textId="77777777" w:rsidR="00ED58FD" w:rsidRPr="0042407D" w:rsidRDefault="00ED58FD" w:rsidP="00CF7618">
            <w:pPr>
              <w:jc w:val="center"/>
              <w:rPr>
                <w:color w:val="000000" w:themeColor="text1"/>
                <w:sz w:val="20"/>
              </w:rPr>
            </w:pPr>
            <w:r w:rsidRPr="0042407D">
              <w:rPr>
                <w:color w:val="000000" w:themeColor="text1"/>
                <w:sz w:val="20"/>
              </w:rPr>
              <w:t>11,06</w:t>
            </w:r>
          </w:p>
        </w:tc>
        <w:tc>
          <w:tcPr>
            <w:tcW w:w="939" w:type="dxa"/>
            <w:tcBorders>
              <w:top w:val="nil"/>
              <w:left w:val="nil"/>
              <w:bottom w:val="single" w:sz="4" w:space="0" w:color="auto"/>
              <w:right w:val="single" w:sz="4" w:space="0" w:color="auto"/>
            </w:tcBorders>
            <w:vAlign w:val="center"/>
          </w:tcPr>
          <w:p w14:paraId="6A60F955" w14:textId="77777777" w:rsidR="00ED58FD" w:rsidRPr="0042407D" w:rsidRDefault="00ED58FD" w:rsidP="00CF7618">
            <w:pPr>
              <w:jc w:val="center"/>
              <w:rPr>
                <w:color w:val="000000" w:themeColor="text1"/>
                <w:sz w:val="20"/>
              </w:rPr>
            </w:pPr>
            <w:r w:rsidRPr="0042407D">
              <w:rPr>
                <w:color w:val="000000" w:themeColor="text1"/>
                <w:sz w:val="20"/>
              </w:rPr>
              <w:t>11,06</w:t>
            </w:r>
          </w:p>
        </w:tc>
      </w:tr>
      <w:tr w:rsidR="00ED58FD" w14:paraId="57433753" w14:textId="77777777" w:rsidTr="00CF7618">
        <w:trPr>
          <w:trHeight w:val="528"/>
        </w:trPr>
        <w:tc>
          <w:tcPr>
            <w:tcW w:w="417" w:type="dxa"/>
            <w:tcBorders>
              <w:top w:val="nil"/>
              <w:left w:val="single" w:sz="4" w:space="0" w:color="auto"/>
              <w:bottom w:val="single" w:sz="4" w:space="0" w:color="auto"/>
              <w:right w:val="single" w:sz="4" w:space="0" w:color="auto"/>
            </w:tcBorders>
            <w:vAlign w:val="center"/>
          </w:tcPr>
          <w:p w14:paraId="26990D88" w14:textId="77777777" w:rsidR="00ED58FD" w:rsidRDefault="00ED58FD" w:rsidP="00CF7618">
            <w:pPr>
              <w:rPr>
                <w:sz w:val="20"/>
              </w:rPr>
            </w:pPr>
            <w:r>
              <w:rPr>
                <w:sz w:val="20"/>
              </w:rPr>
              <w:t>8</w:t>
            </w:r>
          </w:p>
        </w:tc>
        <w:tc>
          <w:tcPr>
            <w:tcW w:w="1797" w:type="dxa"/>
            <w:vMerge/>
            <w:tcBorders>
              <w:top w:val="nil"/>
              <w:left w:val="single" w:sz="4" w:space="0" w:color="auto"/>
              <w:bottom w:val="single" w:sz="4" w:space="0" w:color="auto"/>
              <w:right w:val="single" w:sz="4" w:space="0" w:color="auto"/>
            </w:tcBorders>
            <w:vAlign w:val="center"/>
          </w:tcPr>
          <w:p w14:paraId="58A8E9C1" w14:textId="77777777" w:rsidR="00ED58FD" w:rsidRDefault="00ED58FD" w:rsidP="00CF7618">
            <w:pPr>
              <w:rPr>
                <w:sz w:val="20"/>
              </w:rPr>
            </w:pPr>
          </w:p>
        </w:tc>
        <w:tc>
          <w:tcPr>
            <w:tcW w:w="1857" w:type="dxa"/>
            <w:tcBorders>
              <w:top w:val="nil"/>
              <w:left w:val="nil"/>
              <w:bottom w:val="single" w:sz="4" w:space="0" w:color="auto"/>
              <w:right w:val="single" w:sz="4" w:space="0" w:color="auto"/>
            </w:tcBorders>
            <w:vAlign w:val="center"/>
          </w:tcPr>
          <w:p w14:paraId="631C78AA" w14:textId="77777777" w:rsidR="00ED58FD" w:rsidRDefault="00ED58FD" w:rsidP="00CF7618">
            <w:pPr>
              <w:rPr>
                <w:sz w:val="20"/>
              </w:rPr>
            </w:pPr>
            <w:r>
              <w:rPr>
                <w:sz w:val="20"/>
              </w:rPr>
              <w:t>Коэффициент потерь в сети</w:t>
            </w:r>
          </w:p>
        </w:tc>
        <w:tc>
          <w:tcPr>
            <w:tcW w:w="1080" w:type="dxa"/>
            <w:tcBorders>
              <w:top w:val="nil"/>
              <w:left w:val="nil"/>
              <w:bottom w:val="single" w:sz="4" w:space="0" w:color="auto"/>
              <w:right w:val="single" w:sz="4" w:space="0" w:color="auto"/>
            </w:tcBorders>
            <w:vAlign w:val="center"/>
          </w:tcPr>
          <w:p w14:paraId="564DECA5" w14:textId="77777777" w:rsidR="00ED58FD" w:rsidRDefault="00ED58FD" w:rsidP="00CF7618">
            <w:pPr>
              <w:jc w:val="center"/>
              <w:rPr>
                <w:sz w:val="20"/>
              </w:rPr>
            </w:pPr>
            <w:r>
              <w:rPr>
                <w:sz w:val="20"/>
              </w:rPr>
              <w:t>тыс. кВт*ч/км</w:t>
            </w:r>
          </w:p>
        </w:tc>
        <w:tc>
          <w:tcPr>
            <w:tcW w:w="789" w:type="dxa"/>
            <w:tcBorders>
              <w:top w:val="nil"/>
              <w:left w:val="nil"/>
              <w:bottom w:val="single" w:sz="4" w:space="0" w:color="auto"/>
              <w:right w:val="single" w:sz="4" w:space="0" w:color="auto"/>
            </w:tcBorders>
            <w:vAlign w:val="center"/>
          </w:tcPr>
          <w:p w14:paraId="067C5C72" w14:textId="77777777" w:rsidR="00ED58FD" w:rsidRPr="0042407D" w:rsidRDefault="00ED58FD" w:rsidP="00CF7618">
            <w:pPr>
              <w:jc w:val="center"/>
              <w:rPr>
                <w:color w:val="000000" w:themeColor="text1"/>
                <w:sz w:val="20"/>
              </w:rPr>
            </w:pPr>
            <w:r w:rsidRPr="0042407D">
              <w:rPr>
                <w:color w:val="000000" w:themeColor="text1"/>
                <w:sz w:val="20"/>
              </w:rPr>
              <w:t>45,49</w:t>
            </w:r>
          </w:p>
        </w:tc>
        <w:tc>
          <w:tcPr>
            <w:tcW w:w="789" w:type="dxa"/>
            <w:tcBorders>
              <w:top w:val="nil"/>
              <w:left w:val="nil"/>
              <w:bottom w:val="single" w:sz="4" w:space="0" w:color="auto"/>
              <w:right w:val="single" w:sz="4" w:space="0" w:color="auto"/>
            </w:tcBorders>
            <w:vAlign w:val="center"/>
          </w:tcPr>
          <w:p w14:paraId="6BF34778" w14:textId="77777777" w:rsidR="00ED58FD" w:rsidRPr="0042407D" w:rsidRDefault="00ED58FD" w:rsidP="00CF7618">
            <w:pPr>
              <w:jc w:val="center"/>
              <w:rPr>
                <w:color w:val="000000" w:themeColor="text1"/>
                <w:sz w:val="20"/>
              </w:rPr>
            </w:pPr>
            <w:r w:rsidRPr="0042407D">
              <w:rPr>
                <w:color w:val="000000" w:themeColor="text1"/>
                <w:sz w:val="20"/>
              </w:rPr>
              <w:t>45,45</w:t>
            </w:r>
          </w:p>
        </w:tc>
        <w:tc>
          <w:tcPr>
            <w:tcW w:w="766" w:type="dxa"/>
            <w:tcBorders>
              <w:top w:val="nil"/>
              <w:left w:val="nil"/>
              <w:bottom w:val="single" w:sz="4" w:space="0" w:color="auto"/>
              <w:right w:val="single" w:sz="4" w:space="0" w:color="auto"/>
            </w:tcBorders>
            <w:vAlign w:val="center"/>
          </w:tcPr>
          <w:p w14:paraId="6F09C06D" w14:textId="77777777" w:rsidR="00ED58FD" w:rsidRPr="0042407D" w:rsidRDefault="00ED58FD" w:rsidP="00CF7618">
            <w:pPr>
              <w:jc w:val="center"/>
              <w:rPr>
                <w:color w:val="000000" w:themeColor="text1"/>
                <w:sz w:val="20"/>
              </w:rPr>
            </w:pPr>
            <w:r w:rsidRPr="0042407D">
              <w:rPr>
                <w:color w:val="000000" w:themeColor="text1"/>
                <w:sz w:val="20"/>
              </w:rPr>
              <w:t>45,44</w:t>
            </w:r>
          </w:p>
        </w:tc>
        <w:tc>
          <w:tcPr>
            <w:tcW w:w="821" w:type="dxa"/>
            <w:tcBorders>
              <w:top w:val="nil"/>
              <w:left w:val="nil"/>
              <w:bottom w:val="single" w:sz="4" w:space="0" w:color="auto"/>
              <w:right w:val="single" w:sz="4" w:space="0" w:color="auto"/>
            </w:tcBorders>
            <w:vAlign w:val="center"/>
          </w:tcPr>
          <w:p w14:paraId="6427FCEC" w14:textId="77777777" w:rsidR="00ED58FD" w:rsidRPr="0042407D" w:rsidRDefault="00ED58FD" w:rsidP="00CF7618">
            <w:pPr>
              <w:jc w:val="center"/>
              <w:rPr>
                <w:color w:val="000000" w:themeColor="text1"/>
                <w:sz w:val="20"/>
              </w:rPr>
            </w:pPr>
            <w:r w:rsidRPr="0042407D">
              <w:rPr>
                <w:color w:val="000000" w:themeColor="text1"/>
                <w:sz w:val="20"/>
              </w:rPr>
              <w:t>45,41</w:t>
            </w:r>
          </w:p>
        </w:tc>
        <w:tc>
          <w:tcPr>
            <w:tcW w:w="789" w:type="dxa"/>
            <w:tcBorders>
              <w:top w:val="nil"/>
              <w:left w:val="nil"/>
              <w:bottom w:val="single" w:sz="4" w:space="0" w:color="auto"/>
              <w:right w:val="single" w:sz="4" w:space="0" w:color="auto"/>
            </w:tcBorders>
            <w:vAlign w:val="center"/>
          </w:tcPr>
          <w:p w14:paraId="6D1ED627" w14:textId="77777777" w:rsidR="00ED58FD" w:rsidRPr="0042407D" w:rsidRDefault="00ED58FD" w:rsidP="00CF7618">
            <w:pPr>
              <w:jc w:val="center"/>
              <w:rPr>
                <w:color w:val="000000" w:themeColor="text1"/>
                <w:sz w:val="20"/>
              </w:rPr>
            </w:pPr>
            <w:r w:rsidRPr="0042407D">
              <w:rPr>
                <w:color w:val="000000" w:themeColor="text1"/>
                <w:sz w:val="20"/>
              </w:rPr>
              <w:t>45,39</w:t>
            </w:r>
          </w:p>
        </w:tc>
        <w:tc>
          <w:tcPr>
            <w:tcW w:w="939" w:type="dxa"/>
            <w:tcBorders>
              <w:top w:val="nil"/>
              <w:left w:val="nil"/>
              <w:bottom w:val="single" w:sz="4" w:space="0" w:color="auto"/>
              <w:right w:val="single" w:sz="4" w:space="0" w:color="auto"/>
            </w:tcBorders>
            <w:vAlign w:val="center"/>
          </w:tcPr>
          <w:p w14:paraId="530A9000" w14:textId="77777777" w:rsidR="00ED58FD" w:rsidRPr="0042407D" w:rsidRDefault="00ED58FD" w:rsidP="00CF7618">
            <w:pPr>
              <w:jc w:val="center"/>
              <w:rPr>
                <w:color w:val="000000" w:themeColor="text1"/>
                <w:sz w:val="20"/>
              </w:rPr>
            </w:pPr>
            <w:r w:rsidRPr="0042407D">
              <w:rPr>
                <w:color w:val="000000" w:themeColor="text1"/>
                <w:sz w:val="20"/>
              </w:rPr>
              <w:t>45,35</w:t>
            </w:r>
          </w:p>
        </w:tc>
      </w:tr>
      <w:tr w:rsidR="00ED58FD" w14:paraId="72F5919B" w14:textId="77777777" w:rsidTr="00CF7618">
        <w:trPr>
          <w:trHeight w:val="792"/>
        </w:trPr>
        <w:tc>
          <w:tcPr>
            <w:tcW w:w="417" w:type="dxa"/>
            <w:tcBorders>
              <w:top w:val="nil"/>
              <w:left w:val="single" w:sz="4" w:space="0" w:color="auto"/>
              <w:bottom w:val="single" w:sz="4" w:space="0" w:color="auto"/>
              <w:right w:val="single" w:sz="4" w:space="0" w:color="auto"/>
            </w:tcBorders>
            <w:vAlign w:val="center"/>
          </w:tcPr>
          <w:p w14:paraId="48AE5780" w14:textId="77777777" w:rsidR="00ED58FD" w:rsidRDefault="00ED58FD" w:rsidP="00CF7618">
            <w:pPr>
              <w:rPr>
                <w:sz w:val="20"/>
              </w:rPr>
            </w:pPr>
            <w:r>
              <w:rPr>
                <w:sz w:val="20"/>
              </w:rPr>
              <w:t>8</w:t>
            </w:r>
          </w:p>
        </w:tc>
        <w:tc>
          <w:tcPr>
            <w:tcW w:w="1797" w:type="dxa"/>
            <w:vMerge w:val="restart"/>
            <w:tcBorders>
              <w:top w:val="nil"/>
              <w:left w:val="single" w:sz="4" w:space="0" w:color="auto"/>
              <w:bottom w:val="single" w:sz="4" w:space="0" w:color="auto"/>
              <w:right w:val="single" w:sz="4" w:space="0" w:color="auto"/>
            </w:tcBorders>
            <w:vAlign w:val="center"/>
          </w:tcPr>
          <w:p w14:paraId="635F9600" w14:textId="77777777" w:rsidR="00ED58FD" w:rsidRDefault="00ED58FD" w:rsidP="00CF7618">
            <w:pPr>
              <w:rPr>
                <w:sz w:val="20"/>
              </w:rPr>
            </w:pPr>
            <w:r>
              <w:rPr>
                <w:sz w:val="20"/>
              </w:rPr>
              <w:t>Надежность (бесперебойность) снабжения потребителей услугами</w:t>
            </w:r>
          </w:p>
        </w:tc>
        <w:tc>
          <w:tcPr>
            <w:tcW w:w="1857" w:type="dxa"/>
            <w:tcBorders>
              <w:top w:val="nil"/>
              <w:left w:val="nil"/>
              <w:bottom w:val="single" w:sz="4" w:space="0" w:color="auto"/>
              <w:right w:val="single" w:sz="4" w:space="0" w:color="auto"/>
            </w:tcBorders>
            <w:vAlign w:val="center"/>
          </w:tcPr>
          <w:p w14:paraId="650A694C" w14:textId="77777777" w:rsidR="00ED58FD" w:rsidRDefault="00ED58FD" w:rsidP="00CF7618">
            <w:pPr>
              <w:rPr>
                <w:sz w:val="20"/>
              </w:rPr>
            </w:pPr>
            <w:r>
              <w:rPr>
                <w:sz w:val="20"/>
              </w:rPr>
              <w:t>Аварийность систем коммунальной инфраструктуры</w:t>
            </w:r>
          </w:p>
        </w:tc>
        <w:tc>
          <w:tcPr>
            <w:tcW w:w="1080" w:type="dxa"/>
            <w:tcBorders>
              <w:top w:val="nil"/>
              <w:left w:val="nil"/>
              <w:bottom w:val="single" w:sz="4" w:space="0" w:color="auto"/>
              <w:right w:val="single" w:sz="4" w:space="0" w:color="auto"/>
            </w:tcBorders>
            <w:vAlign w:val="center"/>
          </w:tcPr>
          <w:p w14:paraId="5B7666A5" w14:textId="77777777" w:rsidR="00ED58FD" w:rsidRDefault="00ED58FD" w:rsidP="00CF7618">
            <w:pPr>
              <w:jc w:val="center"/>
              <w:rPr>
                <w:sz w:val="20"/>
              </w:rPr>
            </w:pPr>
            <w:r>
              <w:rPr>
                <w:sz w:val="20"/>
              </w:rPr>
              <w:t>ед./км</w:t>
            </w:r>
          </w:p>
        </w:tc>
        <w:tc>
          <w:tcPr>
            <w:tcW w:w="789" w:type="dxa"/>
            <w:tcBorders>
              <w:top w:val="nil"/>
              <w:left w:val="nil"/>
              <w:bottom w:val="single" w:sz="4" w:space="0" w:color="auto"/>
              <w:right w:val="single" w:sz="4" w:space="0" w:color="auto"/>
            </w:tcBorders>
            <w:vAlign w:val="center"/>
          </w:tcPr>
          <w:p w14:paraId="684CA034" w14:textId="77777777" w:rsidR="00ED58FD" w:rsidRDefault="00ED58FD" w:rsidP="00CF7618">
            <w:pPr>
              <w:jc w:val="center"/>
              <w:rPr>
                <w:sz w:val="20"/>
              </w:rPr>
            </w:pPr>
            <w:r>
              <w:rPr>
                <w:sz w:val="20"/>
              </w:rPr>
              <w:t>0,13</w:t>
            </w:r>
          </w:p>
        </w:tc>
        <w:tc>
          <w:tcPr>
            <w:tcW w:w="789" w:type="dxa"/>
            <w:tcBorders>
              <w:top w:val="nil"/>
              <w:left w:val="nil"/>
              <w:bottom w:val="single" w:sz="4" w:space="0" w:color="auto"/>
              <w:right w:val="single" w:sz="4" w:space="0" w:color="auto"/>
            </w:tcBorders>
            <w:vAlign w:val="center"/>
          </w:tcPr>
          <w:p w14:paraId="5EAAEA0B" w14:textId="77777777" w:rsidR="00ED58FD" w:rsidRDefault="00ED58FD" w:rsidP="00CF7618">
            <w:pPr>
              <w:jc w:val="center"/>
              <w:rPr>
                <w:sz w:val="20"/>
              </w:rPr>
            </w:pPr>
            <w:r>
              <w:rPr>
                <w:sz w:val="20"/>
              </w:rPr>
              <w:t>0,12</w:t>
            </w:r>
          </w:p>
        </w:tc>
        <w:tc>
          <w:tcPr>
            <w:tcW w:w="766" w:type="dxa"/>
            <w:tcBorders>
              <w:top w:val="nil"/>
              <w:left w:val="nil"/>
              <w:bottom w:val="single" w:sz="4" w:space="0" w:color="auto"/>
              <w:right w:val="single" w:sz="4" w:space="0" w:color="auto"/>
            </w:tcBorders>
            <w:vAlign w:val="center"/>
          </w:tcPr>
          <w:p w14:paraId="5DE18B33" w14:textId="77777777" w:rsidR="00ED58FD" w:rsidRDefault="00ED58FD" w:rsidP="00CF7618">
            <w:pPr>
              <w:jc w:val="center"/>
              <w:rPr>
                <w:sz w:val="20"/>
              </w:rPr>
            </w:pPr>
            <w:r>
              <w:rPr>
                <w:sz w:val="20"/>
              </w:rPr>
              <w:t>0,12</w:t>
            </w:r>
          </w:p>
        </w:tc>
        <w:tc>
          <w:tcPr>
            <w:tcW w:w="821" w:type="dxa"/>
            <w:tcBorders>
              <w:top w:val="nil"/>
              <w:left w:val="nil"/>
              <w:bottom w:val="single" w:sz="4" w:space="0" w:color="auto"/>
              <w:right w:val="single" w:sz="4" w:space="0" w:color="auto"/>
            </w:tcBorders>
            <w:vAlign w:val="center"/>
          </w:tcPr>
          <w:p w14:paraId="30A61040" w14:textId="77777777" w:rsidR="00ED58FD" w:rsidRDefault="00ED58FD" w:rsidP="00CF7618">
            <w:pPr>
              <w:jc w:val="center"/>
              <w:rPr>
                <w:sz w:val="20"/>
              </w:rPr>
            </w:pPr>
            <w:r>
              <w:rPr>
                <w:sz w:val="20"/>
              </w:rPr>
              <w:t>0,12</w:t>
            </w:r>
          </w:p>
        </w:tc>
        <w:tc>
          <w:tcPr>
            <w:tcW w:w="789" w:type="dxa"/>
            <w:tcBorders>
              <w:top w:val="nil"/>
              <w:left w:val="nil"/>
              <w:bottom w:val="single" w:sz="4" w:space="0" w:color="auto"/>
              <w:right w:val="single" w:sz="4" w:space="0" w:color="auto"/>
            </w:tcBorders>
            <w:vAlign w:val="center"/>
          </w:tcPr>
          <w:p w14:paraId="6DCA303A" w14:textId="77777777" w:rsidR="00ED58FD" w:rsidRDefault="00ED58FD" w:rsidP="00CF7618">
            <w:pPr>
              <w:jc w:val="center"/>
              <w:rPr>
                <w:sz w:val="20"/>
              </w:rPr>
            </w:pPr>
            <w:r>
              <w:rPr>
                <w:sz w:val="20"/>
              </w:rPr>
              <w:t>0,12</w:t>
            </w:r>
          </w:p>
        </w:tc>
        <w:tc>
          <w:tcPr>
            <w:tcW w:w="939" w:type="dxa"/>
            <w:tcBorders>
              <w:top w:val="nil"/>
              <w:left w:val="nil"/>
              <w:bottom w:val="single" w:sz="4" w:space="0" w:color="auto"/>
              <w:right w:val="single" w:sz="4" w:space="0" w:color="auto"/>
            </w:tcBorders>
            <w:vAlign w:val="center"/>
          </w:tcPr>
          <w:p w14:paraId="00A91E21" w14:textId="77777777" w:rsidR="00ED58FD" w:rsidRDefault="00ED58FD" w:rsidP="00CF7618">
            <w:pPr>
              <w:jc w:val="center"/>
              <w:rPr>
                <w:sz w:val="20"/>
              </w:rPr>
            </w:pPr>
            <w:r>
              <w:rPr>
                <w:sz w:val="20"/>
              </w:rPr>
              <w:t>0,12</w:t>
            </w:r>
          </w:p>
        </w:tc>
      </w:tr>
      <w:tr w:rsidR="00ED58FD" w14:paraId="0C71E17F" w14:textId="77777777" w:rsidTr="00CF7618">
        <w:trPr>
          <w:trHeight w:val="528"/>
        </w:trPr>
        <w:tc>
          <w:tcPr>
            <w:tcW w:w="417" w:type="dxa"/>
            <w:tcBorders>
              <w:top w:val="nil"/>
              <w:left w:val="single" w:sz="4" w:space="0" w:color="auto"/>
              <w:bottom w:val="single" w:sz="4" w:space="0" w:color="auto"/>
              <w:right w:val="single" w:sz="4" w:space="0" w:color="auto"/>
            </w:tcBorders>
            <w:vAlign w:val="center"/>
          </w:tcPr>
          <w:p w14:paraId="51DFDB4C" w14:textId="77777777" w:rsidR="00ED58FD" w:rsidRDefault="00ED58FD" w:rsidP="00CF7618">
            <w:pPr>
              <w:rPr>
                <w:sz w:val="20"/>
              </w:rPr>
            </w:pPr>
            <w:r>
              <w:rPr>
                <w:sz w:val="20"/>
              </w:rPr>
              <w:t>9</w:t>
            </w:r>
          </w:p>
        </w:tc>
        <w:tc>
          <w:tcPr>
            <w:tcW w:w="1797" w:type="dxa"/>
            <w:vMerge/>
            <w:tcBorders>
              <w:top w:val="nil"/>
              <w:left w:val="single" w:sz="4" w:space="0" w:color="auto"/>
              <w:bottom w:val="single" w:sz="4" w:space="0" w:color="auto"/>
              <w:right w:val="single" w:sz="4" w:space="0" w:color="auto"/>
            </w:tcBorders>
            <w:vAlign w:val="center"/>
          </w:tcPr>
          <w:p w14:paraId="13ECDEE2" w14:textId="77777777" w:rsidR="00ED58FD" w:rsidRDefault="00ED58FD" w:rsidP="00CF7618">
            <w:pPr>
              <w:rPr>
                <w:sz w:val="20"/>
              </w:rPr>
            </w:pPr>
          </w:p>
        </w:tc>
        <w:tc>
          <w:tcPr>
            <w:tcW w:w="1857" w:type="dxa"/>
            <w:tcBorders>
              <w:top w:val="nil"/>
              <w:left w:val="nil"/>
              <w:bottom w:val="single" w:sz="4" w:space="0" w:color="auto"/>
              <w:right w:val="single" w:sz="4" w:space="0" w:color="auto"/>
            </w:tcBorders>
            <w:vAlign w:val="center"/>
          </w:tcPr>
          <w:p w14:paraId="012F49A4" w14:textId="77777777" w:rsidR="00ED58FD" w:rsidRDefault="00ED58FD" w:rsidP="00CF7618">
            <w:pPr>
              <w:rPr>
                <w:sz w:val="20"/>
              </w:rPr>
            </w:pPr>
            <w:r>
              <w:rPr>
                <w:sz w:val="20"/>
              </w:rPr>
              <w:t>Удельный вес сетей, нуждающихся в замене</w:t>
            </w:r>
          </w:p>
        </w:tc>
        <w:tc>
          <w:tcPr>
            <w:tcW w:w="1080" w:type="dxa"/>
            <w:tcBorders>
              <w:top w:val="nil"/>
              <w:left w:val="nil"/>
              <w:bottom w:val="single" w:sz="4" w:space="0" w:color="auto"/>
              <w:right w:val="single" w:sz="4" w:space="0" w:color="auto"/>
            </w:tcBorders>
            <w:vAlign w:val="center"/>
          </w:tcPr>
          <w:p w14:paraId="0E28BB46" w14:textId="77777777" w:rsidR="00ED58FD" w:rsidRDefault="00ED58FD" w:rsidP="00CF7618">
            <w:pPr>
              <w:jc w:val="center"/>
              <w:rPr>
                <w:sz w:val="20"/>
              </w:rPr>
            </w:pPr>
            <w:r>
              <w:rPr>
                <w:sz w:val="20"/>
              </w:rPr>
              <w:t>%</w:t>
            </w:r>
          </w:p>
        </w:tc>
        <w:tc>
          <w:tcPr>
            <w:tcW w:w="789" w:type="dxa"/>
            <w:tcBorders>
              <w:top w:val="nil"/>
              <w:left w:val="nil"/>
              <w:bottom w:val="single" w:sz="4" w:space="0" w:color="auto"/>
              <w:right w:val="single" w:sz="4" w:space="0" w:color="auto"/>
            </w:tcBorders>
            <w:vAlign w:val="center"/>
          </w:tcPr>
          <w:p w14:paraId="4BA523BA" w14:textId="77777777" w:rsidR="00ED58FD" w:rsidRDefault="00ED58FD" w:rsidP="00CF7618">
            <w:pPr>
              <w:jc w:val="center"/>
              <w:rPr>
                <w:sz w:val="20"/>
              </w:rPr>
            </w:pPr>
            <w:r>
              <w:rPr>
                <w:sz w:val="20"/>
              </w:rPr>
              <w:t>70</w:t>
            </w:r>
          </w:p>
        </w:tc>
        <w:tc>
          <w:tcPr>
            <w:tcW w:w="789" w:type="dxa"/>
            <w:tcBorders>
              <w:top w:val="nil"/>
              <w:left w:val="nil"/>
              <w:bottom w:val="single" w:sz="4" w:space="0" w:color="auto"/>
              <w:right w:val="single" w:sz="4" w:space="0" w:color="auto"/>
            </w:tcBorders>
            <w:vAlign w:val="center"/>
          </w:tcPr>
          <w:p w14:paraId="19587DDD" w14:textId="77777777" w:rsidR="00ED58FD" w:rsidRDefault="00ED58FD" w:rsidP="00CF7618">
            <w:pPr>
              <w:jc w:val="center"/>
              <w:rPr>
                <w:sz w:val="20"/>
              </w:rPr>
            </w:pPr>
            <w:r>
              <w:rPr>
                <w:sz w:val="20"/>
              </w:rPr>
              <w:t>66</w:t>
            </w:r>
          </w:p>
        </w:tc>
        <w:tc>
          <w:tcPr>
            <w:tcW w:w="766" w:type="dxa"/>
            <w:tcBorders>
              <w:top w:val="nil"/>
              <w:left w:val="nil"/>
              <w:bottom w:val="single" w:sz="4" w:space="0" w:color="auto"/>
              <w:right w:val="single" w:sz="4" w:space="0" w:color="auto"/>
            </w:tcBorders>
            <w:vAlign w:val="center"/>
          </w:tcPr>
          <w:p w14:paraId="72E136A3" w14:textId="77777777" w:rsidR="00ED58FD" w:rsidRDefault="00ED58FD" w:rsidP="00CF7618">
            <w:pPr>
              <w:jc w:val="center"/>
              <w:rPr>
                <w:sz w:val="20"/>
              </w:rPr>
            </w:pPr>
            <w:r>
              <w:rPr>
                <w:sz w:val="20"/>
              </w:rPr>
              <w:t>62</w:t>
            </w:r>
          </w:p>
        </w:tc>
        <w:tc>
          <w:tcPr>
            <w:tcW w:w="821" w:type="dxa"/>
            <w:tcBorders>
              <w:top w:val="nil"/>
              <w:left w:val="nil"/>
              <w:bottom w:val="single" w:sz="4" w:space="0" w:color="auto"/>
              <w:right w:val="single" w:sz="4" w:space="0" w:color="auto"/>
            </w:tcBorders>
            <w:vAlign w:val="center"/>
          </w:tcPr>
          <w:p w14:paraId="44FA03A0" w14:textId="77777777" w:rsidR="00ED58FD" w:rsidRDefault="00ED58FD" w:rsidP="00CF7618">
            <w:pPr>
              <w:jc w:val="center"/>
              <w:rPr>
                <w:sz w:val="20"/>
              </w:rPr>
            </w:pPr>
            <w:r>
              <w:rPr>
                <w:sz w:val="20"/>
              </w:rPr>
              <w:t>58</w:t>
            </w:r>
          </w:p>
        </w:tc>
        <w:tc>
          <w:tcPr>
            <w:tcW w:w="789" w:type="dxa"/>
            <w:tcBorders>
              <w:top w:val="nil"/>
              <w:left w:val="nil"/>
              <w:bottom w:val="single" w:sz="4" w:space="0" w:color="auto"/>
              <w:right w:val="single" w:sz="4" w:space="0" w:color="auto"/>
            </w:tcBorders>
            <w:vAlign w:val="center"/>
          </w:tcPr>
          <w:p w14:paraId="4669E711" w14:textId="77777777" w:rsidR="00ED58FD" w:rsidRDefault="00ED58FD" w:rsidP="00CF7618">
            <w:pPr>
              <w:jc w:val="center"/>
              <w:rPr>
                <w:sz w:val="20"/>
              </w:rPr>
            </w:pPr>
            <w:r>
              <w:rPr>
                <w:sz w:val="20"/>
              </w:rPr>
              <w:t>54</w:t>
            </w:r>
          </w:p>
        </w:tc>
        <w:tc>
          <w:tcPr>
            <w:tcW w:w="939" w:type="dxa"/>
            <w:tcBorders>
              <w:top w:val="nil"/>
              <w:left w:val="nil"/>
              <w:bottom w:val="single" w:sz="4" w:space="0" w:color="auto"/>
              <w:right w:val="single" w:sz="4" w:space="0" w:color="auto"/>
            </w:tcBorders>
            <w:vAlign w:val="center"/>
          </w:tcPr>
          <w:p w14:paraId="67D25E20" w14:textId="77777777" w:rsidR="00ED58FD" w:rsidRDefault="00ED58FD" w:rsidP="00CF7618">
            <w:pPr>
              <w:jc w:val="center"/>
              <w:rPr>
                <w:sz w:val="20"/>
              </w:rPr>
            </w:pPr>
            <w:r>
              <w:rPr>
                <w:sz w:val="20"/>
              </w:rPr>
              <w:t>50</w:t>
            </w:r>
          </w:p>
        </w:tc>
      </w:tr>
    </w:tbl>
    <w:p w14:paraId="07E47FE2" w14:textId="77777777" w:rsidR="00ED58FD" w:rsidRDefault="00ED58FD" w:rsidP="00ED58FD">
      <w:pPr>
        <w:rPr>
          <w:b/>
          <w:sz w:val="28"/>
          <w:szCs w:val="28"/>
        </w:rPr>
      </w:pPr>
    </w:p>
    <w:p w14:paraId="640AC429" w14:textId="4E4198B7" w:rsidR="00ED58FD" w:rsidRDefault="003C208B" w:rsidP="00217F14">
      <w:pPr>
        <w:pStyle w:val="2"/>
        <w:rPr>
          <w:b w:val="0"/>
          <w:szCs w:val="28"/>
        </w:rPr>
      </w:pPr>
      <w:bookmarkStart w:id="46" w:name="_Toc170246363"/>
      <w:r>
        <w:rPr>
          <w:szCs w:val="28"/>
        </w:rPr>
        <w:t>4</w:t>
      </w:r>
      <w:r w:rsidR="00ED58FD">
        <w:rPr>
          <w:szCs w:val="28"/>
        </w:rPr>
        <w:t>.3.Целевые показатели развития системы обращения с отходами</w:t>
      </w:r>
      <w:bookmarkEnd w:id="46"/>
    </w:p>
    <w:p w14:paraId="0C14488B" w14:textId="77777777" w:rsidR="00ED58FD" w:rsidRDefault="00ED58FD" w:rsidP="00ED58FD"/>
    <w:p w14:paraId="012FA257" w14:textId="2E59830A" w:rsidR="00ED58FD" w:rsidRDefault="00ED58FD" w:rsidP="00ED58FD">
      <w:r>
        <w:t>Целевыми показателями в развитии системы обращения с твёрдыми коммунальными отходами  в муниципальном образовании «</w:t>
      </w:r>
      <w:r w:rsidR="006F2D5D">
        <w:t xml:space="preserve">Егорьевский </w:t>
      </w:r>
      <w:r>
        <w:t>сельсовет» на 2024-203</w:t>
      </w:r>
      <w:r w:rsidR="00497A05">
        <w:t>3</w:t>
      </w:r>
      <w:r>
        <w:t xml:space="preserve"> годы» являются:</w:t>
      </w:r>
    </w:p>
    <w:p w14:paraId="1B738CAB" w14:textId="77777777" w:rsidR="00ED58FD" w:rsidRDefault="00ED58FD" w:rsidP="00ED58FD"/>
    <w:p w14:paraId="3AE84447" w14:textId="3A0A9F22" w:rsidR="00ED58FD" w:rsidRDefault="00ED58FD" w:rsidP="00ED58FD">
      <w:pPr>
        <w:rPr>
          <w:b/>
          <w:sz w:val="22"/>
          <w:szCs w:val="22"/>
        </w:rPr>
      </w:pPr>
      <w:r>
        <w:rPr>
          <w:b/>
          <w:sz w:val="22"/>
          <w:szCs w:val="22"/>
        </w:rPr>
        <w:t xml:space="preserve">Таблица </w:t>
      </w:r>
      <w:r w:rsidR="003C208B">
        <w:rPr>
          <w:b/>
          <w:sz w:val="22"/>
          <w:szCs w:val="22"/>
        </w:rPr>
        <w:t>4</w:t>
      </w:r>
      <w:r>
        <w:rPr>
          <w:b/>
          <w:sz w:val="22"/>
          <w:szCs w:val="22"/>
        </w:rPr>
        <w:t>.11.Перечень перспективных целевых показателей системы  обращения с отходами</w:t>
      </w:r>
    </w:p>
    <w:tbl>
      <w:tblPr>
        <w:tblW w:w="10020" w:type="dxa"/>
        <w:tblInd w:w="97" w:type="dxa"/>
        <w:tblLook w:val="04A0" w:firstRow="1" w:lastRow="0" w:firstColumn="1" w:lastColumn="0" w:noHBand="0" w:noVBand="1"/>
      </w:tblPr>
      <w:tblGrid>
        <w:gridCol w:w="578"/>
        <w:gridCol w:w="3828"/>
        <w:gridCol w:w="5614"/>
      </w:tblGrid>
      <w:tr w:rsidR="00ED58FD" w14:paraId="6330CDA1" w14:textId="77777777" w:rsidTr="00CF7618">
        <w:trPr>
          <w:trHeight w:val="276"/>
        </w:trPr>
        <w:tc>
          <w:tcPr>
            <w:tcW w:w="578" w:type="dxa"/>
            <w:vMerge w:val="restart"/>
            <w:tcBorders>
              <w:top w:val="single" w:sz="4" w:space="0" w:color="auto"/>
              <w:left w:val="single" w:sz="4" w:space="0" w:color="auto"/>
              <w:bottom w:val="single" w:sz="4" w:space="0" w:color="auto"/>
              <w:right w:val="single" w:sz="4" w:space="0" w:color="auto"/>
            </w:tcBorders>
            <w:vAlign w:val="center"/>
          </w:tcPr>
          <w:p w14:paraId="7B903A0F" w14:textId="77777777" w:rsidR="00ED58FD" w:rsidRDefault="00ED58FD" w:rsidP="006C2AD6">
            <w:pPr>
              <w:jc w:val="center"/>
              <w:rPr>
                <w:szCs w:val="22"/>
              </w:rPr>
            </w:pPr>
            <w:r>
              <w:rPr>
                <w:sz w:val="22"/>
                <w:szCs w:val="22"/>
              </w:rPr>
              <w:lastRenderedPageBreak/>
              <w:t>№</w:t>
            </w:r>
          </w:p>
        </w:tc>
        <w:tc>
          <w:tcPr>
            <w:tcW w:w="3828" w:type="dxa"/>
            <w:vMerge w:val="restart"/>
            <w:tcBorders>
              <w:top w:val="single" w:sz="4" w:space="0" w:color="auto"/>
              <w:left w:val="single" w:sz="4" w:space="0" w:color="auto"/>
              <w:bottom w:val="single" w:sz="4" w:space="0" w:color="auto"/>
              <w:right w:val="single" w:sz="4" w:space="0" w:color="auto"/>
            </w:tcBorders>
            <w:vAlign w:val="center"/>
          </w:tcPr>
          <w:p w14:paraId="671046EF" w14:textId="77777777" w:rsidR="00ED58FD" w:rsidRDefault="00ED58FD" w:rsidP="00CF7618">
            <w:pPr>
              <w:rPr>
                <w:szCs w:val="22"/>
              </w:rPr>
            </w:pPr>
            <w:r>
              <w:rPr>
                <w:sz w:val="22"/>
                <w:szCs w:val="22"/>
              </w:rPr>
              <w:t>Группа показателей</w:t>
            </w:r>
          </w:p>
        </w:tc>
        <w:tc>
          <w:tcPr>
            <w:tcW w:w="5614" w:type="dxa"/>
            <w:vMerge w:val="restart"/>
            <w:tcBorders>
              <w:top w:val="single" w:sz="4" w:space="0" w:color="auto"/>
              <w:left w:val="single" w:sz="4" w:space="0" w:color="auto"/>
              <w:bottom w:val="single" w:sz="4" w:space="0" w:color="auto"/>
              <w:right w:val="single" w:sz="4" w:space="0" w:color="auto"/>
            </w:tcBorders>
            <w:vAlign w:val="center"/>
          </w:tcPr>
          <w:p w14:paraId="767E37D5" w14:textId="77777777" w:rsidR="00ED58FD" w:rsidRDefault="00ED58FD" w:rsidP="00CF7618">
            <w:pPr>
              <w:rPr>
                <w:szCs w:val="22"/>
              </w:rPr>
            </w:pPr>
            <w:r>
              <w:rPr>
                <w:sz w:val="22"/>
                <w:szCs w:val="22"/>
              </w:rPr>
              <w:t>Наименование показателя</w:t>
            </w:r>
          </w:p>
        </w:tc>
      </w:tr>
      <w:tr w:rsidR="00ED58FD" w14:paraId="4486FBDF" w14:textId="77777777" w:rsidTr="00CF7618">
        <w:trPr>
          <w:trHeight w:val="276"/>
        </w:trPr>
        <w:tc>
          <w:tcPr>
            <w:tcW w:w="578" w:type="dxa"/>
            <w:vMerge/>
            <w:tcBorders>
              <w:top w:val="single" w:sz="4" w:space="0" w:color="auto"/>
              <w:left w:val="single" w:sz="4" w:space="0" w:color="auto"/>
              <w:bottom w:val="single" w:sz="4" w:space="0" w:color="auto"/>
              <w:right w:val="single" w:sz="4" w:space="0" w:color="auto"/>
            </w:tcBorders>
            <w:vAlign w:val="center"/>
          </w:tcPr>
          <w:p w14:paraId="624D7F04" w14:textId="77777777" w:rsidR="00ED58FD" w:rsidRDefault="00ED58FD" w:rsidP="006C2AD6">
            <w:pPr>
              <w:jc w:val="center"/>
              <w:rPr>
                <w:szCs w:val="22"/>
              </w:rPr>
            </w:pPr>
          </w:p>
        </w:tc>
        <w:tc>
          <w:tcPr>
            <w:tcW w:w="3828" w:type="dxa"/>
            <w:vMerge/>
            <w:tcBorders>
              <w:top w:val="single" w:sz="4" w:space="0" w:color="auto"/>
              <w:left w:val="single" w:sz="4" w:space="0" w:color="auto"/>
              <w:bottom w:val="single" w:sz="4" w:space="0" w:color="auto"/>
              <w:right w:val="single" w:sz="4" w:space="0" w:color="auto"/>
            </w:tcBorders>
            <w:vAlign w:val="center"/>
          </w:tcPr>
          <w:p w14:paraId="520E9B03" w14:textId="77777777" w:rsidR="00ED58FD" w:rsidRDefault="00ED58FD" w:rsidP="00CF7618">
            <w:pPr>
              <w:rPr>
                <w:szCs w:val="22"/>
              </w:rPr>
            </w:pPr>
          </w:p>
        </w:tc>
        <w:tc>
          <w:tcPr>
            <w:tcW w:w="5614" w:type="dxa"/>
            <w:vMerge/>
            <w:tcBorders>
              <w:top w:val="single" w:sz="4" w:space="0" w:color="auto"/>
              <w:left w:val="single" w:sz="4" w:space="0" w:color="auto"/>
              <w:bottom w:val="single" w:sz="4" w:space="0" w:color="auto"/>
              <w:right w:val="single" w:sz="4" w:space="0" w:color="auto"/>
            </w:tcBorders>
            <w:vAlign w:val="center"/>
          </w:tcPr>
          <w:p w14:paraId="155DA4C6" w14:textId="77777777" w:rsidR="00ED58FD" w:rsidRDefault="00ED58FD" w:rsidP="00CF7618">
            <w:pPr>
              <w:rPr>
                <w:szCs w:val="22"/>
              </w:rPr>
            </w:pPr>
          </w:p>
        </w:tc>
      </w:tr>
      <w:tr w:rsidR="00ED58FD" w14:paraId="2C6EEF4D" w14:textId="77777777" w:rsidTr="00CF7618">
        <w:trPr>
          <w:trHeight w:val="707"/>
        </w:trPr>
        <w:tc>
          <w:tcPr>
            <w:tcW w:w="578" w:type="dxa"/>
            <w:tcBorders>
              <w:top w:val="nil"/>
              <w:left w:val="single" w:sz="4" w:space="0" w:color="auto"/>
              <w:bottom w:val="single" w:sz="4" w:space="0" w:color="auto"/>
              <w:right w:val="single" w:sz="4" w:space="0" w:color="auto"/>
            </w:tcBorders>
            <w:vAlign w:val="center"/>
          </w:tcPr>
          <w:p w14:paraId="09797FD8" w14:textId="77777777" w:rsidR="00ED58FD" w:rsidRDefault="00ED58FD" w:rsidP="006C2AD6">
            <w:pPr>
              <w:jc w:val="center"/>
              <w:rPr>
                <w:szCs w:val="22"/>
              </w:rPr>
            </w:pPr>
            <w:r>
              <w:rPr>
                <w:sz w:val="22"/>
                <w:szCs w:val="22"/>
              </w:rPr>
              <w:t>1</w:t>
            </w:r>
          </w:p>
        </w:tc>
        <w:tc>
          <w:tcPr>
            <w:tcW w:w="3828" w:type="dxa"/>
            <w:vMerge w:val="restart"/>
            <w:tcBorders>
              <w:top w:val="nil"/>
              <w:left w:val="single" w:sz="4" w:space="0" w:color="auto"/>
              <w:bottom w:val="single" w:sz="4" w:space="0" w:color="auto"/>
              <w:right w:val="single" w:sz="4" w:space="0" w:color="auto"/>
            </w:tcBorders>
            <w:vAlign w:val="center"/>
          </w:tcPr>
          <w:p w14:paraId="152A2F2E" w14:textId="77777777" w:rsidR="00ED58FD" w:rsidRDefault="00ED58FD" w:rsidP="00CF7618">
            <w:pPr>
              <w:rPr>
                <w:szCs w:val="22"/>
              </w:rPr>
            </w:pPr>
            <w:r>
              <w:rPr>
                <w:sz w:val="22"/>
                <w:szCs w:val="22"/>
              </w:rPr>
              <w:t>Доступность товаров и услуг для потребителей</w:t>
            </w:r>
          </w:p>
        </w:tc>
        <w:tc>
          <w:tcPr>
            <w:tcW w:w="5614" w:type="dxa"/>
            <w:tcBorders>
              <w:top w:val="nil"/>
              <w:left w:val="nil"/>
              <w:bottom w:val="single" w:sz="4" w:space="0" w:color="auto"/>
              <w:right w:val="single" w:sz="4" w:space="0" w:color="auto"/>
            </w:tcBorders>
            <w:vAlign w:val="center"/>
          </w:tcPr>
          <w:p w14:paraId="0E60A38C" w14:textId="77777777" w:rsidR="00ED58FD" w:rsidRDefault="00ED58FD" w:rsidP="00CF7618">
            <w:pPr>
              <w:rPr>
                <w:szCs w:val="22"/>
              </w:rPr>
            </w:pPr>
            <w:r>
              <w:rPr>
                <w:sz w:val="22"/>
                <w:szCs w:val="22"/>
              </w:rPr>
              <w:t>Доля потребителей в жилых домах, обеспеченных доступом к коммунальной инфраструктуре</w:t>
            </w:r>
          </w:p>
        </w:tc>
      </w:tr>
      <w:tr w:rsidR="00ED58FD" w14:paraId="5C7307FC" w14:textId="77777777" w:rsidTr="00CF7618">
        <w:trPr>
          <w:trHeight w:val="264"/>
        </w:trPr>
        <w:tc>
          <w:tcPr>
            <w:tcW w:w="578" w:type="dxa"/>
            <w:tcBorders>
              <w:top w:val="nil"/>
              <w:left w:val="single" w:sz="4" w:space="0" w:color="auto"/>
              <w:bottom w:val="single" w:sz="4" w:space="0" w:color="auto"/>
              <w:right w:val="single" w:sz="4" w:space="0" w:color="auto"/>
            </w:tcBorders>
            <w:vAlign w:val="center"/>
          </w:tcPr>
          <w:p w14:paraId="36DF34B7" w14:textId="77777777" w:rsidR="00ED58FD" w:rsidRDefault="00ED58FD" w:rsidP="006C2AD6">
            <w:pPr>
              <w:jc w:val="center"/>
              <w:rPr>
                <w:szCs w:val="22"/>
              </w:rPr>
            </w:pPr>
            <w:r>
              <w:rPr>
                <w:sz w:val="22"/>
                <w:szCs w:val="22"/>
              </w:rPr>
              <w:t>2</w:t>
            </w:r>
          </w:p>
        </w:tc>
        <w:tc>
          <w:tcPr>
            <w:tcW w:w="3828" w:type="dxa"/>
            <w:vMerge/>
            <w:tcBorders>
              <w:top w:val="nil"/>
              <w:left w:val="single" w:sz="4" w:space="0" w:color="auto"/>
              <w:bottom w:val="single" w:sz="4" w:space="0" w:color="auto"/>
              <w:right w:val="single" w:sz="4" w:space="0" w:color="auto"/>
            </w:tcBorders>
            <w:vAlign w:val="center"/>
          </w:tcPr>
          <w:p w14:paraId="2BF61EDB" w14:textId="77777777" w:rsidR="00ED58FD" w:rsidRDefault="00ED58FD" w:rsidP="00CF7618">
            <w:pPr>
              <w:rPr>
                <w:szCs w:val="22"/>
              </w:rPr>
            </w:pPr>
          </w:p>
        </w:tc>
        <w:tc>
          <w:tcPr>
            <w:tcW w:w="5614" w:type="dxa"/>
            <w:tcBorders>
              <w:top w:val="nil"/>
              <w:left w:val="nil"/>
              <w:bottom w:val="single" w:sz="4" w:space="0" w:color="auto"/>
              <w:right w:val="single" w:sz="4" w:space="0" w:color="auto"/>
            </w:tcBorders>
            <w:vAlign w:val="center"/>
          </w:tcPr>
          <w:p w14:paraId="1C0A9140" w14:textId="77777777" w:rsidR="00ED58FD" w:rsidRDefault="00ED58FD" w:rsidP="00CF7618">
            <w:pPr>
              <w:rPr>
                <w:szCs w:val="22"/>
              </w:rPr>
            </w:pPr>
            <w:r>
              <w:rPr>
                <w:sz w:val="22"/>
                <w:szCs w:val="22"/>
              </w:rPr>
              <w:t>Удельный показатель оказанных услуг</w:t>
            </w:r>
          </w:p>
        </w:tc>
      </w:tr>
      <w:tr w:rsidR="00ED58FD" w14:paraId="3E72F29F" w14:textId="77777777" w:rsidTr="00CF7618">
        <w:trPr>
          <w:trHeight w:val="423"/>
        </w:trPr>
        <w:tc>
          <w:tcPr>
            <w:tcW w:w="578" w:type="dxa"/>
            <w:tcBorders>
              <w:top w:val="nil"/>
              <w:left w:val="single" w:sz="4" w:space="0" w:color="auto"/>
              <w:bottom w:val="single" w:sz="4" w:space="0" w:color="auto"/>
              <w:right w:val="single" w:sz="4" w:space="0" w:color="auto"/>
            </w:tcBorders>
            <w:vAlign w:val="center"/>
          </w:tcPr>
          <w:p w14:paraId="4406302E" w14:textId="77777777" w:rsidR="00ED58FD" w:rsidRDefault="00ED58FD" w:rsidP="006C2AD6">
            <w:pPr>
              <w:jc w:val="center"/>
              <w:rPr>
                <w:szCs w:val="22"/>
              </w:rPr>
            </w:pPr>
            <w:r>
              <w:rPr>
                <w:sz w:val="22"/>
                <w:szCs w:val="22"/>
              </w:rPr>
              <w:t>3</w:t>
            </w:r>
          </w:p>
        </w:tc>
        <w:tc>
          <w:tcPr>
            <w:tcW w:w="3828" w:type="dxa"/>
            <w:vMerge/>
            <w:tcBorders>
              <w:top w:val="nil"/>
              <w:left w:val="single" w:sz="4" w:space="0" w:color="auto"/>
              <w:bottom w:val="single" w:sz="4" w:space="0" w:color="auto"/>
              <w:right w:val="single" w:sz="4" w:space="0" w:color="auto"/>
            </w:tcBorders>
            <w:vAlign w:val="center"/>
          </w:tcPr>
          <w:p w14:paraId="3C732230" w14:textId="77777777" w:rsidR="00ED58FD" w:rsidRDefault="00ED58FD" w:rsidP="00CF7618">
            <w:pPr>
              <w:rPr>
                <w:szCs w:val="22"/>
              </w:rPr>
            </w:pPr>
          </w:p>
        </w:tc>
        <w:tc>
          <w:tcPr>
            <w:tcW w:w="5614" w:type="dxa"/>
            <w:tcBorders>
              <w:top w:val="nil"/>
              <w:left w:val="nil"/>
              <w:bottom w:val="single" w:sz="4" w:space="0" w:color="auto"/>
              <w:right w:val="single" w:sz="4" w:space="0" w:color="auto"/>
            </w:tcBorders>
            <w:vAlign w:val="center"/>
          </w:tcPr>
          <w:p w14:paraId="27F35E3C" w14:textId="77777777" w:rsidR="00ED58FD" w:rsidRDefault="00ED58FD" w:rsidP="00CF7618">
            <w:pPr>
              <w:rPr>
                <w:szCs w:val="22"/>
              </w:rPr>
            </w:pPr>
            <w:r>
              <w:rPr>
                <w:sz w:val="22"/>
                <w:szCs w:val="22"/>
              </w:rPr>
              <w:t>Доля расходов на оплату услуг в совокупном доходе населения</w:t>
            </w:r>
          </w:p>
        </w:tc>
      </w:tr>
      <w:tr w:rsidR="00ED58FD" w14:paraId="5FC64A87" w14:textId="77777777" w:rsidTr="00CF7618">
        <w:trPr>
          <w:trHeight w:val="231"/>
        </w:trPr>
        <w:tc>
          <w:tcPr>
            <w:tcW w:w="578" w:type="dxa"/>
            <w:tcBorders>
              <w:top w:val="nil"/>
              <w:left w:val="single" w:sz="4" w:space="0" w:color="auto"/>
              <w:bottom w:val="single" w:sz="4" w:space="0" w:color="auto"/>
              <w:right w:val="single" w:sz="4" w:space="0" w:color="auto"/>
            </w:tcBorders>
            <w:vAlign w:val="center"/>
          </w:tcPr>
          <w:p w14:paraId="5AD29AE5" w14:textId="77777777" w:rsidR="00ED58FD" w:rsidRDefault="00ED58FD" w:rsidP="006C2AD6">
            <w:pPr>
              <w:jc w:val="center"/>
              <w:rPr>
                <w:szCs w:val="22"/>
              </w:rPr>
            </w:pPr>
            <w:r>
              <w:rPr>
                <w:sz w:val="22"/>
                <w:szCs w:val="22"/>
              </w:rPr>
              <w:t>4</w:t>
            </w:r>
          </w:p>
        </w:tc>
        <w:tc>
          <w:tcPr>
            <w:tcW w:w="3828" w:type="dxa"/>
            <w:vMerge w:val="restart"/>
            <w:tcBorders>
              <w:top w:val="nil"/>
              <w:left w:val="single" w:sz="4" w:space="0" w:color="auto"/>
              <w:bottom w:val="single" w:sz="4" w:space="0" w:color="auto"/>
              <w:right w:val="single" w:sz="4" w:space="0" w:color="auto"/>
            </w:tcBorders>
            <w:vAlign w:val="center"/>
          </w:tcPr>
          <w:p w14:paraId="5C8D3AED" w14:textId="77777777" w:rsidR="00ED58FD" w:rsidRDefault="00ED58FD" w:rsidP="00CF7618">
            <w:pPr>
              <w:rPr>
                <w:szCs w:val="22"/>
              </w:rPr>
            </w:pPr>
            <w:r>
              <w:rPr>
                <w:sz w:val="22"/>
                <w:szCs w:val="22"/>
              </w:rPr>
              <w:t>Спрос на коммунальные ресурсы</w:t>
            </w:r>
          </w:p>
        </w:tc>
        <w:tc>
          <w:tcPr>
            <w:tcW w:w="5614" w:type="dxa"/>
            <w:tcBorders>
              <w:top w:val="nil"/>
              <w:left w:val="nil"/>
              <w:bottom w:val="single" w:sz="4" w:space="0" w:color="auto"/>
              <w:right w:val="single" w:sz="4" w:space="0" w:color="auto"/>
            </w:tcBorders>
            <w:vAlign w:val="center"/>
          </w:tcPr>
          <w:p w14:paraId="311A79FA" w14:textId="77777777" w:rsidR="00ED58FD" w:rsidRDefault="00ED58FD" w:rsidP="00CF7618">
            <w:pPr>
              <w:rPr>
                <w:szCs w:val="22"/>
              </w:rPr>
            </w:pPr>
            <w:r>
              <w:rPr>
                <w:sz w:val="22"/>
                <w:szCs w:val="22"/>
              </w:rPr>
              <w:t>Общий объем реализация</w:t>
            </w:r>
          </w:p>
        </w:tc>
      </w:tr>
      <w:tr w:rsidR="00ED58FD" w14:paraId="27B0DBA8" w14:textId="77777777" w:rsidTr="00CF7618">
        <w:trPr>
          <w:trHeight w:val="419"/>
        </w:trPr>
        <w:tc>
          <w:tcPr>
            <w:tcW w:w="578" w:type="dxa"/>
            <w:tcBorders>
              <w:top w:val="nil"/>
              <w:left w:val="single" w:sz="4" w:space="0" w:color="auto"/>
              <w:bottom w:val="single" w:sz="4" w:space="0" w:color="auto"/>
              <w:right w:val="single" w:sz="4" w:space="0" w:color="auto"/>
            </w:tcBorders>
            <w:vAlign w:val="center"/>
          </w:tcPr>
          <w:p w14:paraId="55260DA9" w14:textId="77777777" w:rsidR="00ED58FD" w:rsidRDefault="00ED58FD" w:rsidP="006C2AD6">
            <w:pPr>
              <w:jc w:val="center"/>
              <w:rPr>
                <w:szCs w:val="22"/>
              </w:rPr>
            </w:pPr>
            <w:r>
              <w:rPr>
                <w:sz w:val="22"/>
                <w:szCs w:val="22"/>
              </w:rPr>
              <w:t>5</w:t>
            </w:r>
          </w:p>
        </w:tc>
        <w:tc>
          <w:tcPr>
            <w:tcW w:w="3828" w:type="dxa"/>
            <w:vMerge/>
            <w:tcBorders>
              <w:top w:val="nil"/>
              <w:left w:val="single" w:sz="4" w:space="0" w:color="auto"/>
              <w:bottom w:val="single" w:sz="4" w:space="0" w:color="auto"/>
              <w:right w:val="single" w:sz="4" w:space="0" w:color="auto"/>
            </w:tcBorders>
            <w:vAlign w:val="center"/>
          </w:tcPr>
          <w:p w14:paraId="2FE6E676" w14:textId="77777777" w:rsidR="00ED58FD" w:rsidRDefault="00ED58FD" w:rsidP="00CF7618">
            <w:pPr>
              <w:rPr>
                <w:szCs w:val="22"/>
              </w:rPr>
            </w:pPr>
          </w:p>
        </w:tc>
        <w:tc>
          <w:tcPr>
            <w:tcW w:w="5614" w:type="dxa"/>
            <w:tcBorders>
              <w:top w:val="nil"/>
              <w:left w:val="nil"/>
              <w:bottom w:val="single" w:sz="4" w:space="0" w:color="auto"/>
              <w:right w:val="single" w:sz="4" w:space="0" w:color="auto"/>
            </w:tcBorders>
            <w:vAlign w:val="center"/>
          </w:tcPr>
          <w:p w14:paraId="4823FD15" w14:textId="77777777" w:rsidR="00ED58FD" w:rsidRDefault="00ED58FD" w:rsidP="00CF7618">
            <w:pPr>
              <w:rPr>
                <w:szCs w:val="22"/>
              </w:rPr>
            </w:pPr>
            <w:r>
              <w:rPr>
                <w:sz w:val="22"/>
                <w:szCs w:val="22"/>
              </w:rPr>
              <w:t>Годовая норма образования отходов для населения</w:t>
            </w:r>
          </w:p>
        </w:tc>
      </w:tr>
      <w:tr w:rsidR="00ED58FD" w14:paraId="52DA8491" w14:textId="77777777" w:rsidTr="00CF7618">
        <w:trPr>
          <w:trHeight w:val="384"/>
        </w:trPr>
        <w:tc>
          <w:tcPr>
            <w:tcW w:w="578" w:type="dxa"/>
            <w:tcBorders>
              <w:top w:val="nil"/>
              <w:left w:val="single" w:sz="4" w:space="0" w:color="auto"/>
              <w:bottom w:val="single" w:sz="4" w:space="0" w:color="auto"/>
              <w:right w:val="single" w:sz="4" w:space="0" w:color="auto"/>
            </w:tcBorders>
            <w:vAlign w:val="center"/>
          </w:tcPr>
          <w:p w14:paraId="46E78B61" w14:textId="77777777" w:rsidR="00ED58FD" w:rsidRDefault="00ED58FD" w:rsidP="006C2AD6">
            <w:pPr>
              <w:jc w:val="center"/>
              <w:rPr>
                <w:szCs w:val="22"/>
              </w:rPr>
            </w:pPr>
            <w:r>
              <w:rPr>
                <w:sz w:val="22"/>
                <w:szCs w:val="22"/>
              </w:rPr>
              <w:t>6</w:t>
            </w:r>
          </w:p>
        </w:tc>
        <w:tc>
          <w:tcPr>
            <w:tcW w:w="3828" w:type="dxa"/>
            <w:vMerge/>
            <w:tcBorders>
              <w:top w:val="nil"/>
              <w:left w:val="single" w:sz="4" w:space="0" w:color="auto"/>
              <w:bottom w:val="single" w:sz="4" w:space="0" w:color="auto"/>
              <w:right w:val="single" w:sz="4" w:space="0" w:color="auto"/>
            </w:tcBorders>
            <w:vAlign w:val="center"/>
          </w:tcPr>
          <w:p w14:paraId="3BDAEFCA" w14:textId="77777777" w:rsidR="00ED58FD" w:rsidRDefault="00ED58FD" w:rsidP="00CF7618">
            <w:pPr>
              <w:rPr>
                <w:szCs w:val="22"/>
              </w:rPr>
            </w:pPr>
          </w:p>
        </w:tc>
        <w:tc>
          <w:tcPr>
            <w:tcW w:w="5614" w:type="dxa"/>
            <w:tcBorders>
              <w:top w:val="nil"/>
              <w:left w:val="nil"/>
              <w:bottom w:val="single" w:sz="4" w:space="0" w:color="auto"/>
              <w:right w:val="single" w:sz="4" w:space="0" w:color="auto"/>
            </w:tcBorders>
            <w:vAlign w:val="center"/>
          </w:tcPr>
          <w:p w14:paraId="592DF345" w14:textId="77777777" w:rsidR="00ED58FD" w:rsidRDefault="00ED58FD" w:rsidP="00CF7618">
            <w:pPr>
              <w:rPr>
                <w:szCs w:val="22"/>
              </w:rPr>
            </w:pPr>
            <w:r>
              <w:rPr>
                <w:sz w:val="22"/>
                <w:szCs w:val="22"/>
              </w:rPr>
              <w:t>Величина новых присоединяемых нагрузок</w:t>
            </w:r>
          </w:p>
        </w:tc>
      </w:tr>
    </w:tbl>
    <w:p w14:paraId="241C9B19" w14:textId="77777777" w:rsidR="00ED58FD" w:rsidRDefault="00ED58FD" w:rsidP="00ED58FD"/>
    <w:p w14:paraId="7876E18D" w14:textId="6DB376A4" w:rsidR="00ED58FD" w:rsidRDefault="00ED58FD" w:rsidP="00ED58FD">
      <w:pPr>
        <w:jc w:val="both"/>
      </w:pPr>
      <w:r>
        <w:t>Количественные значения целевых показателей на период с 2024-203</w:t>
      </w:r>
      <w:r w:rsidR="00497A05">
        <w:t>3</w:t>
      </w:r>
      <w:r>
        <w:t xml:space="preserve"> гг. определены с учетом выполнения всех мероприятий настоящей Программы в запланированные сроки. Статистическая информация  для определения перспективных целевых показателей развития  системы обращения с отходами  была определена расчётным путём на основе представленной информации   МО.</w:t>
      </w:r>
    </w:p>
    <w:p w14:paraId="03B7C567" w14:textId="258F66DA" w:rsidR="00ED58FD" w:rsidRDefault="00ED58FD" w:rsidP="00ED58FD">
      <w:pPr>
        <w:jc w:val="both"/>
      </w:pPr>
      <w:r>
        <w:t>Итоговый расчёт перспективных целевых показателей системы  обращения с отходами представлен в таблице</w:t>
      </w:r>
      <w:r w:rsidR="003828E1">
        <w:t xml:space="preserve"> </w:t>
      </w:r>
      <w:r w:rsidR="003C208B">
        <w:t>4</w:t>
      </w:r>
      <w:r>
        <w:t>.12.</w:t>
      </w:r>
    </w:p>
    <w:p w14:paraId="3C1CB88A" w14:textId="77777777" w:rsidR="00ED58FD" w:rsidRDefault="00ED58FD" w:rsidP="00ED58FD">
      <w:pPr>
        <w:jc w:val="both"/>
      </w:pPr>
    </w:p>
    <w:p w14:paraId="1F1681E6" w14:textId="321DD33C" w:rsidR="00ED58FD" w:rsidRDefault="00ED58FD" w:rsidP="00ED58FD">
      <w:pPr>
        <w:rPr>
          <w:b/>
          <w:sz w:val="22"/>
          <w:szCs w:val="22"/>
        </w:rPr>
      </w:pPr>
      <w:r>
        <w:rPr>
          <w:b/>
          <w:sz w:val="22"/>
          <w:szCs w:val="22"/>
        </w:rPr>
        <w:t xml:space="preserve">Таблица </w:t>
      </w:r>
      <w:r w:rsidR="003C208B">
        <w:rPr>
          <w:b/>
          <w:sz w:val="22"/>
          <w:szCs w:val="22"/>
        </w:rPr>
        <w:t>4</w:t>
      </w:r>
      <w:r>
        <w:rPr>
          <w:b/>
          <w:sz w:val="22"/>
          <w:szCs w:val="22"/>
        </w:rPr>
        <w:t>.12.  Итоговый расчёт целевых показателей в развитии системы обращения с отходами</w:t>
      </w:r>
    </w:p>
    <w:tbl>
      <w:tblPr>
        <w:tblW w:w="9767" w:type="dxa"/>
        <w:jc w:val="center"/>
        <w:tblLayout w:type="fixed"/>
        <w:tblLook w:val="04A0" w:firstRow="1" w:lastRow="0" w:firstColumn="1" w:lastColumn="0" w:noHBand="0" w:noVBand="1"/>
      </w:tblPr>
      <w:tblGrid>
        <w:gridCol w:w="283"/>
        <w:gridCol w:w="1276"/>
        <w:gridCol w:w="1940"/>
        <w:gridCol w:w="803"/>
        <w:gridCol w:w="1135"/>
        <w:gridCol w:w="866"/>
        <w:gridCol w:w="866"/>
        <w:gridCol w:w="866"/>
        <w:gridCol w:w="866"/>
        <w:gridCol w:w="866"/>
      </w:tblGrid>
      <w:tr w:rsidR="00ED58FD" w14:paraId="1FFDC6E9" w14:textId="77777777" w:rsidTr="006C2AD6">
        <w:trPr>
          <w:trHeight w:val="264"/>
          <w:jc w:val="center"/>
        </w:trPr>
        <w:tc>
          <w:tcPr>
            <w:tcW w:w="283" w:type="dxa"/>
            <w:vMerge w:val="restart"/>
            <w:tcBorders>
              <w:top w:val="single" w:sz="4" w:space="0" w:color="auto"/>
              <w:left w:val="single" w:sz="4" w:space="0" w:color="auto"/>
              <w:bottom w:val="single" w:sz="4" w:space="0" w:color="auto"/>
              <w:right w:val="single" w:sz="4" w:space="0" w:color="auto"/>
            </w:tcBorders>
            <w:vAlign w:val="center"/>
          </w:tcPr>
          <w:p w14:paraId="3D8213A5" w14:textId="77777777" w:rsidR="00ED58FD" w:rsidRDefault="00ED58FD" w:rsidP="00CF7618">
            <w:pPr>
              <w:rPr>
                <w:sz w:val="20"/>
              </w:rPr>
            </w:pPr>
            <w:r>
              <w:rPr>
                <w:sz w:val="20"/>
              </w:rPr>
              <w:t>№</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42387888" w14:textId="77777777" w:rsidR="00ED58FD" w:rsidRDefault="00ED58FD" w:rsidP="00CF7618">
            <w:pPr>
              <w:rPr>
                <w:sz w:val="20"/>
              </w:rPr>
            </w:pPr>
            <w:r>
              <w:rPr>
                <w:sz w:val="20"/>
              </w:rPr>
              <w:t>Группа показателей</w:t>
            </w:r>
          </w:p>
        </w:tc>
        <w:tc>
          <w:tcPr>
            <w:tcW w:w="1940" w:type="dxa"/>
            <w:vMerge w:val="restart"/>
            <w:tcBorders>
              <w:top w:val="single" w:sz="4" w:space="0" w:color="auto"/>
              <w:left w:val="single" w:sz="4" w:space="0" w:color="auto"/>
              <w:bottom w:val="single" w:sz="4" w:space="0" w:color="auto"/>
              <w:right w:val="single" w:sz="4" w:space="0" w:color="auto"/>
            </w:tcBorders>
            <w:vAlign w:val="center"/>
          </w:tcPr>
          <w:p w14:paraId="0B74E036" w14:textId="77777777" w:rsidR="00ED58FD" w:rsidRDefault="00ED58FD" w:rsidP="00CF7618">
            <w:pPr>
              <w:rPr>
                <w:sz w:val="20"/>
              </w:rPr>
            </w:pPr>
            <w:r>
              <w:rPr>
                <w:sz w:val="20"/>
              </w:rPr>
              <w:t>Наименование показателя</w:t>
            </w:r>
          </w:p>
        </w:tc>
        <w:tc>
          <w:tcPr>
            <w:tcW w:w="803" w:type="dxa"/>
            <w:vMerge w:val="restart"/>
            <w:tcBorders>
              <w:top w:val="single" w:sz="4" w:space="0" w:color="auto"/>
              <w:left w:val="single" w:sz="4" w:space="0" w:color="auto"/>
              <w:bottom w:val="single" w:sz="4" w:space="0" w:color="auto"/>
              <w:right w:val="single" w:sz="4" w:space="0" w:color="auto"/>
            </w:tcBorders>
            <w:vAlign w:val="center"/>
          </w:tcPr>
          <w:p w14:paraId="1DCA3330" w14:textId="77777777" w:rsidR="00ED58FD" w:rsidRDefault="00ED58FD" w:rsidP="00CF7618">
            <w:pPr>
              <w:rPr>
                <w:sz w:val="20"/>
              </w:rPr>
            </w:pPr>
            <w:proofErr w:type="spellStart"/>
            <w:r>
              <w:rPr>
                <w:sz w:val="20"/>
              </w:rPr>
              <w:t>Ед.изм</w:t>
            </w:r>
            <w:proofErr w:type="spellEnd"/>
            <w:r>
              <w:rPr>
                <w:sz w:val="20"/>
              </w:rPr>
              <w:t>.</w:t>
            </w:r>
          </w:p>
        </w:tc>
        <w:tc>
          <w:tcPr>
            <w:tcW w:w="5465" w:type="dxa"/>
            <w:gridSpan w:val="6"/>
            <w:tcBorders>
              <w:top w:val="single" w:sz="4" w:space="0" w:color="auto"/>
              <w:left w:val="nil"/>
              <w:bottom w:val="single" w:sz="4" w:space="0" w:color="auto"/>
              <w:right w:val="single" w:sz="4" w:space="0" w:color="auto"/>
            </w:tcBorders>
            <w:vAlign w:val="center"/>
          </w:tcPr>
          <w:p w14:paraId="711A7B6C" w14:textId="77777777" w:rsidR="00ED58FD" w:rsidRDefault="00ED58FD" w:rsidP="00CF7618">
            <w:pPr>
              <w:rPr>
                <w:sz w:val="20"/>
              </w:rPr>
            </w:pPr>
            <w:r>
              <w:rPr>
                <w:sz w:val="20"/>
              </w:rPr>
              <w:t>Значения показателей</w:t>
            </w:r>
          </w:p>
        </w:tc>
      </w:tr>
      <w:tr w:rsidR="00ED58FD" w14:paraId="221664ED" w14:textId="77777777" w:rsidTr="006C2AD6">
        <w:trPr>
          <w:trHeight w:val="264"/>
          <w:jc w:val="center"/>
        </w:trPr>
        <w:tc>
          <w:tcPr>
            <w:tcW w:w="283" w:type="dxa"/>
            <w:vMerge/>
            <w:tcBorders>
              <w:top w:val="single" w:sz="4" w:space="0" w:color="auto"/>
              <w:left w:val="single" w:sz="4" w:space="0" w:color="auto"/>
              <w:bottom w:val="single" w:sz="4" w:space="0" w:color="auto"/>
              <w:right w:val="single" w:sz="4" w:space="0" w:color="auto"/>
            </w:tcBorders>
            <w:vAlign w:val="center"/>
          </w:tcPr>
          <w:p w14:paraId="65C4A90A" w14:textId="77777777" w:rsidR="00ED58FD" w:rsidRDefault="00ED58FD" w:rsidP="00CF7618">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4495E104" w14:textId="77777777" w:rsidR="00ED58FD" w:rsidRDefault="00ED58FD" w:rsidP="00CF7618">
            <w:pPr>
              <w:rPr>
                <w:sz w:val="20"/>
              </w:rPr>
            </w:pPr>
          </w:p>
        </w:tc>
        <w:tc>
          <w:tcPr>
            <w:tcW w:w="1940" w:type="dxa"/>
            <w:vMerge/>
            <w:tcBorders>
              <w:top w:val="single" w:sz="4" w:space="0" w:color="auto"/>
              <w:left w:val="single" w:sz="4" w:space="0" w:color="auto"/>
              <w:bottom w:val="single" w:sz="4" w:space="0" w:color="auto"/>
              <w:right w:val="single" w:sz="4" w:space="0" w:color="auto"/>
            </w:tcBorders>
            <w:vAlign w:val="center"/>
          </w:tcPr>
          <w:p w14:paraId="44E61E02" w14:textId="77777777" w:rsidR="00ED58FD" w:rsidRDefault="00ED58FD" w:rsidP="00CF7618">
            <w:pPr>
              <w:rPr>
                <w:sz w:val="20"/>
              </w:rPr>
            </w:pPr>
          </w:p>
        </w:tc>
        <w:tc>
          <w:tcPr>
            <w:tcW w:w="803" w:type="dxa"/>
            <w:vMerge/>
            <w:tcBorders>
              <w:top w:val="single" w:sz="4" w:space="0" w:color="auto"/>
              <w:left w:val="single" w:sz="4" w:space="0" w:color="auto"/>
              <w:bottom w:val="single" w:sz="4" w:space="0" w:color="auto"/>
              <w:right w:val="single" w:sz="4" w:space="0" w:color="auto"/>
            </w:tcBorders>
            <w:vAlign w:val="center"/>
          </w:tcPr>
          <w:p w14:paraId="4B1A1E79" w14:textId="77777777" w:rsidR="00ED58FD" w:rsidRDefault="00ED58FD" w:rsidP="00CF7618">
            <w:pPr>
              <w:rPr>
                <w:sz w:val="20"/>
              </w:rPr>
            </w:pPr>
          </w:p>
        </w:tc>
        <w:tc>
          <w:tcPr>
            <w:tcW w:w="1135" w:type="dxa"/>
            <w:tcBorders>
              <w:top w:val="nil"/>
              <w:left w:val="nil"/>
              <w:bottom w:val="single" w:sz="4" w:space="0" w:color="auto"/>
              <w:right w:val="single" w:sz="4" w:space="0" w:color="auto"/>
            </w:tcBorders>
            <w:vAlign w:val="center"/>
          </w:tcPr>
          <w:p w14:paraId="440FE970" w14:textId="77777777" w:rsidR="00ED58FD" w:rsidRDefault="00ED58FD" w:rsidP="00CF7618">
            <w:pPr>
              <w:rPr>
                <w:sz w:val="20"/>
              </w:rPr>
            </w:pPr>
            <w:r>
              <w:rPr>
                <w:sz w:val="20"/>
              </w:rPr>
              <w:t>2024</w:t>
            </w:r>
          </w:p>
        </w:tc>
        <w:tc>
          <w:tcPr>
            <w:tcW w:w="866" w:type="dxa"/>
            <w:tcBorders>
              <w:top w:val="nil"/>
              <w:left w:val="nil"/>
              <w:bottom w:val="single" w:sz="4" w:space="0" w:color="auto"/>
              <w:right w:val="single" w:sz="4" w:space="0" w:color="auto"/>
            </w:tcBorders>
            <w:vAlign w:val="center"/>
          </w:tcPr>
          <w:p w14:paraId="317B5397" w14:textId="77777777" w:rsidR="00ED58FD" w:rsidRDefault="00ED58FD" w:rsidP="00CF7618">
            <w:pPr>
              <w:rPr>
                <w:sz w:val="20"/>
              </w:rPr>
            </w:pPr>
            <w:r>
              <w:rPr>
                <w:sz w:val="20"/>
              </w:rPr>
              <w:t>2025</w:t>
            </w:r>
          </w:p>
        </w:tc>
        <w:tc>
          <w:tcPr>
            <w:tcW w:w="866" w:type="dxa"/>
            <w:tcBorders>
              <w:top w:val="nil"/>
              <w:left w:val="nil"/>
              <w:bottom w:val="single" w:sz="4" w:space="0" w:color="auto"/>
              <w:right w:val="single" w:sz="4" w:space="0" w:color="auto"/>
            </w:tcBorders>
            <w:vAlign w:val="center"/>
          </w:tcPr>
          <w:p w14:paraId="6342A2E4" w14:textId="77777777" w:rsidR="00ED58FD" w:rsidRDefault="00ED58FD" w:rsidP="00CF7618">
            <w:pPr>
              <w:rPr>
                <w:sz w:val="20"/>
              </w:rPr>
            </w:pPr>
            <w:r>
              <w:rPr>
                <w:sz w:val="20"/>
              </w:rPr>
              <w:t>2026</w:t>
            </w:r>
          </w:p>
        </w:tc>
        <w:tc>
          <w:tcPr>
            <w:tcW w:w="866" w:type="dxa"/>
            <w:tcBorders>
              <w:top w:val="nil"/>
              <w:left w:val="nil"/>
              <w:bottom w:val="single" w:sz="4" w:space="0" w:color="auto"/>
              <w:right w:val="single" w:sz="4" w:space="0" w:color="auto"/>
            </w:tcBorders>
            <w:vAlign w:val="center"/>
          </w:tcPr>
          <w:p w14:paraId="0E6FF945" w14:textId="77777777" w:rsidR="00ED58FD" w:rsidRDefault="00ED58FD" w:rsidP="00CF7618">
            <w:pPr>
              <w:rPr>
                <w:sz w:val="20"/>
              </w:rPr>
            </w:pPr>
            <w:r>
              <w:rPr>
                <w:sz w:val="20"/>
              </w:rPr>
              <w:t>2027</w:t>
            </w:r>
          </w:p>
        </w:tc>
        <w:tc>
          <w:tcPr>
            <w:tcW w:w="866" w:type="dxa"/>
            <w:tcBorders>
              <w:top w:val="nil"/>
              <w:left w:val="nil"/>
              <w:bottom w:val="single" w:sz="4" w:space="0" w:color="auto"/>
              <w:right w:val="single" w:sz="4" w:space="0" w:color="auto"/>
            </w:tcBorders>
            <w:vAlign w:val="center"/>
          </w:tcPr>
          <w:p w14:paraId="78BA89E1" w14:textId="77777777" w:rsidR="00ED58FD" w:rsidRDefault="00ED58FD" w:rsidP="00CF7618">
            <w:pPr>
              <w:rPr>
                <w:sz w:val="20"/>
              </w:rPr>
            </w:pPr>
            <w:r>
              <w:rPr>
                <w:sz w:val="20"/>
              </w:rPr>
              <w:t>2028</w:t>
            </w:r>
          </w:p>
        </w:tc>
        <w:tc>
          <w:tcPr>
            <w:tcW w:w="866" w:type="dxa"/>
            <w:tcBorders>
              <w:top w:val="nil"/>
              <w:left w:val="nil"/>
              <w:bottom w:val="single" w:sz="4" w:space="0" w:color="auto"/>
              <w:right w:val="single" w:sz="4" w:space="0" w:color="auto"/>
            </w:tcBorders>
            <w:vAlign w:val="center"/>
          </w:tcPr>
          <w:p w14:paraId="27487753" w14:textId="34DFA075" w:rsidR="00ED58FD" w:rsidRDefault="00ED58FD" w:rsidP="00CF7618">
            <w:pPr>
              <w:rPr>
                <w:sz w:val="20"/>
              </w:rPr>
            </w:pPr>
            <w:r>
              <w:rPr>
                <w:sz w:val="20"/>
              </w:rPr>
              <w:t>2029-203</w:t>
            </w:r>
            <w:r w:rsidR="00497A05">
              <w:rPr>
                <w:sz w:val="20"/>
              </w:rPr>
              <w:t>3</w:t>
            </w:r>
          </w:p>
        </w:tc>
      </w:tr>
      <w:tr w:rsidR="00ED58FD" w14:paraId="1A781246" w14:textId="77777777" w:rsidTr="006C2AD6">
        <w:trPr>
          <w:trHeight w:val="1584"/>
          <w:jc w:val="center"/>
        </w:trPr>
        <w:tc>
          <w:tcPr>
            <w:tcW w:w="283" w:type="dxa"/>
            <w:tcBorders>
              <w:top w:val="nil"/>
              <w:left w:val="single" w:sz="4" w:space="0" w:color="auto"/>
              <w:bottom w:val="single" w:sz="4" w:space="0" w:color="auto"/>
              <w:right w:val="single" w:sz="4" w:space="0" w:color="auto"/>
            </w:tcBorders>
            <w:vAlign w:val="center"/>
          </w:tcPr>
          <w:p w14:paraId="502A8D4C" w14:textId="77777777" w:rsidR="00ED58FD" w:rsidRDefault="00ED58FD" w:rsidP="00CF7618">
            <w:pPr>
              <w:rPr>
                <w:sz w:val="20"/>
              </w:rPr>
            </w:pPr>
            <w:r>
              <w:rPr>
                <w:sz w:val="20"/>
              </w:rPr>
              <w:t>1</w:t>
            </w:r>
          </w:p>
        </w:tc>
        <w:tc>
          <w:tcPr>
            <w:tcW w:w="1276" w:type="dxa"/>
            <w:vMerge w:val="restart"/>
            <w:tcBorders>
              <w:top w:val="nil"/>
              <w:left w:val="single" w:sz="4" w:space="0" w:color="auto"/>
              <w:bottom w:val="single" w:sz="4" w:space="0" w:color="auto"/>
              <w:right w:val="single" w:sz="4" w:space="0" w:color="auto"/>
            </w:tcBorders>
            <w:vAlign w:val="center"/>
          </w:tcPr>
          <w:p w14:paraId="0B7B751A" w14:textId="77777777" w:rsidR="00ED58FD" w:rsidRDefault="00ED58FD" w:rsidP="00CF7618">
            <w:pPr>
              <w:rPr>
                <w:sz w:val="20"/>
              </w:rPr>
            </w:pPr>
            <w:r>
              <w:rPr>
                <w:sz w:val="20"/>
              </w:rPr>
              <w:t>Доступность товаров и услуг для потребителей</w:t>
            </w:r>
          </w:p>
        </w:tc>
        <w:tc>
          <w:tcPr>
            <w:tcW w:w="1940" w:type="dxa"/>
            <w:tcBorders>
              <w:top w:val="nil"/>
              <w:left w:val="nil"/>
              <w:bottom w:val="single" w:sz="4" w:space="0" w:color="auto"/>
              <w:right w:val="single" w:sz="4" w:space="0" w:color="auto"/>
            </w:tcBorders>
            <w:vAlign w:val="center"/>
          </w:tcPr>
          <w:p w14:paraId="1A482DC8" w14:textId="77777777" w:rsidR="00ED58FD" w:rsidRDefault="00ED58FD" w:rsidP="00CF7618">
            <w:pPr>
              <w:rPr>
                <w:sz w:val="20"/>
              </w:rPr>
            </w:pPr>
            <w:r>
              <w:rPr>
                <w:sz w:val="20"/>
              </w:rPr>
              <w:t>Доля потребителей в жилых домах, обеспеченных доступом к коммунальной инфраструктуре (ТКО)</w:t>
            </w:r>
          </w:p>
        </w:tc>
        <w:tc>
          <w:tcPr>
            <w:tcW w:w="803" w:type="dxa"/>
            <w:tcBorders>
              <w:top w:val="nil"/>
              <w:left w:val="nil"/>
              <w:bottom w:val="single" w:sz="4" w:space="0" w:color="auto"/>
              <w:right w:val="single" w:sz="4" w:space="0" w:color="auto"/>
            </w:tcBorders>
            <w:vAlign w:val="center"/>
          </w:tcPr>
          <w:p w14:paraId="5E110222" w14:textId="77777777" w:rsidR="00ED58FD" w:rsidRDefault="00ED58FD" w:rsidP="00CF7618">
            <w:pPr>
              <w:jc w:val="center"/>
              <w:rPr>
                <w:sz w:val="20"/>
              </w:rPr>
            </w:pPr>
            <w:r>
              <w:rPr>
                <w:sz w:val="20"/>
              </w:rPr>
              <w:t>%</w:t>
            </w:r>
          </w:p>
        </w:tc>
        <w:tc>
          <w:tcPr>
            <w:tcW w:w="1135" w:type="dxa"/>
            <w:tcBorders>
              <w:top w:val="nil"/>
              <w:left w:val="nil"/>
              <w:bottom w:val="single" w:sz="4" w:space="0" w:color="auto"/>
              <w:right w:val="single" w:sz="4" w:space="0" w:color="auto"/>
            </w:tcBorders>
            <w:vAlign w:val="center"/>
          </w:tcPr>
          <w:p w14:paraId="4D8BC032" w14:textId="77777777" w:rsidR="00ED58FD" w:rsidRDefault="00ED58FD" w:rsidP="00CF7618">
            <w:pPr>
              <w:jc w:val="center"/>
              <w:rPr>
                <w:sz w:val="20"/>
              </w:rPr>
            </w:pPr>
            <w:r>
              <w:rPr>
                <w:rFonts w:ascii="Calibri" w:hAnsi="Calibri" w:cs="Calibri"/>
                <w:color w:val="000000"/>
                <w:sz w:val="22"/>
                <w:szCs w:val="22"/>
              </w:rPr>
              <w:t>71,8</w:t>
            </w:r>
          </w:p>
        </w:tc>
        <w:tc>
          <w:tcPr>
            <w:tcW w:w="866" w:type="dxa"/>
            <w:tcBorders>
              <w:top w:val="nil"/>
              <w:left w:val="nil"/>
              <w:bottom w:val="single" w:sz="4" w:space="0" w:color="auto"/>
              <w:right w:val="single" w:sz="4" w:space="0" w:color="auto"/>
            </w:tcBorders>
            <w:vAlign w:val="center"/>
          </w:tcPr>
          <w:p w14:paraId="055922F2" w14:textId="77777777" w:rsidR="00ED58FD" w:rsidRDefault="00ED58FD" w:rsidP="00CF7618">
            <w:pPr>
              <w:jc w:val="center"/>
              <w:rPr>
                <w:sz w:val="20"/>
              </w:rPr>
            </w:pPr>
            <w:r>
              <w:rPr>
                <w:rFonts w:ascii="Calibri" w:hAnsi="Calibri" w:cs="Calibri"/>
                <w:color w:val="000000"/>
                <w:sz w:val="22"/>
                <w:szCs w:val="22"/>
              </w:rPr>
              <w:t>72,7</w:t>
            </w:r>
          </w:p>
        </w:tc>
        <w:tc>
          <w:tcPr>
            <w:tcW w:w="866" w:type="dxa"/>
            <w:tcBorders>
              <w:top w:val="nil"/>
              <w:left w:val="nil"/>
              <w:bottom w:val="single" w:sz="4" w:space="0" w:color="auto"/>
              <w:right w:val="single" w:sz="4" w:space="0" w:color="auto"/>
            </w:tcBorders>
            <w:vAlign w:val="center"/>
          </w:tcPr>
          <w:p w14:paraId="479E5D27" w14:textId="77777777" w:rsidR="00ED58FD" w:rsidRDefault="00ED58FD" w:rsidP="00CF7618">
            <w:pPr>
              <w:jc w:val="center"/>
              <w:rPr>
                <w:sz w:val="20"/>
              </w:rPr>
            </w:pPr>
            <w:r>
              <w:rPr>
                <w:rFonts w:ascii="Calibri" w:hAnsi="Calibri" w:cs="Calibri"/>
                <w:color w:val="000000"/>
                <w:sz w:val="22"/>
                <w:szCs w:val="22"/>
              </w:rPr>
              <w:t>74,8</w:t>
            </w:r>
          </w:p>
        </w:tc>
        <w:tc>
          <w:tcPr>
            <w:tcW w:w="866" w:type="dxa"/>
            <w:tcBorders>
              <w:top w:val="nil"/>
              <w:left w:val="nil"/>
              <w:bottom w:val="single" w:sz="4" w:space="0" w:color="auto"/>
              <w:right w:val="single" w:sz="4" w:space="0" w:color="auto"/>
            </w:tcBorders>
            <w:vAlign w:val="center"/>
          </w:tcPr>
          <w:p w14:paraId="216886B3" w14:textId="77777777" w:rsidR="00ED58FD" w:rsidRDefault="00ED58FD" w:rsidP="00CF7618">
            <w:pPr>
              <w:jc w:val="center"/>
              <w:rPr>
                <w:sz w:val="20"/>
              </w:rPr>
            </w:pPr>
            <w:r>
              <w:rPr>
                <w:rFonts w:ascii="Calibri" w:hAnsi="Calibri" w:cs="Calibri"/>
                <w:color w:val="000000"/>
                <w:sz w:val="22"/>
                <w:szCs w:val="22"/>
              </w:rPr>
              <w:t>76,9</w:t>
            </w:r>
          </w:p>
        </w:tc>
        <w:tc>
          <w:tcPr>
            <w:tcW w:w="866" w:type="dxa"/>
            <w:tcBorders>
              <w:top w:val="nil"/>
              <w:left w:val="nil"/>
              <w:bottom w:val="single" w:sz="4" w:space="0" w:color="auto"/>
              <w:right w:val="single" w:sz="4" w:space="0" w:color="auto"/>
            </w:tcBorders>
            <w:vAlign w:val="center"/>
          </w:tcPr>
          <w:p w14:paraId="42043939" w14:textId="77777777" w:rsidR="00ED58FD" w:rsidRDefault="00ED58FD" w:rsidP="00CF7618">
            <w:pPr>
              <w:jc w:val="center"/>
              <w:rPr>
                <w:sz w:val="20"/>
              </w:rPr>
            </w:pPr>
            <w:r>
              <w:rPr>
                <w:rFonts w:ascii="Calibri" w:hAnsi="Calibri" w:cs="Calibri"/>
                <w:color w:val="000000"/>
                <w:sz w:val="22"/>
                <w:szCs w:val="22"/>
              </w:rPr>
              <w:t>77,9</w:t>
            </w:r>
          </w:p>
        </w:tc>
        <w:tc>
          <w:tcPr>
            <w:tcW w:w="866" w:type="dxa"/>
            <w:tcBorders>
              <w:top w:val="nil"/>
              <w:left w:val="nil"/>
              <w:bottom w:val="single" w:sz="4" w:space="0" w:color="auto"/>
              <w:right w:val="single" w:sz="4" w:space="0" w:color="auto"/>
            </w:tcBorders>
            <w:vAlign w:val="center"/>
          </w:tcPr>
          <w:p w14:paraId="37142263" w14:textId="77777777" w:rsidR="00ED58FD" w:rsidRDefault="00ED58FD" w:rsidP="00CF7618">
            <w:pPr>
              <w:jc w:val="center"/>
              <w:rPr>
                <w:sz w:val="20"/>
              </w:rPr>
            </w:pPr>
            <w:r>
              <w:rPr>
                <w:sz w:val="20"/>
              </w:rPr>
              <w:t>88,9</w:t>
            </w:r>
          </w:p>
        </w:tc>
      </w:tr>
      <w:tr w:rsidR="00ED58FD" w14:paraId="2B3F5B96" w14:textId="77777777" w:rsidTr="006C2AD6">
        <w:trPr>
          <w:trHeight w:val="612"/>
          <w:jc w:val="center"/>
        </w:trPr>
        <w:tc>
          <w:tcPr>
            <w:tcW w:w="283" w:type="dxa"/>
            <w:tcBorders>
              <w:top w:val="nil"/>
              <w:left w:val="single" w:sz="4" w:space="0" w:color="auto"/>
              <w:bottom w:val="single" w:sz="4" w:space="0" w:color="auto"/>
              <w:right w:val="single" w:sz="4" w:space="0" w:color="auto"/>
            </w:tcBorders>
            <w:vAlign w:val="center"/>
          </w:tcPr>
          <w:p w14:paraId="0B61C6E6" w14:textId="77777777" w:rsidR="00ED58FD" w:rsidRDefault="00ED58FD" w:rsidP="00CF7618">
            <w:pPr>
              <w:rPr>
                <w:sz w:val="20"/>
              </w:rPr>
            </w:pPr>
            <w:r>
              <w:rPr>
                <w:sz w:val="20"/>
              </w:rPr>
              <w:t>2</w:t>
            </w:r>
          </w:p>
        </w:tc>
        <w:tc>
          <w:tcPr>
            <w:tcW w:w="1276" w:type="dxa"/>
            <w:vMerge/>
            <w:tcBorders>
              <w:top w:val="nil"/>
              <w:left w:val="single" w:sz="4" w:space="0" w:color="auto"/>
              <w:bottom w:val="single" w:sz="4" w:space="0" w:color="auto"/>
              <w:right w:val="single" w:sz="4" w:space="0" w:color="auto"/>
            </w:tcBorders>
            <w:vAlign w:val="center"/>
          </w:tcPr>
          <w:p w14:paraId="41181343" w14:textId="77777777" w:rsidR="00ED58FD" w:rsidRDefault="00ED58FD" w:rsidP="00CF7618">
            <w:pPr>
              <w:rPr>
                <w:sz w:val="20"/>
              </w:rPr>
            </w:pPr>
          </w:p>
        </w:tc>
        <w:tc>
          <w:tcPr>
            <w:tcW w:w="1940" w:type="dxa"/>
            <w:tcBorders>
              <w:top w:val="nil"/>
              <w:left w:val="nil"/>
              <w:bottom w:val="single" w:sz="4" w:space="0" w:color="auto"/>
              <w:right w:val="single" w:sz="4" w:space="0" w:color="auto"/>
            </w:tcBorders>
            <w:vAlign w:val="center"/>
          </w:tcPr>
          <w:p w14:paraId="53A7C389" w14:textId="77777777" w:rsidR="00ED58FD" w:rsidRDefault="00ED58FD" w:rsidP="00CF7618">
            <w:pPr>
              <w:rPr>
                <w:sz w:val="20"/>
              </w:rPr>
            </w:pPr>
            <w:r>
              <w:rPr>
                <w:sz w:val="20"/>
              </w:rPr>
              <w:t>Удельный показатель оказанных услуг</w:t>
            </w:r>
          </w:p>
        </w:tc>
        <w:tc>
          <w:tcPr>
            <w:tcW w:w="803" w:type="dxa"/>
            <w:tcBorders>
              <w:top w:val="nil"/>
              <w:left w:val="nil"/>
              <w:bottom w:val="single" w:sz="4" w:space="0" w:color="auto"/>
              <w:right w:val="single" w:sz="4" w:space="0" w:color="auto"/>
            </w:tcBorders>
            <w:vAlign w:val="center"/>
          </w:tcPr>
          <w:p w14:paraId="66054292" w14:textId="77777777" w:rsidR="00ED58FD" w:rsidRDefault="00ED58FD" w:rsidP="00CF7618">
            <w:pPr>
              <w:jc w:val="center"/>
              <w:rPr>
                <w:sz w:val="20"/>
              </w:rPr>
            </w:pPr>
            <w:r>
              <w:rPr>
                <w:sz w:val="20"/>
              </w:rPr>
              <w:t>м3/чел</w:t>
            </w:r>
          </w:p>
        </w:tc>
        <w:tc>
          <w:tcPr>
            <w:tcW w:w="1135" w:type="dxa"/>
            <w:tcBorders>
              <w:top w:val="nil"/>
              <w:left w:val="nil"/>
              <w:bottom w:val="single" w:sz="4" w:space="0" w:color="auto"/>
              <w:right w:val="single" w:sz="4" w:space="0" w:color="auto"/>
            </w:tcBorders>
            <w:vAlign w:val="center"/>
          </w:tcPr>
          <w:p w14:paraId="72D7D924" w14:textId="77777777" w:rsidR="00ED58FD" w:rsidRDefault="00ED58FD" w:rsidP="00CF7618">
            <w:pPr>
              <w:jc w:val="center"/>
              <w:rPr>
                <w:sz w:val="20"/>
              </w:rPr>
            </w:pPr>
            <w:r>
              <w:rPr>
                <w:rFonts w:ascii="Calibri" w:hAnsi="Calibri" w:cs="Calibri"/>
                <w:color w:val="000000"/>
                <w:sz w:val="22"/>
                <w:szCs w:val="22"/>
              </w:rPr>
              <w:t>2,0</w:t>
            </w:r>
          </w:p>
        </w:tc>
        <w:tc>
          <w:tcPr>
            <w:tcW w:w="866" w:type="dxa"/>
            <w:tcBorders>
              <w:top w:val="nil"/>
              <w:left w:val="nil"/>
              <w:bottom w:val="single" w:sz="4" w:space="0" w:color="auto"/>
              <w:right w:val="single" w:sz="4" w:space="0" w:color="auto"/>
            </w:tcBorders>
            <w:vAlign w:val="center"/>
          </w:tcPr>
          <w:p w14:paraId="5DB22ED1" w14:textId="77777777" w:rsidR="00ED58FD" w:rsidRDefault="00ED58FD" w:rsidP="00CF7618">
            <w:pPr>
              <w:jc w:val="center"/>
              <w:rPr>
                <w:sz w:val="20"/>
              </w:rPr>
            </w:pPr>
            <w:r>
              <w:rPr>
                <w:rFonts w:ascii="Calibri" w:hAnsi="Calibri" w:cs="Calibri"/>
                <w:color w:val="000000"/>
                <w:sz w:val="22"/>
                <w:szCs w:val="22"/>
              </w:rPr>
              <w:t>2,0</w:t>
            </w:r>
          </w:p>
        </w:tc>
        <w:tc>
          <w:tcPr>
            <w:tcW w:w="866" w:type="dxa"/>
            <w:tcBorders>
              <w:top w:val="nil"/>
              <w:left w:val="nil"/>
              <w:bottom w:val="single" w:sz="4" w:space="0" w:color="auto"/>
              <w:right w:val="single" w:sz="4" w:space="0" w:color="auto"/>
            </w:tcBorders>
            <w:vAlign w:val="center"/>
          </w:tcPr>
          <w:p w14:paraId="17BAE1C5" w14:textId="77777777" w:rsidR="00ED58FD" w:rsidRDefault="00ED58FD" w:rsidP="00CF7618">
            <w:pPr>
              <w:jc w:val="center"/>
              <w:rPr>
                <w:sz w:val="20"/>
              </w:rPr>
            </w:pPr>
            <w:r>
              <w:rPr>
                <w:rFonts w:ascii="Calibri" w:hAnsi="Calibri" w:cs="Calibri"/>
                <w:color w:val="000000"/>
                <w:sz w:val="22"/>
                <w:szCs w:val="22"/>
              </w:rPr>
              <w:t>2,0</w:t>
            </w:r>
          </w:p>
        </w:tc>
        <w:tc>
          <w:tcPr>
            <w:tcW w:w="866" w:type="dxa"/>
            <w:tcBorders>
              <w:top w:val="nil"/>
              <w:left w:val="nil"/>
              <w:bottom w:val="single" w:sz="4" w:space="0" w:color="auto"/>
              <w:right w:val="single" w:sz="4" w:space="0" w:color="auto"/>
            </w:tcBorders>
            <w:vAlign w:val="center"/>
          </w:tcPr>
          <w:p w14:paraId="7773EDDF" w14:textId="77777777" w:rsidR="00ED58FD" w:rsidRDefault="00ED58FD" w:rsidP="00CF7618">
            <w:pPr>
              <w:jc w:val="center"/>
              <w:rPr>
                <w:sz w:val="20"/>
              </w:rPr>
            </w:pPr>
            <w:r>
              <w:rPr>
                <w:rFonts w:ascii="Calibri" w:hAnsi="Calibri" w:cs="Calibri"/>
                <w:color w:val="000000"/>
                <w:sz w:val="22"/>
                <w:szCs w:val="22"/>
              </w:rPr>
              <w:t>2,0</w:t>
            </w:r>
          </w:p>
        </w:tc>
        <w:tc>
          <w:tcPr>
            <w:tcW w:w="866" w:type="dxa"/>
            <w:tcBorders>
              <w:top w:val="nil"/>
              <w:left w:val="nil"/>
              <w:bottom w:val="single" w:sz="4" w:space="0" w:color="auto"/>
              <w:right w:val="single" w:sz="4" w:space="0" w:color="auto"/>
            </w:tcBorders>
            <w:vAlign w:val="center"/>
          </w:tcPr>
          <w:p w14:paraId="357983C4" w14:textId="77777777" w:rsidR="00ED58FD" w:rsidRDefault="00ED58FD" w:rsidP="00CF7618">
            <w:pPr>
              <w:jc w:val="center"/>
              <w:rPr>
                <w:sz w:val="20"/>
              </w:rPr>
            </w:pPr>
            <w:r>
              <w:rPr>
                <w:rFonts w:ascii="Calibri" w:hAnsi="Calibri" w:cs="Calibri"/>
                <w:color w:val="000000"/>
                <w:sz w:val="22"/>
                <w:szCs w:val="22"/>
              </w:rPr>
              <w:t>2,0</w:t>
            </w:r>
          </w:p>
        </w:tc>
        <w:tc>
          <w:tcPr>
            <w:tcW w:w="866" w:type="dxa"/>
            <w:tcBorders>
              <w:top w:val="nil"/>
              <w:left w:val="nil"/>
              <w:bottom w:val="single" w:sz="4" w:space="0" w:color="auto"/>
              <w:right w:val="single" w:sz="4" w:space="0" w:color="auto"/>
            </w:tcBorders>
            <w:vAlign w:val="center"/>
          </w:tcPr>
          <w:p w14:paraId="11C0C482" w14:textId="77777777" w:rsidR="00ED58FD" w:rsidRDefault="00ED58FD" w:rsidP="00CF7618">
            <w:pPr>
              <w:jc w:val="center"/>
              <w:rPr>
                <w:sz w:val="20"/>
              </w:rPr>
            </w:pPr>
            <w:r>
              <w:rPr>
                <w:rFonts w:ascii="Calibri" w:hAnsi="Calibri" w:cs="Calibri"/>
                <w:color w:val="000000"/>
                <w:sz w:val="22"/>
                <w:szCs w:val="22"/>
              </w:rPr>
              <w:t>2,0</w:t>
            </w:r>
          </w:p>
        </w:tc>
      </w:tr>
      <w:tr w:rsidR="0042407D" w14:paraId="64079680" w14:textId="77777777" w:rsidTr="006C2AD6">
        <w:trPr>
          <w:trHeight w:val="1056"/>
          <w:jc w:val="center"/>
        </w:trPr>
        <w:tc>
          <w:tcPr>
            <w:tcW w:w="283" w:type="dxa"/>
            <w:tcBorders>
              <w:top w:val="nil"/>
              <w:left w:val="single" w:sz="4" w:space="0" w:color="auto"/>
              <w:bottom w:val="single" w:sz="4" w:space="0" w:color="auto"/>
              <w:right w:val="single" w:sz="4" w:space="0" w:color="auto"/>
            </w:tcBorders>
            <w:vAlign w:val="center"/>
          </w:tcPr>
          <w:p w14:paraId="38A95159" w14:textId="77777777" w:rsidR="0042407D" w:rsidRDefault="0042407D" w:rsidP="0042407D">
            <w:pPr>
              <w:rPr>
                <w:sz w:val="20"/>
              </w:rPr>
            </w:pPr>
            <w:r>
              <w:rPr>
                <w:sz w:val="20"/>
              </w:rPr>
              <w:t>3</w:t>
            </w:r>
          </w:p>
        </w:tc>
        <w:tc>
          <w:tcPr>
            <w:tcW w:w="1276" w:type="dxa"/>
            <w:vMerge/>
            <w:tcBorders>
              <w:top w:val="nil"/>
              <w:left w:val="single" w:sz="4" w:space="0" w:color="auto"/>
              <w:bottom w:val="single" w:sz="4" w:space="0" w:color="auto"/>
              <w:right w:val="single" w:sz="4" w:space="0" w:color="auto"/>
            </w:tcBorders>
            <w:vAlign w:val="center"/>
          </w:tcPr>
          <w:p w14:paraId="52A2A497" w14:textId="77777777" w:rsidR="0042407D" w:rsidRDefault="0042407D" w:rsidP="0042407D">
            <w:pPr>
              <w:rPr>
                <w:sz w:val="20"/>
              </w:rPr>
            </w:pPr>
          </w:p>
        </w:tc>
        <w:tc>
          <w:tcPr>
            <w:tcW w:w="1940" w:type="dxa"/>
            <w:tcBorders>
              <w:top w:val="nil"/>
              <w:left w:val="nil"/>
              <w:bottom w:val="single" w:sz="4" w:space="0" w:color="auto"/>
              <w:right w:val="single" w:sz="4" w:space="0" w:color="auto"/>
            </w:tcBorders>
            <w:vAlign w:val="center"/>
          </w:tcPr>
          <w:p w14:paraId="449105DA" w14:textId="77777777" w:rsidR="0042407D" w:rsidRDefault="0042407D" w:rsidP="0042407D">
            <w:pPr>
              <w:rPr>
                <w:sz w:val="20"/>
              </w:rPr>
            </w:pPr>
            <w:r>
              <w:rPr>
                <w:sz w:val="20"/>
              </w:rPr>
              <w:t>Доля расходов на оплату услуг в совокупном доходе населения</w:t>
            </w:r>
          </w:p>
        </w:tc>
        <w:tc>
          <w:tcPr>
            <w:tcW w:w="803" w:type="dxa"/>
            <w:tcBorders>
              <w:top w:val="nil"/>
              <w:left w:val="nil"/>
              <w:bottom w:val="single" w:sz="4" w:space="0" w:color="auto"/>
              <w:right w:val="single" w:sz="4" w:space="0" w:color="auto"/>
            </w:tcBorders>
            <w:vAlign w:val="center"/>
          </w:tcPr>
          <w:p w14:paraId="0A9A639A" w14:textId="77777777" w:rsidR="0042407D" w:rsidRDefault="0042407D" w:rsidP="0042407D">
            <w:pPr>
              <w:jc w:val="center"/>
              <w:rPr>
                <w:sz w:val="20"/>
              </w:rPr>
            </w:pPr>
            <w:r>
              <w:rPr>
                <w:sz w:val="20"/>
              </w:rPr>
              <w:t>%</w:t>
            </w:r>
          </w:p>
        </w:tc>
        <w:tc>
          <w:tcPr>
            <w:tcW w:w="1135" w:type="dxa"/>
            <w:tcBorders>
              <w:top w:val="nil"/>
              <w:left w:val="nil"/>
              <w:bottom w:val="single" w:sz="4" w:space="0" w:color="auto"/>
              <w:right w:val="single" w:sz="4" w:space="0" w:color="auto"/>
            </w:tcBorders>
            <w:vAlign w:val="center"/>
          </w:tcPr>
          <w:p w14:paraId="5FEBB188" w14:textId="32C43B97" w:rsidR="0042407D" w:rsidRDefault="0042407D" w:rsidP="0042407D">
            <w:pPr>
              <w:jc w:val="center"/>
              <w:rPr>
                <w:color w:val="FF0000"/>
                <w:sz w:val="20"/>
              </w:rPr>
            </w:pPr>
            <w:r>
              <w:rPr>
                <w:color w:val="000000"/>
                <w:sz w:val="20"/>
              </w:rPr>
              <w:t>0,161</w:t>
            </w:r>
          </w:p>
        </w:tc>
        <w:tc>
          <w:tcPr>
            <w:tcW w:w="866" w:type="dxa"/>
            <w:tcBorders>
              <w:top w:val="nil"/>
              <w:left w:val="nil"/>
              <w:bottom w:val="single" w:sz="4" w:space="0" w:color="auto"/>
              <w:right w:val="single" w:sz="4" w:space="0" w:color="auto"/>
            </w:tcBorders>
            <w:vAlign w:val="center"/>
          </w:tcPr>
          <w:p w14:paraId="70069D26" w14:textId="7CF5F5C1" w:rsidR="0042407D" w:rsidRDefault="0042407D" w:rsidP="0042407D">
            <w:pPr>
              <w:jc w:val="center"/>
              <w:rPr>
                <w:color w:val="FF0000"/>
                <w:sz w:val="20"/>
              </w:rPr>
            </w:pPr>
            <w:r>
              <w:rPr>
                <w:color w:val="000000"/>
                <w:sz w:val="20"/>
              </w:rPr>
              <w:t>0,159</w:t>
            </w:r>
          </w:p>
        </w:tc>
        <w:tc>
          <w:tcPr>
            <w:tcW w:w="866" w:type="dxa"/>
            <w:tcBorders>
              <w:top w:val="nil"/>
              <w:left w:val="nil"/>
              <w:bottom w:val="single" w:sz="4" w:space="0" w:color="auto"/>
              <w:right w:val="single" w:sz="4" w:space="0" w:color="auto"/>
            </w:tcBorders>
            <w:vAlign w:val="center"/>
          </w:tcPr>
          <w:p w14:paraId="48C7A67A" w14:textId="2EADC185" w:rsidR="0042407D" w:rsidRDefault="0042407D" w:rsidP="0042407D">
            <w:pPr>
              <w:jc w:val="center"/>
              <w:rPr>
                <w:color w:val="FF0000"/>
                <w:sz w:val="20"/>
              </w:rPr>
            </w:pPr>
            <w:r>
              <w:rPr>
                <w:color w:val="000000"/>
                <w:sz w:val="20"/>
              </w:rPr>
              <w:t>0,160</w:t>
            </w:r>
          </w:p>
        </w:tc>
        <w:tc>
          <w:tcPr>
            <w:tcW w:w="866" w:type="dxa"/>
            <w:tcBorders>
              <w:top w:val="nil"/>
              <w:left w:val="nil"/>
              <w:bottom w:val="single" w:sz="4" w:space="0" w:color="auto"/>
              <w:right w:val="single" w:sz="4" w:space="0" w:color="auto"/>
            </w:tcBorders>
            <w:vAlign w:val="center"/>
          </w:tcPr>
          <w:p w14:paraId="2E4A70E9" w14:textId="3CE362C1" w:rsidR="0042407D" w:rsidRDefault="0042407D" w:rsidP="0042407D">
            <w:pPr>
              <w:jc w:val="center"/>
              <w:rPr>
                <w:color w:val="FF0000"/>
                <w:sz w:val="20"/>
              </w:rPr>
            </w:pPr>
            <w:r>
              <w:rPr>
                <w:color w:val="000000"/>
                <w:sz w:val="20"/>
              </w:rPr>
              <w:t>0,161</w:t>
            </w:r>
          </w:p>
        </w:tc>
        <w:tc>
          <w:tcPr>
            <w:tcW w:w="866" w:type="dxa"/>
            <w:tcBorders>
              <w:top w:val="nil"/>
              <w:left w:val="nil"/>
              <w:bottom w:val="single" w:sz="4" w:space="0" w:color="auto"/>
              <w:right w:val="single" w:sz="4" w:space="0" w:color="auto"/>
            </w:tcBorders>
            <w:vAlign w:val="center"/>
          </w:tcPr>
          <w:p w14:paraId="78DA6545" w14:textId="7907DF1A" w:rsidR="0042407D" w:rsidRDefault="0042407D" w:rsidP="0042407D">
            <w:pPr>
              <w:jc w:val="center"/>
              <w:rPr>
                <w:color w:val="FF0000"/>
                <w:sz w:val="20"/>
              </w:rPr>
            </w:pPr>
            <w:r>
              <w:rPr>
                <w:color w:val="000000"/>
                <w:sz w:val="20"/>
              </w:rPr>
              <w:t>0,160</w:t>
            </w:r>
          </w:p>
        </w:tc>
        <w:tc>
          <w:tcPr>
            <w:tcW w:w="866" w:type="dxa"/>
            <w:tcBorders>
              <w:top w:val="nil"/>
              <w:left w:val="nil"/>
              <w:bottom w:val="single" w:sz="4" w:space="0" w:color="auto"/>
              <w:right w:val="single" w:sz="4" w:space="0" w:color="auto"/>
            </w:tcBorders>
            <w:vAlign w:val="center"/>
          </w:tcPr>
          <w:p w14:paraId="6D6C04F8" w14:textId="59D8AD6D" w:rsidR="0042407D" w:rsidRDefault="0042407D" w:rsidP="0042407D">
            <w:pPr>
              <w:jc w:val="center"/>
              <w:rPr>
                <w:color w:val="FF0000"/>
                <w:sz w:val="20"/>
              </w:rPr>
            </w:pPr>
            <w:r>
              <w:rPr>
                <w:color w:val="FF0000"/>
                <w:sz w:val="20"/>
              </w:rPr>
              <w:t>0,164</w:t>
            </w:r>
          </w:p>
        </w:tc>
      </w:tr>
      <w:tr w:rsidR="00ED58FD" w14:paraId="5177E858" w14:textId="77777777" w:rsidTr="006C2AD6">
        <w:trPr>
          <w:trHeight w:val="528"/>
          <w:jc w:val="center"/>
        </w:trPr>
        <w:tc>
          <w:tcPr>
            <w:tcW w:w="283" w:type="dxa"/>
            <w:tcBorders>
              <w:top w:val="nil"/>
              <w:left w:val="single" w:sz="4" w:space="0" w:color="auto"/>
              <w:bottom w:val="single" w:sz="4" w:space="0" w:color="auto"/>
              <w:right w:val="single" w:sz="4" w:space="0" w:color="auto"/>
            </w:tcBorders>
            <w:vAlign w:val="center"/>
          </w:tcPr>
          <w:p w14:paraId="1225A8CF" w14:textId="77777777" w:rsidR="00ED58FD" w:rsidRDefault="00ED58FD" w:rsidP="00CF7618">
            <w:pPr>
              <w:rPr>
                <w:sz w:val="20"/>
              </w:rPr>
            </w:pPr>
            <w:r>
              <w:rPr>
                <w:sz w:val="20"/>
              </w:rPr>
              <w:t>4</w:t>
            </w:r>
          </w:p>
        </w:tc>
        <w:tc>
          <w:tcPr>
            <w:tcW w:w="1276" w:type="dxa"/>
            <w:vMerge w:val="restart"/>
            <w:tcBorders>
              <w:top w:val="nil"/>
              <w:left w:val="single" w:sz="4" w:space="0" w:color="auto"/>
              <w:bottom w:val="single" w:sz="4" w:space="0" w:color="auto"/>
              <w:right w:val="single" w:sz="4" w:space="0" w:color="auto"/>
            </w:tcBorders>
            <w:vAlign w:val="center"/>
          </w:tcPr>
          <w:p w14:paraId="49C9CDCA" w14:textId="77777777" w:rsidR="00ED58FD" w:rsidRDefault="00ED58FD" w:rsidP="00CF7618">
            <w:pPr>
              <w:rPr>
                <w:sz w:val="20"/>
              </w:rPr>
            </w:pPr>
            <w:r>
              <w:rPr>
                <w:sz w:val="20"/>
              </w:rPr>
              <w:t>Спрос на коммунальные ресурсы</w:t>
            </w:r>
          </w:p>
        </w:tc>
        <w:tc>
          <w:tcPr>
            <w:tcW w:w="1940" w:type="dxa"/>
            <w:tcBorders>
              <w:top w:val="nil"/>
              <w:left w:val="nil"/>
              <w:bottom w:val="single" w:sz="4" w:space="0" w:color="auto"/>
              <w:right w:val="single" w:sz="4" w:space="0" w:color="auto"/>
            </w:tcBorders>
            <w:vAlign w:val="center"/>
          </w:tcPr>
          <w:p w14:paraId="5DE887E3" w14:textId="77777777" w:rsidR="00ED58FD" w:rsidRDefault="00ED58FD" w:rsidP="00CF7618">
            <w:pPr>
              <w:rPr>
                <w:sz w:val="20"/>
              </w:rPr>
            </w:pPr>
            <w:r>
              <w:rPr>
                <w:sz w:val="20"/>
              </w:rPr>
              <w:t>Общий объем реализация</w:t>
            </w:r>
          </w:p>
        </w:tc>
        <w:tc>
          <w:tcPr>
            <w:tcW w:w="803" w:type="dxa"/>
            <w:tcBorders>
              <w:top w:val="nil"/>
              <w:left w:val="nil"/>
              <w:bottom w:val="single" w:sz="4" w:space="0" w:color="auto"/>
              <w:right w:val="single" w:sz="4" w:space="0" w:color="auto"/>
            </w:tcBorders>
            <w:vAlign w:val="center"/>
          </w:tcPr>
          <w:p w14:paraId="3CB1F093" w14:textId="77777777" w:rsidR="00ED58FD" w:rsidRDefault="00ED58FD" w:rsidP="00CF7618">
            <w:pPr>
              <w:rPr>
                <w:sz w:val="20"/>
              </w:rPr>
            </w:pPr>
            <w:r>
              <w:rPr>
                <w:sz w:val="20"/>
              </w:rPr>
              <w:t>куб. м</w:t>
            </w:r>
          </w:p>
        </w:tc>
        <w:tc>
          <w:tcPr>
            <w:tcW w:w="1135" w:type="dxa"/>
            <w:tcBorders>
              <w:top w:val="nil"/>
              <w:left w:val="nil"/>
              <w:bottom w:val="single" w:sz="4" w:space="0" w:color="auto"/>
              <w:right w:val="single" w:sz="4" w:space="0" w:color="auto"/>
            </w:tcBorders>
            <w:vAlign w:val="center"/>
          </w:tcPr>
          <w:p w14:paraId="1166FA77" w14:textId="77777777" w:rsidR="00ED58FD" w:rsidRDefault="00ED58FD" w:rsidP="00CF7618">
            <w:pPr>
              <w:jc w:val="center"/>
              <w:rPr>
                <w:sz w:val="20"/>
              </w:rPr>
            </w:pPr>
            <w:r>
              <w:rPr>
                <w:rFonts w:ascii="Calibri" w:hAnsi="Calibri" w:cs="Calibri"/>
                <w:color w:val="000000"/>
                <w:sz w:val="22"/>
                <w:szCs w:val="22"/>
              </w:rPr>
              <w:t>1214</w:t>
            </w:r>
          </w:p>
        </w:tc>
        <w:tc>
          <w:tcPr>
            <w:tcW w:w="866" w:type="dxa"/>
            <w:tcBorders>
              <w:top w:val="nil"/>
              <w:left w:val="nil"/>
              <w:bottom w:val="single" w:sz="4" w:space="0" w:color="auto"/>
              <w:right w:val="single" w:sz="4" w:space="0" w:color="auto"/>
            </w:tcBorders>
            <w:vAlign w:val="center"/>
          </w:tcPr>
          <w:p w14:paraId="36A37083" w14:textId="77777777" w:rsidR="00ED58FD" w:rsidRDefault="00ED58FD" w:rsidP="00CF7618">
            <w:pPr>
              <w:jc w:val="center"/>
              <w:rPr>
                <w:sz w:val="20"/>
              </w:rPr>
            </w:pPr>
            <w:r>
              <w:rPr>
                <w:rFonts w:ascii="Calibri" w:hAnsi="Calibri" w:cs="Calibri"/>
                <w:color w:val="000000"/>
                <w:sz w:val="22"/>
                <w:szCs w:val="22"/>
              </w:rPr>
              <w:t>1214</w:t>
            </w:r>
          </w:p>
        </w:tc>
        <w:tc>
          <w:tcPr>
            <w:tcW w:w="866" w:type="dxa"/>
            <w:tcBorders>
              <w:top w:val="nil"/>
              <w:left w:val="nil"/>
              <w:bottom w:val="single" w:sz="4" w:space="0" w:color="auto"/>
              <w:right w:val="single" w:sz="4" w:space="0" w:color="auto"/>
            </w:tcBorders>
            <w:vAlign w:val="center"/>
          </w:tcPr>
          <w:p w14:paraId="37201DCB" w14:textId="77777777" w:rsidR="00ED58FD" w:rsidRDefault="00ED58FD" w:rsidP="00CF7618">
            <w:pPr>
              <w:jc w:val="center"/>
              <w:rPr>
                <w:sz w:val="20"/>
              </w:rPr>
            </w:pPr>
            <w:r>
              <w:rPr>
                <w:rFonts w:ascii="Calibri" w:hAnsi="Calibri" w:cs="Calibri"/>
                <w:color w:val="000000"/>
                <w:sz w:val="22"/>
                <w:szCs w:val="22"/>
              </w:rPr>
              <w:t>1234</w:t>
            </w:r>
          </w:p>
        </w:tc>
        <w:tc>
          <w:tcPr>
            <w:tcW w:w="866" w:type="dxa"/>
            <w:tcBorders>
              <w:top w:val="nil"/>
              <w:left w:val="nil"/>
              <w:bottom w:val="single" w:sz="4" w:space="0" w:color="auto"/>
              <w:right w:val="single" w:sz="4" w:space="0" w:color="auto"/>
            </w:tcBorders>
            <w:vAlign w:val="center"/>
          </w:tcPr>
          <w:p w14:paraId="6623C42B" w14:textId="77777777" w:rsidR="00ED58FD" w:rsidRDefault="00ED58FD" w:rsidP="00CF7618">
            <w:pPr>
              <w:jc w:val="center"/>
              <w:rPr>
                <w:sz w:val="20"/>
              </w:rPr>
            </w:pPr>
            <w:r>
              <w:rPr>
                <w:rFonts w:ascii="Calibri" w:hAnsi="Calibri" w:cs="Calibri"/>
                <w:color w:val="000000"/>
                <w:sz w:val="22"/>
                <w:szCs w:val="22"/>
              </w:rPr>
              <w:t>1254</w:t>
            </w:r>
          </w:p>
        </w:tc>
        <w:tc>
          <w:tcPr>
            <w:tcW w:w="866" w:type="dxa"/>
            <w:tcBorders>
              <w:top w:val="nil"/>
              <w:left w:val="nil"/>
              <w:bottom w:val="single" w:sz="4" w:space="0" w:color="auto"/>
              <w:right w:val="single" w:sz="4" w:space="0" w:color="auto"/>
            </w:tcBorders>
            <w:vAlign w:val="center"/>
          </w:tcPr>
          <w:p w14:paraId="05299425" w14:textId="77777777" w:rsidR="00ED58FD" w:rsidRDefault="00ED58FD" w:rsidP="00CF7618">
            <w:pPr>
              <w:jc w:val="center"/>
              <w:rPr>
                <w:sz w:val="20"/>
              </w:rPr>
            </w:pPr>
            <w:r>
              <w:rPr>
                <w:rFonts w:ascii="Calibri" w:hAnsi="Calibri" w:cs="Calibri"/>
                <w:color w:val="000000"/>
                <w:sz w:val="22"/>
                <w:szCs w:val="22"/>
              </w:rPr>
              <w:t>1254</w:t>
            </w:r>
          </w:p>
        </w:tc>
        <w:tc>
          <w:tcPr>
            <w:tcW w:w="866" w:type="dxa"/>
            <w:tcBorders>
              <w:top w:val="nil"/>
              <w:left w:val="nil"/>
              <w:bottom w:val="single" w:sz="4" w:space="0" w:color="auto"/>
              <w:right w:val="single" w:sz="4" w:space="0" w:color="auto"/>
            </w:tcBorders>
            <w:vAlign w:val="center"/>
          </w:tcPr>
          <w:p w14:paraId="2724FFD9" w14:textId="77777777" w:rsidR="00ED58FD" w:rsidRDefault="00ED58FD" w:rsidP="00CF7618">
            <w:pPr>
              <w:jc w:val="center"/>
              <w:rPr>
                <w:sz w:val="20"/>
              </w:rPr>
            </w:pPr>
            <w:r>
              <w:rPr>
                <w:color w:val="000000"/>
                <w:sz w:val="20"/>
              </w:rPr>
              <w:t>1317</w:t>
            </w:r>
          </w:p>
        </w:tc>
      </w:tr>
      <w:tr w:rsidR="00ED58FD" w14:paraId="200B280E" w14:textId="77777777" w:rsidTr="006C2AD6">
        <w:trPr>
          <w:trHeight w:val="792"/>
          <w:jc w:val="center"/>
        </w:trPr>
        <w:tc>
          <w:tcPr>
            <w:tcW w:w="283" w:type="dxa"/>
            <w:tcBorders>
              <w:top w:val="nil"/>
              <w:left w:val="single" w:sz="4" w:space="0" w:color="auto"/>
              <w:bottom w:val="single" w:sz="4" w:space="0" w:color="auto"/>
              <w:right w:val="single" w:sz="4" w:space="0" w:color="auto"/>
            </w:tcBorders>
            <w:vAlign w:val="center"/>
          </w:tcPr>
          <w:p w14:paraId="001960DF" w14:textId="77777777" w:rsidR="00ED58FD" w:rsidRDefault="00ED58FD" w:rsidP="00CF7618">
            <w:pPr>
              <w:rPr>
                <w:sz w:val="20"/>
              </w:rPr>
            </w:pPr>
            <w:r>
              <w:rPr>
                <w:sz w:val="20"/>
              </w:rPr>
              <w:t>5</w:t>
            </w:r>
          </w:p>
        </w:tc>
        <w:tc>
          <w:tcPr>
            <w:tcW w:w="1276" w:type="dxa"/>
            <w:vMerge/>
            <w:tcBorders>
              <w:top w:val="nil"/>
              <w:left w:val="single" w:sz="4" w:space="0" w:color="auto"/>
              <w:bottom w:val="single" w:sz="4" w:space="0" w:color="auto"/>
              <w:right w:val="single" w:sz="4" w:space="0" w:color="auto"/>
            </w:tcBorders>
            <w:vAlign w:val="center"/>
          </w:tcPr>
          <w:p w14:paraId="68A609E0" w14:textId="77777777" w:rsidR="00ED58FD" w:rsidRDefault="00ED58FD" w:rsidP="00CF7618">
            <w:pPr>
              <w:rPr>
                <w:sz w:val="20"/>
              </w:rPr>
            </w:pPr>
          </w:p>
        </w:tc>
        <w:tc>
          <w:tcPr>
            <w:tcW w:w="1940" w:type="dxa"/>
            <w:tcBorders>
              <w:top w:val="nil"/>
              <w:left w:val="nil"/>
              <w:bottom w:val="single" w:sz="4" w:space="0" w:color="auto"/>
              <w:right w:val="single" w:sz="4" w:space="0" w:color="auto"/>
            </w:tcBorders>
            <w:vAlign w:val="center"/>
          </w:tcPr>
          <w:p w14:paraId="44D5BF6D" w14:textId="77777777" w:rsidR="00ED58FD" w:rsidRDefault="00ED58FD" w:rsidP="00CF7618">
            <w:pPr>
              <w:rPr>
                <w:sz w:val="20"/>
              </w:rPr>
            </w:pPr>
            <w:r>
              <w:rPr>
                <w:sz w:val="20"/>
              </w:rPr>
              <w:t>Годовая норма образования отходов для населения</w:t>
            </w:r>
          </w:p>
        </w:tc>
        <w:tc>
          <w:tcPr>
            <w:tcW w:w="803" w:type="dxa"/>
            <w:tcBorders>
              <w:top w:val="nil"/>
              <w:left w:val="nil"/>
              <w:bottom w:val="single" w:sz="4" w:space="0" w:color="auto"/>
              <w:right w:val="single" w:sz="4" w:space="0" w:color="auto"/>
            </w:tcBorders>
            <w:vAlign w:val="center"/>
          </w:tcPr>
          <w:p w14:paraId="571D9309" w14:textId="77777777" w:rsidR="00ED58FD" w:rsidRDefault="00ED58FD" w:rsidP="00CF7618">
            <w:pPr>
              <w:jc w:val="center"/>
              <w:rPr>
                <w:sz w:val="20"/>
              </w:rPr>
            </w:pPr>
            <w:r>
              <w:rPr>
                <w:sz w:val="20"/>
              </w:rPr>
              <w:t>куб. м/год*чел</w:t>
            </w:r>
          </w:p>
        </w:tc>
        <w:tc>
          <w:tcPr>
            <w:tcW w:w="1135" w:type="dxa"/>
            <w:tcBorders>
              <w:top w:val="nil"/>
              <w:left w:val="nil"/>
              <w:bottom w:val="single" w:sz="4" w:space="0" w:color="auto"/>
              <w:right w:val="single" w:sz="4" w:space="0" w:color="auto"/>
            </w:tcBorders>
            <w:vAlign w:val="center"/>
          </w:tcPr>
          <w:p w14:paraId="249EA354" w14:textId="77777777" w:rsidR="00ED58FD" w:rsidRDefault="00ED58FD" w:rsidP="00CF7618">
            <w:pPr>
              <w:jc w:val="center"/>
              <w:rPr>
                <w:sz w:val="20"/>
              </w:rPr>
            </w:pPr>
            <w:r>
              <w:rPr>
                <w:sz w:val="20"/>
              </w:rPr>
              <w:t>1,97</w:t>
            </w:r>
          </w:p>
        </w:tc>
        <w:tc>
          <w:tcPr>
            <w:tcW w:w="866" w:type="dxa"/>
            <w:tcBorders>
              <w:top w:val="nil"/>
              <w:left w:val="nil"/>
              <w:bottom w:val="single" w:sz="4" w:space="0" w:color="auto"/>
              <w:right w:val="single" w:sz="4" w:space="0" w:color="auto"/>
            </w:tcBorders>
            <w:vAlign w:val="center"/>
          </w:tcPr>
          <w:p w14:paraId="74EC85EF" w14:textId="77777777" w:rsidR="00ED58FD" w:rsidRDefault="00ED58FD" w:rsidP="00CF7618">
            <w:pPr>
              <w:jc w:val="center"/>
              <w:rPr>
                <w:sz w:val="20"/>
              </w:rPr>
            </w:pPr>
            <w:r>
              <w:rPr>
                <w:sz w:val="20"/>
              </w:rPr>
              <w:t>1,97</w:t>
            </w:r>
          </w:p>
        </w:tc>
        <w:tc>
          <w:tcPr>
            <w:tcW w:w="866" w:type="dxa"/>
            <w:tcBorders>
              <w:top w:val="nil"/>
              <w:left w:val="nil"/>
              <w:bottom w:val="single" w:sz="4" w:space="0" w:color="auto"/>
              <w:right w:val="single" w:sz="4" w:space="0" w:color="auto"/>
            </w:tcBorders>
            <w:vAlign w:val="center"/>
          </w:tcPr>
          <w:p w14:paraId="30DB1969" w14:textId="77777777" w:rsidR="00ED58FD" w:rsidRDefault="00ED58FD" w:rsidP="00CF7618">
            <w:pPr>
              <w:jc w:val="center"/>
              <w:rPr>
                <w:sz w:val="20"/>
              </w:rPr>
            </w:pPr>
            <w:r>
              <w:rPr>
                <w:sz w:val="20"/>
              </w:rPr>
              <w:t>1,97</w:t>
            </w:r>
          </w:p>
        </w:tc>
        <w:tc>
          <w:tcPr>
            <w:tcW w:w="866" w:type="dxa"/>
            <w:tcBorders>
              <w:top w:val="nil"/>
              <w:left w:val="nil"/>
              <w:bottom w:val="single" w:sz="4" w:space="0" w:color="auto"/>
              <w:right w:val="single" w:sz="4" w:space="0" w:color="auto"/>
            </w:tcBorders>
            <w:vAlign w:val="center"/>
          </w:tcPr>
          <w:p w14:paraId="606AA716" w14:textId="77777777" w:rsidR="00ED58FD" w:rsidRDefault="00ED58FD" w:rsidP="00CF7618">
            <w:pPr>
              <w:jc w:val="center"/>
              <w:rPr>
                <w:sz w:val="20"/>
              </w:rPr>
            </w:pPr>
            <w:r>
              <w:rPr>
                <w:sz w:val="20"/>
              </w:rPr>
              <w:t>1,97</w:t>
            </w:r>
          </w:p>
        </w:tc>
        <w:tc>
          <w:tcPr>
            <w:tcW w:w="866" w:type="dxa"/>
            <w:tcBorders>
              <w:top w:val="nil"/>
              <w:left w:val="nil"/>
              <w:bottom w:val="single" w:sz="4" w:space="0" w:color="auto"/>
              <w:right w:val="single" w:sz="4" w:space="0" w:color="auto"/>
            </w:tcBorders>
            <w:vAlign w:val="center"/>
          </w:tcPr>
          <w:p w14:paraId="7698DDF1" w14:textId="77777777" w:rsidR="00ED58FD" w:rsidRDefault="00ED58FD" w:rsidP="00CF7618">
            <w:pPr>
              <w:jc w:val="center"/>
              <w:rPr>
                <w:sz w:val="20"/>
              </w:rPr>
            </w:pPr>
            <w:r>
              <w:rPr>
                <w:sz w:val="20"/>
              </w:rPr>
              <w:t>1,97</w:t>
            </w:r>
          </w:p>
        </w:tc>
        <w:tc>
          <w:tcPr>
            <w:tcW w:w="866" w:type="dxa"/>
            <w:tcBorders>
              <w:top w:val="nil"/>
              <w:left w:val="nil"/>
              <w:bottom w:val="single" w:sz="4" w:space="0" w:color="auto"/>
              <w:right w:val="single" w:sz="4" w:space="0" w:color="auto"/>
            </w:tcBorders>
            <w:vAlign w:val="center"/>
          </w:tcPr>
          <w:p w14:paraId="6187566B" w14:textId="77777777" w:rsidR="00ED58FD" w:rsidRDefault="00ED58FD" w:rsidP="00CF7618">
            <w:pPr>
              <w:jc w:val="center"/>
              <w:rPr>
                <w:sz w:val="20"/>
              </w:rPr>
            </w:pPr>
            <w:r>
              <w:rPr>
                <w:sz w:val="20"/>
              </w:rPr>
              <w:t>1,97</w:t>
            </w:r>
          </w:p>
        </w:tc>
      </w:tr>
      <w:tr w:rsidR="00ED58FD" w14:paraId="186EF128" w14:textId="77777777" w:rsidTr="006C2AD6">
        <w:trPr>
          <w:trHeight w:val="792"/>
          <w:jc w:val="center"/>
        </w:trPr>
        <w:tc>
          <w:tcPr>
            <w:tcW w:w="283" w:type="dxa"/>
            <w:tcBorders>
              <w:top w:val="nil"/>
              <w:left w:val="single" w:sz="4" w:space="0" w:color="auto"/>
              <w:bottom w:val="single" w:sz="4" w:space="0" w:color="auto"/>
              <w:right w:val="single" w:sz="4" w:space="0" w:color="auto"/>
            </w:tcBorders>
            <w:vAlign w:val="center"/>
          </w:tcPr>
          <w:p w14:paraId="670C6B1D" w14:textId="77777777" w:rsidR="00ED58FD" w:rsidRDefault="00ED58FD" w:rsidP="00CF7618">
            <w:pPr>
              <w:rPr>
                <w:sz w:val="20"/>
              </w:rPr>
            </w:pPr>
            <w:r>
              <w:rPr>
                <w:sz w:val="20"/>
              </w:rPr>
              <w:t>6</w:t>
            </w:r>
          </w:p>
        </w:tc>
        <w:tc>
          <w:tcPr>
            <w:tcW w:w="1276" w:type="dxa"/>
            <w:vMerge/>
            <w:tcBorders>
              <w:top w:val="nil"/>
              <w:left w:val="single" w:sz="4" w:space="0" w:color="auto"/>
              <w:bottom w:val="single" w:sz="4" w:space="0" w:color="auto"/>
              <w:right w:val="single" w:sz="4" w:space="0" w:color="auto"/>
            </w:tcBorders>
            <w:vAlign w:val="center"/>
          </w:tcPr>
          <w:p w14:paraId="6276230E" w14:textId="77777777" w:rsidR="00ED58FD" w:rsidRDefault="00ED58FD" w:rsidP="00CF7618">
            <w:pPr>
              <w:rPr>
                <w:sz w:val="20"/>
              </w:rPr>
            </w:pPr>
          </w:p>
        </w:tc>
        <w:tc>
          <w:tcPr>
            <w:tcW w:w="1940" w:type="dxa"/>
            <w:tcBorders>
              <w:top w:val="nil"/>
              <w:left w:val="nil"/>
              <w:bottom w:val="single" w:sz="4" w:space="0" w:color="auto"/>
              <w:right w:val="single" w:sz="4" w:space="0" w:color="auto"/>
            </w:tcBorders>
            <w:vAlign w:val="center"/>
          </w:tcPr>
          <w:p w14:paraId="692BC306" w14:textId="77777777" w:rsidR="00ED58FD" w:rsidRDefault="00ED58FD" w:rsidP="00CF7618">
            <w:pPr>
              <w:rPr>
                <w:sz w:val="20"/>
              </w:rPr>
            </w:pPr>
            <w:r>
              <w:rPr>
                <w:sz w:val="20"/>
              </w:rPr>
              <w:t>Величина новых присоединяемых нагрузок</w:t>
            </w:r>
          </w:p>
        </w:tc>
        <w:tc>
          <w:tcPr>
            <w:tcW w:w="803" w:type="dxa"/>
            <w:tcBorders>
              <w:top w:val="nil"/>
              <w:left w:val="nil"/>
              <w:bottom w:val="single" w:sz="4" w:space="0" w:color="auto"/>
              <w:right w:val="single" w:sz="4" w:space="0" w:color="auto"/>
            </w:tcBorders>
            <w:vAlign w:val="center"/>
          </w:tcPr>
          <w:p w14:paraId="4EE5AF72" w14:textId="77777777" w:rsidR="00ED58FD" w:rsidRDefault="00ED58FD" w:rsidP="00CF7618">
            <w:pPr>
              <w:jc w:val="center"/>
              <w:rPr>
                <w:sz w:val="20"/>
              </w:rPr>
            </w:pPr>
            <w:r>
              <w:rPr>
                <w:sz w:val="20"/>
              </w:rPr>
              <w:t>тыс. куб. м</w:t>
            </w:r>
          </w:p>
        </w:tc>
        <w:tc>
          <w:tcPr>
            <w:tcW w:w="1135" w:type="dxa"/>
            <w:tcBorders>
              <w:top w:val="nil"/>
              <w:left w:val="nil"/>
              <w:bottom w:val="single" w:sz="4" w:space="0" w:color="auto"/>
              <w:right w:val="single" w:sz="4" w:space="0" w:color="auto"/>
            </w:tcBorders>
            <w:vAlign w:val="center"/>
          </w:tcPr>
          <w:p w14:paraId="5C888254" w14:textId="77777777" w:rsidR="00ED58FD" w:rsidRDefault="00ED58FD" w:rsidP="00CF7618">
            <w:pPr>
              <w:jc w:val="center"/>
              <w:rPr>
                <w:sz w:val="20"/>
              </w:rPr>
            </w:pPr>
            <w:r>
              <w:rPr>
                <w:rFonts w:ascii="Calibri" w:hAnsi="Calibri" w:cs="Calibri"/>
                <w:color w:val="000000"/>
                <w:sz w:val="22"/>
                <w:szCs w:val="22"/>
              </w:rPr>
              <w:t>1,002</w:t>
            </w:r>
          </w:p>
        </w:tc>
        <w:tc>
          <w:tcPr>
            <w:tcW w:w="866" w:type="dxa"/>
            <w:tcBorders>
              <w:top w:val="nil"/>
              <w:left w:val="nil"/>
              <w:bottom w:val="single" w:sz="4" w:space="0" w:color="auto"/>
              <w:right w:val="single" w:sz="4" w:space="0" w:color="auto"/>
            </w:tcBorders>
            <w:vAlign w:val="center"/>
          </w:tcPr>
          <w:p w14:paraId="7BFCA927" w14:textId="77777777" w:rsidR="00ED58FD" w:rsidRDefault="00ED58FD" w:rsidP="00CF7618">
            <w:pPr>
              <w:jc w:val="center"/>
              <w:rPr>
                <w:sz w:val="20"/>
              </w:rPr>
            </w:pPr>
            <w:r>
              <w:rPr>
                <w:rFonts w:ascii="Calibri" w:hAnsi="Calibri" w:cs="Calibri"/>
                <w:color w:val="000000"/>
                <w:sz w:val="22"/>
                <w:szCs w:val="22"/>
              </w:rPr>
              <w:t>1,000</w:t>
            </w:r>
          </w:p>
        </w:tc>
        <w:tc>
          <w:tcPr>
            <w:tcW w:w="866" w:type="dxa"/>
            <w:tcBorders>
              <w:top w:val="nil"/>
              <w:left w:val="nil"/>
              <w:bottom w:val="single" w:sz="4" w:space="0" w:color="auto"/>
              <w:right w:val="single" w:sz="4" w:space="0" w:color="auto"/>
            </w:tcBorders>
            <w:vAlign w:val="center"/>
          </w:tcPr>
          <w:p w14:paraId="26F238CD" w14:textId="77777777" w:rsidR="00ED58FD" w:rsidRDefault="00ED58FD" w:rsidP="00CF7618">
            <w:pPr>
              <w:jc w:val="center"/>
              <w:rPr>
                <w:sz w:val="20"/>
              </w:rPr>
            </w:pPr>
            <w:r>
              <w:rPr>
                <w:rFonts w:ascii="Calibri" w:hAnsi="Calibri" w:cs="Calibri"/>
                <w:color w:val="000000"/>
                <w:sz w:val="22"/>
                <w:szCs w:val="22"/>
              </w:rPr>
              <w:t>1,016</w:t>
            </w:r>
          </w:p>
        </w:tc>
        <w:tc>
          <w:tcPr>
            <w:tcW w:w="866" w:type="dxa"/>
            <w:tcBorders>
              <w:top w:val="nil"/>
              <w:left w:val="nil"/>
              <w:bottom w:val="single" w:sz="4" w:space="0" w:color="auto"/>
              <w:right w:val="single" w:sz="4" w:space="0" w:color="auto"/>
            </w:tcBorders>
            <w:vAlign w:val="center"/>
          </w:tcPr>
          <w:p w14:paraId="3579DF39" w14:textId="77777777" w:rsidR="00ED58FD" w:rsidRDefault="00ED58FD" w:rsidP="00CF7618">
            <w:pPr>
              <w:jc w:val="center"/>
              <w:rPr>
                <w:sz w:val="20"/>
              </w:rPr>
            </w:pPr>
            <w:r>
              <w:rPr>
                <w:rFonts w:ascii="Calibri" w:hAnsi="Calibri" w:cs="Calibri"/>
                <w:color w:val="000000"/>
                <w:sz w:val="22"/>
                <w:szCs w:val="22"/>
              </w:rPr>
              <w:t>1,016</w:t>
            </w:r>
          </w:p>
        </w:tc>
        <w:tc>
          <w:tcPr>
            <w:tcW w:w="866" w:type="dxa"/>
            <w:tcBorders>
              <w:top w:val="nil"/>
              <w:left w:val="nil"/>
              <w:bottom w:val="single" w:sz="4" w:space="0" w:color="auto"/>
              <w:right w:val="single" w:sz="4" w:space="0" w:color="auto"/>
            </w:tcBorders>
            <w:vAlign w:val="center"/>
          </w:tcPr>
          <w:p w14:paraId="1F7563E0" w14:textId="77777777" w:rsidR="00ED58FD" w:rsidRDefault="00ED58FD" w:rsidP="00CF7618">
            <w:pPr>
              <w:jc w:val="center"/>
              <w:rPr>
                <w:sz w:val="20"/>
              </w:rPr>
            </w:pPr>
            <w:r>
              <w:rPr>
                <w:rFonts w:ascii="Calibri" w:hAnsi="Calibri" w:cs="Calibri"/>
                <w:color w:val="000000"/>
                <w:sz w:val="22"/>
                <w:szCs w:val="22"/>
              </w:rPr>
              <w:t>1,000</w:t>
            </w:r>
          </w:p>
        </w:tc>
        <w:tc>
          <w:tcPr>
            <w:tcW w:w="866" w:type="dxa"/>
            <w:tcBorders>
              <w:top w:val="nil"/>
              <w:left w:val="nil"/>
              <w:bottom w:val="single" w:sz="4" w:space="0" w:color="auto"/>
              <w:right w:val="single" w:sz="4" w:space="0" w:color="auto"/>
            </w:tcBorders>
            <w:vAlign w:val="center"/>
          </w:tcPr>
          <w:p w14:paraId="75855DDE" w14:textId="77777777" w:rsidR="00ED58FD" w:rsidRDefault="00ED58FD" w:rsidP="00CF7618">
            <w:pPr>
              <w:jc w:val="center"/>
              <w:rPr>
                <w:sz w:val="20"/>
              </w:rPr>
            </w:pPr>
            <w:r>
              <w:rPr>
                <w:sz w:val="20"/>
              </w:rPr>
              <w:t>1,021</w:t>
            </w:r>
          </w:p>
        </w:tc>
      </w:tr>
    </w:tbl>
    <w:p w14:paraId="73264765" w14:textId="77777777" w:rsidR="00ED58FD" w:rsidRDefault="00ED58FD" w:rsidP="00ED58FD"/>
    <w:p w14:paraId="1E8DF2EB" w14:textId="77777777" w:rsidR="00ED58FD" w:rsidRDefault="00ED58FD" w:rsidP="00ED58FD"/>
    <w:p w14:paraId="6F34DD16" w14:textId="7B8C00BF" w:rsidR="00ED58FD" w:rsidRDefault="003C208B" w:rsidP="00217F14">
      <w:pPr>
        <w:pStyle w:val="2"/>
        <w:rPr>
          <w:b w:val="0"/>
          <w:szCs w:val="28"/>
        </w:rPr>
      </w:pPr>
      <w:bookmarkStart w:id="47" w:name="_Toc170246364"/>
      <w:r>
        <w:rPr>
          <w:szCs w:val="28"/>
        </w:rPr>
        <w:t>4</w:t>
      </w:r>
      <w:r w:rsidR="00ED58FD">
        <w:rPr>
          <w:szCs w:val="28"/>
        </w:rPr>
        <w:t>.4.Целевые показатели развития системы газоснабжения</w:t>
      </w:r>
      <w:bookmarkEnd w:id="47"/>
    </w:p>
    <w:p w14:paraId="5CB33EAE" w14:textId="77777777" w:rsidR="007C79CD" w:rsidRDefault="007C79CD" w:rsidP="00ED58FD">
      <w:pPr>
        <w:rPr>
          <w:b/>
          <w:sz w:val="28"/>
          <w:szCs w:val="28"/>
        </w:rPr>
      </w:pPr>
    </w:p>
    <w:p w14:paraId="5A129A70" w14:textId="7EFCDA16" w:rsidR="00ED58FD" w:rsidRDefault="00ED58FD" w:rsidP="00ED58FD">
      <w:r>
        <w:lastRenderedPageBreak/>
        <w:t>Целевыми показателями в развитии системы обращения с твёрдыми коммунальными отходами  в муниципальном образовании «</w:t>
      </w:r>
      <w:r w:rsidR="006F2D5D">
        <w:t>Егорьевский</w:t>
      </w:r>
      <w:r>
        <w:t xml:space="preserve"> сельсовет» на 2024-203</w:t>
      </w:r>
      <w:r w:rsidR="00497A05">
        <w:t>3</w:t>
      </w:r>
      <w:r>
        <w:t xml:space="preserve"> годы» являются:</w:t>
      </w:r>
    </w:p>
    <w:p w14:paraId="16BBA7DC" w14:textId="77777777" w:rsidR="00ED58FD" w:rsidRDefault="00ED58FD" w:rsidP="00ED58FD"/>
    <w:p w14:paraId="38236F59" w14:textId="14E17759" w:rsidR="00ED58FD" w:rsidRDefault="00ED58FD" w:rsidP="00ED58FD">
      <w:pPr>
        <w:rPr>
          <w:b/>
          <w:sz w:val="22"/>
          <w:szCs w:val="22"/>
        </w:rPr>
      </w:pPr>
      <w:r>
        <w:rPr>
          <w:b/>
          <w:sz w:val="22"/>
          <w:szCs w:val="22"/>
        </w:rPr>
        <w:t xml:space="preserve">Таблица </w:t>
      </w:r>
      <w:r w:rsidR="003828E1">
        <w:rPr>
          <w:b/>
          <w:sz w:val="22"/>
          <w:szCs w:val="22"/>
        </w:rPr>
        <w:t>3</w:t>
      </w:r>
      <w:r>
        <w:rPr>
          <w:b/>
          <w:sz w:val="22"/>
          <w:szCs w:val="22"/>
        </w:rPr>
        <w:t>.13.Перечень перспективных целевых показателей системы  обращения с отходами</w:t>
      </w:r>
    </w:p>
    <w:tbl>
      <w:tblPr>
        <w:tblW w:w="10020" w:type="dxa"/>
        <w:tblInd w:w="97" w:type="dxa"/>
        <w:tblLook w:val="04A0" w:firstRow="1" w:lastRow="0" w:firstColumn="1" w:lastColumn="0" w:noHBand="0" w:noVBand="1"/>
      </w:tblPr>
      <w:tblGrid>
        <w:gridCol w:w="578"/>
        <w:gridCol w:w="3828"/>
        <w:gridCol w:w="5614"/>
      </w:tblGrid>
      <w:tr w:rsidR="00ED58FD" w14:paraId="5BE907D8" w14:textId="77777777" w:rsidTr="00CF7618">
        <w:trPr>
          <w:trHeight w:val="276"/>
        </w:trPr>
        <w:tc>
          <w:tcPr>
            <w:tcW w:w="578" w:type="dxa"/>
            <w:vMerge w:val="restart"/>
            <w:tcBorders>
              <w:top w:val="single" w:sz="4" w:space="0" w:color="auto"/>
              <w:left w:val="single" w:sz="4" w:space="0" w:color="auto"/>
              <w:bottom w:val="single" w:sz="4" w:space="0" w:color="auto"/>
              <w:right w:val="single" w:sz="4" w:space="0" w:color="auto"/>
            </w:tcBorders>
            <w:vAlign w:val="center"/>
          </w:tcPr>
          <w:p w14:paraId="42738DA9" w14:textId="77777777" w:rsidR="00ED58FD" w:rsidRDefault="00ED58FD" w:rsidP="00CF7618">
            <w:pPr>
              <w:rPr>
                <w:szCs w:val="22"/>
              </w:rPr>
            </w:pPr>
            <w:r>
              <w:rPr>
                <w:sz w:val="22"/>
                <w:szCs w:val="22"/>
              </w:rPr>
              <w:t>№</w:t>
            </w:r>
          </w:p>
        </w:tc>
        <w:tc>
          <w:tcPr>
            <w:tcW w:w="3828" w:type="dxa"/>
            <w:vMerge w:val="restart"/>
            <w:tcBorders>
              <w:top w:val="single" w:sz="4" w:space="0" w:color="auto"/>
              <w:left w:val="single" w:sz="4" w:space="0" w:color="auto"/>
              <w:bottom w:val="single" w:sz="4" w:space="0" w:color="auto"/>
              <w:right w:val="single" w:sz="4" w:space="0" w:color="auto"/>
            </w:tcBorders>
            <w:vAlign w:val="center"/>
          </w:tcPr>
          <w:p w14:paraId="660E6E8C" w14:textId="77777777" w:rsidR="00ED58FD" w:rsidRDefault="00ED58FD" w:rsidP="00CF7618">
            <w:pPr>
              <w:rPr>
                <w:szCs w:val="22"/>
              </w:rPr>
            </w:pPr>
            <w:r>
              <w:rPr>
                <w:sz w:val="22"/>
                <w:szCs w:val="22"/>
              </w:rPr>
              <w:t>Группа показателей</w:t>
            </w:r>
          </w:p>
        </w:tc>
        <w:tc>
          <w:tcPr>
            <w:tcW w:w="5614" w:type="dxa"/>
            <w:vMerge w:val="restart"/>
            <w:tcBorders>
              <w:top w:val="single" w:sz="4" w:space="0" w:color="auto"/>
              <w:left w:val="single" w:sz="4" w:space="0" w:color="auto"/>
              <w:bottom w:val="single" w:sz="4" w:space="0" w:color="auto"/>
              <w:right w:val="single" w:sz="4" w:space="0" w:color="auto"/>
            </w:tcBorders>
            <w:vAlign w:val="center"/>
          </w:tcPr>
          <w:p w14:paraId="52B3EF1D" w14:textId="77777777" w:rsidR="00ED58FD" w:rsidRDefault="00ED58FD" w:rsidP="00CF7618">
            <w:pPr>
              <w:rPr>
                <w:szCs w:val="22"/>
              </w:rPr>
            </w:pPr>
            <w:r>
              <w:rPr>
                <w:sz w:val="22"/>
                <w:szCs w:val="22"/>
              </w:rPr>
              <w:t>Наименование показателя</w:t>
            </w:r>
          </w:p>
        </w:tc>
      </w:tr>
      <w:tr w:rsidR="00ED58FD" w14:paraId="21771540" w14:textId="77777777" w:rsidTr="00CF7618">
        <w:trPr>
          <w:trHeight w:val="276"/>
        </w:trPr>
        <w:tc>
          <w:tcPr>
            <w:tcW w:w="578" w:type="dxa"/>
            <w:vMerge/>
            <w:tcBorders>
              <w:top w:val="single" w:sz="4" w:space="0" w:color="auto"/>
              <w:left w:val="single" w:sz="4" w:space="0" w:color="auto"/>
              <w:bottom w:val="single" w:sz="4" w:space="0" w:color="auto"/>
              <w:right w:val="single" w:sz="4" w:space="0" w:color="auto"/>
            </w:tcBorders>
            <w:vAlign w:val="center"/>
          </w:tcPr>
          <w:p w14:paraId="15DEE148" w14:textId="77777777" w:rsidR="00ED58FD" w:rsidRDefault="00ED58FD" w:rsidP="00CF7618">
            <w:pPr>
              <w:rPr>
                <w:szCs w:val="22"/>
              </w:rPr>
            </w:pPr>
          </w:p>
        </w:tc>
        <w:tc>
          <w:tcPr>
            <w:tcW w:w="3828" w:type="dxa"/>
            <w:vMerge/>
            <w:tcBorders>
              <w:top w:val="single" w:sz="4" w:space="0" w:color="auto"/>
              <w:left w:val="single" w:sz="4" w:space="0" w:color="auto"/>
              <w:bottom w:val="single" w:sz="4" w:space="0" w:color="auto"/>
              <w:right w:val="single" w:sz="4" w:space="0" w:color="auto"/>
            </w:tcBorders>
            <w:vAlign w:val="center"/>
          </w:tcPr>
          <w:p w14:paraId="22754BA5" w14:textId="77777777" w:rsidR="00ED58FD" w:rsidRDefault="00ED58FD" w:rsidP="00CF7618">
            <w:pPr>
              <w:rPr>
                <w:szCs w:val="22"/>
              </w:rPr>
            </w:pPr>
          </w:p>
        </w:tc>
        <w:tc>
          <w:tcPr>
            <w:tcW w:w="5614" w:type="dxa"/>
            <w:vMerge/>
            <w:tcBorders>
              <w:top w:val="single" w:sz="4" w:space="0" w:color="auto"/>
              <w:left w:val="single" w:sz="4" w:space="0" w:color="auto"/>
              <w:bottom w:val="single" w:sz="4" w:space="0" w:color="auto"/>
              <w:right w:val="single" w:sz="4" w:space="0" w:color="auto"/>
            </w:tcBorders>
            <w:vAlign w:val="center"/>
          </w:tcPr>
          <w:p w14:paraId="08E3AD2C" w14:textId="77777777" w:rsidR="00ED58FD" w:rsidRDefault="00ED58FD" w:rsidP="00CF7618">
            <w:pPr>
              <w:rPr>
                <w:szCs w:val="22"/>
              </w:rPr>
            </w:pPr>
          </w:p>
        </w:tc>
      </w:tr>
      <w:tr w:rsidR="00ED58FD" w14:paraId="7A7F84DE" w14:textId="77777777" w:rsidTr="00CF7618">
        <w:trPr>
          <w:trHeight w:val="707"/>
        </w:trPr>
        <w:tc>
          <w:tcPr>
            <w:tcW w:w="578" w:type="dxa"/>
            <w:tcBorders>
              <w:top w:val="nil"/>
              <w:left w:val="single" w:sz="4" w:space="0" w:color="auto"/>
              <w:bottom w:val="single" w:sz="4" w:space="0" w:color="auto"/>
              <w:right w:val="single" w:sz="4" w:space="0" w:color="auto"/>
            </w:tcBorders>
            <w:vAlign w:val="center"/>
          </w:tcPr>
          <w:p w14:paraId="70770ECA" w14:textId="77777777" w:rsidR="00ED58FD" w:rsidRDefault="00ED58FD" w:rsidP="00CF7618">
            <w:pPr>
              <w:rPr>
                <w:szCs w:val="22"/>
              </w:rPr>
            </w:pPr>
            <w:r>
              <w:rPr>
                <w:sz w:val="22"/>
                <w:szCs w:val="22"/>
              </w:rPr>
              <w:t>1</w:t>
            </w:r>
          </w:p>
        </w:tc>
        <w:tc>
          <w:tcPr>
            <w:tcW w:w="3828" w:type="dxa"/>
            <w:vMerge w:val="restart"/>
            <w:tcBorders>
              <w:top w:val="nil"/>
              <w:left w:val="single" w:sz="4" w:space="0" w:color="auto"/>
              <w:bottom w:val="single" w:sz="4" w:space="0" w:color="auto"/>
              <w:right w:val="single" w:sz="4" w:space="0" w:color="auto"/>
            </w:tcBorders>
            <w:vAlign w:val="center"/>
          </w:tcPr>
          <w:p w14:paraId="227F53B8" w14:textId="77777777" w:rsidR="00ED58FD" w:rsidRDefault="00ED58FD" w:rsidP="00CF7618">
            <w:pPr>
              <w:rPr>
                <w:szCs w:val="22"/>
              </w:rPr>
            </w:pPr>
            <w:r>
              <w:rPr>
                <w:sz w:val="22"/>
                <w:szCs w:val="22"/>
              </w:rPr>
              <w:t>Доступность товаров и услуг для потребителей</w:t>
            </w:r>
          </w:p>
        </w:tc>
        <w:tc>
          <w:tcPr>
            <w:tcW w:w="5614" w:type="dxa"/>
            <w:tcBorders>
              <w:top w:val="nil"/>
              <w:left w:val="nil"/>
              <w:bottom w:val="single" w:sz="4" w:space="0" w:color="auto"/>
              <w:right w:val="single" w:sz="4" w:space="0" w:color="auto"/>
            </w:tcBorders>
            <w:vAlign w:val="center"/>
          </w:tcPr>
          <w:p w14:paraId="09BB88E6" w14:textId="77777777" w:rsidR="00ED58FD" w:rsidRDefault="00ED58FD" w:rsidP="00CF7618">
            <w:pPr>
              <w:rPr>
                <w:szCs w:val="22"/>
              </w:rPr>
            </w:pPr>
            <w:r>
              <w:rPr>
                <w:sz w:val="22"/>
                <w:szCs w:val="22"/>
              </w:rPr>
              <w:t>Доля потребителей в жилых домах, обеспеченных доступом к коммунальной инфраструктуре</w:t>
            </w:r>
          </w:p>
        </w:tc>
      </w:tr>
      <w:tr w:rsidR="00ED58FD" w14:paraId="252AF962" w14:textId="77777777" w:rsidTr="00CF7618">
        <w:trPr>
          <w:trHeight w:val="264"/>
        </w:trPr>
        <w:tc>
          <w:tcPr>
            <w:tcW w:w="578" w:type="dxa"/>
            <w:tcBorders>
              <w:top w:val="nil"/>
              <w:left w:val="single" w:sz="4" w:space="0" w:color="auto"/>
              <w:bottom w:val="single" w:sz="4" w:space="0" w:color="auto"/>
              <w:right w:val="single" w:sz="4" w:space="0" w:color="auto"/>
            </w:tcBorders>
            <w:vAlign w:val="center"/>
          </w:tcPr>
          <w:p w14:paraId="09192406" w14:textId="77777777" w:rsidR="00ED58FD" w:rsidRDefault="00ED58FD" w:rsidP="00CF7618">
            <w:pPr>
              <w:rPr>
                <w:szCs w:val="22"/>
              </w:rPr>
            </w:pPr>
            <w:r>
              <w:rPr>
                <w:sz w:val="22"/>
                <w:szCs w:val="22"/>
              </w:rPr>
              <w:t>2</w:t>
            </w:r>
          </w:p>
        </w:tc>
        <w:tc>
          <w:tcPr>
            <w:tcW w:w="3828" w:type="dxa"/>
            <w:vMerge/>
            <w:tcBorders>
              <w:top w:val="nil"/>
              <w:left w:val="single" w:sz="4" w:space="0" w:color="auto"/>
              <w:bottom w:val="single" w:sz="4" w:space="0" w:color="auto"/>
              <w:right w:val="single" w:sz="4" w:space="0" w:color="auto"/>
            </w:tcBorders>
            <w:vAlign w:val="center"/>
          </w:tcPr>
          <w:p w14:paraId="2487B8E6" w14:textId="77777777" w:rsidR="00ED58FD" w:rsidRDefault="00ED58FD" w:rsidP="00CF7618">
            <w:pPr>
              <w:rPr>
                <w:szCs w:val="22"/>
              </w:rPr>
            </w:pPr>
          </w:p>
        </w:tc>
        <w:tc>
          <w:tcPr>
            <w:tcW w:w="5614" w:type="dxa"/>
            <w:tcBorders>
              <w:top w:val="nil"/>
              <w:left w:val="nil"/>
              <w:bottom w:val="single" w:sz="4" w:space="0" w:color="auto"/>
              <w:right w:val="single" w:sz="4" w:space="0" w:color="auto"/>
            </w:tcBorders>
            <w:vAlign w:val="center"/>
          </w:tcPr>
          <w:p w14:paraId="05CD044F" w14:textId="77777777" w:rsidR="00ED58FD" w:rsidRDefault="00ED58FD" w:rsidP="00CF7618">
            <w:pPr>
              <w:rPr>
                <w:szCs w:val="22"/>
              </w:rPr>
            </w:pPr>
            <w:r>
              <w:rPr>
                <w:sz w:val="22"/>
                <w:szCs w:val="22"/>
              </w:rPr>
              <w:t>Удельный показатель оказанных услуг</w:t>
            </w:r>
          </w:p>
        </w:tc>
      </w:tr>
      <w:tr w:rsidR="00ED58FD" w14:paraId="309EF4B1" w14:textId="77777777" w:rsidTr="00CF7618">
        <w:trPr>
          <w:trHeight w:val="423"/>
        </w:trPr>
        <w:tc>
          <w:tcPr>
            <w:tcW w:w="578" w:type="dxa"/>
            <w:tcBorders>
              <w:top w:val="nil"/>
              <w:left w:val="single" w:sz="4" w:space="0" w:color="auto"/>
              <w:bottom w:val="single" w:sz="4" w:space="0" w:color="auto"/>
              <w:right w:val="single" w:sz="4" w:space="0" w:color="auto"/>
            </w:tcBorders>
            <w:vAlign w:val="center"/>
          </w:tcPr>
          <w:p w14:paraId="7CADDE4B" w14:textId="77777777" w:rsidR="00ED58FD" w:rsidRDefault="00ED58FD" w:rsidP="00CF7618">
            <w:pPr>
              <w:rPr>
                <w:szCs w:val="22"/>
              </w:rPr>
            </w:pPr>
            <w:r>
              <w:rPr>
                <w:sz w:val="22"/>
                <w:szCs w:val="22"/>
              </w:rPr>
              <w:t>3</w:t>
            </w:r>
          </w:p>
        </w:tc>
        <w:tc>
          <w:tcPr>
            <w:tcW w:w="3828" w:type="dxa"/>
            <w:vMerge/>
            <w:tcBorders>
              <w:top w:val="nil"/>
              <w:left w:val="single" w:sz="4" w:space="0" w:color="auto"/>
              <w:bottom w:val="single" w:sz="4" w:space="0" w:color="auto"/>
              <w:right w:val="single" w:sz="4" w:space="0" w:color="auto"/>
            </w:tcBorders>
            <w:vAlign w:val="center"/>
          </w:tcPr>
          <w:p w14:paraId="3535DE34" w14:textId="77777777" w:rsidR="00ED58FD" w:rsidRDefault="00ED58FD" w:rsidP="00CF7618">
            <w:pPr>
              <w:rPr>
                <w:szCs w:val="22"/>
              </w:rPr>
            </w:pPr>
          </w:p>
        </w:tc>
        <w:tc>
          <w:tcPr>
            <w:tcW w:w="5614" w:type="dxa"/>
            <w:tcBorders>
              <w:top w:val="nil"/>
              <w:left w:val="nil"/>
              <w:bottom w:val="single" w:sz="4" w:space="0" w:color="auto"/>
              <w:right w:val="single" w:sz="4" w:space="0" w:color="auto"/>
            </w:tcBorders>
            <w:vAlign w:val="center"/>
          </w:tcPr>
          <w:p w14:paraId="6E9A4D93" w14:textId="77777777" w:rsidR="00ED58FD" w:rsidRDefault="00ED58FD" w:rsidP="00CF7618">
            <w:pPr>
              <w:rPr>
                <w:szCs w:val="22"/>
              </w:rPr>
            </w:pPr>
            <w:r>
              <w:rPr>
                <w:sz w:val="22"/>
                <w:szCs w:val="22"/>
              </w:rPr>
              <w:t>Доля расходов на оплату услуг в совокупном доходе населения</w:t>
            </w:r>
          </w:p>
        </w:tc>
      </w:tr>
      <w:tr w:rsidR="00ED58FD" w14:paraId="165C6693" w14:textId="77777777" w:rsidTr="00CF7618">
        <w:trPr>
          <w:trHeight w:val="231"/>
        </w:trPr>
        <w:tc>
          <w:tcPr>
            <w:tcW w:w="578" w:type="dxa"/>
            <w:tcBorders>
              <w:top w:val="nil"/>
              <w:left w:val="single" w:sz="4" w:space="0" w:color="auto"/>
              <w:bottom w:val="single" w:sz="4" w:space="0" w:color="auto"/>
              <w:right w:val="single" w:sz="4" w:space="0" w:color="auto"/>
            </w:tcBorders>
            <w:vAlign w:val="center"/>
          </w:tcPr>
          <w:p w14:paraId="5D1E008B" w14:textId="77777777" w:rsidR="00ED58FD" w:rsidRDefault="00ED58FD" w:rsidP="00CF7618">
            <w:pPr>
              <w:rPr>
                <w:szCs w:val="22"/>
              </w:rPr>
            </w:pPr>
            <w:r>
              <w:rPr>
                <w:sz w:val="22"/>
                <w:szCs w:val="22"/>
              </w:rPr>
              <w:t>4</w:t>
            </w:r>
          </w:p>
        </w:tc>
        <w:tc>
          <w:tcPr>
            <w:tcW w:w="3828" w:type="dxa"/>
            <w:vMerge w:val="restart"/>
            <w:tcBorders>
              <w:top w:val="nil"/>
              <w:left w:val="single" w:sz="4" w:space="0" w:color="auto"/>
              <w:bottom w:val="single" w:sz="4" w:space="0" w:color="auto"/>
              <w:right w:val="single" w:sz="4" w:space="0" w:color="auto"/>
            </w:tcBorders>
            <w:vAlign w:val="center"/>
          </w:tcPr>
          <w:p w14:paraId="6307B0F5" w14:textId="77777777" w:rsidR="00ED58FD" w:rsidRDefault="00ED58FD" w:rsidP="00CF7618">
            <w:pPr>
              <w:rPr>
                <w:szCs w:val="22"/>
              </w:rPr>
            </w:pPr>
            <w:r>
              <w:rPr>
                <w:sz w:val="22"/>
                <w:szCs w:val="22"/>
              </w:rPr>
              <w:t>Спрос на коммунальные ресурсы</w:t>
            </w:r>
          </w:p>
        </w:tc>
        <w:tc>
          <w:tcPr>
            <w:tcW w:w="5614" w:type="dxa"/>
            <w:tcBorders>
              <w:top w:val="nil"/>
              <w:left w:val="nil"/>
              <w:bottom w:val="single" w:sz="4" w:space="0" w:color="auto"/>
              <w:right w:val="single" w:sz="4" w:space="0" w:color="auto"/>
            </w:tcBorders>
            <w:vAlign w:val="center"/>
          </w:tcPr>
          <w:p w14:paraId="391C8663" w14:textId="77777777" w:rsidR="00ED58FD" w:rsidRDefault="00ED58FD" w:rsidP="00CF7618">
            <w:pPr>
              <w:rPr>
                <w:szCs w:val="22"/>
              </w:rPr>
            </w:pPr>
            <w:r>
              <w:rPr>
                <w:sz w:val="22"/>
                <w:szCs w:val="22"/>
              </w:rPr>
              <w:t>Общий объем реализация</w:t>
            </w:r>
          </w:p>
        </w:tc>
      </w:tr>
      <w:tr w:rsidR="00ED58FD" w14:paraId="03C2F3DF" w14:textId="77777777" w:rsidTr="00CF7618">
        <w:trPr>
          <w:trHeight w:val="419"/>
        </w:trPr>
        <w:tc>
          <w:tcPr>
            <w:tcW w:w="578" w:type="dxa"/>
            <w:tcBorders>
              <w:top w:val="nil"/>
              <w:left w:val="single" w:sz="4" w:space="0" w:color="auto"/>
              <w:bottom w:val="single" w:sz="4" w:space="0" w:color="auto"/>
              <w:right w:val="single" w:sz="4" w:space="0" w:color="auto"/>
            </w:tcBorders>
            <w:vAlign w:val="center"/>
          </w:tcPr>
          <w:p w14:paraId="71D7CA60" w14:textId="77777777" w:rsidR="00ED58FD" w:rsidRDefault="00ED58FD" w:rsidP="00CF7618">
            <w:pPr>
              <w:rPr>
                <w:szCs w:val="22"/>
              </w:rPr>
            </w:pPr>
            <w:r>
              <w:rPr>
                <w:sz w:val="22"/>
                <w:szCs w:val="22"/>
              </w:rPr>
              <w:t>5</w:t>
            </w:r>
          </w:p>
        </w:tc>
        <w:tc>
          <w:tcPr>
            <w:tcW w:w="3828" w:type="dxa"/>
            <w:vMerge/>
            <w:tcBorders>
              <w:top w:val="nil"/>
              <w:left w:val="single" w:sz="4" w:space="0" w:color="auto"/>
              <w:bottom w:val="single" w:sz="4" w:space="0" w:color="auto"/>
              <w:right w:val="single" w:sz="4" w:space="0" w:color="auto"/>
            </w:tcBorders>
            <w:vAlign w:val="center"/>
          </w:tcPr>
          <w:p w14:paraId="7E7BAED2" w14:textId="77777777" w:rsidR="00ED58FD" w:rsidRDefault="00ED58FD" w:rsidP="00CF7618">
            <w:pPr>
              <w:rPr>
                <w:szCs w:val="22"/>
              </w:rPr>
            </w:pPr>
          </w:p>
        </w:tc>
        <w:tc>
          <w:tcPr>
            <w:tcW w:w="5614" w:type="dxa"/>
            <w:tcBorders>
              <w:top w:val="nil"/>
              <w:left w:val="nil"/>
              <w:bottom w:val="single" w:sz="4" w:space="0" w:color="auto"/>
              <w:right w:val="single" w:sz="4" w:space="0" w:color="auto"/>
            </w:tcBorders>
            <w:vAlign w:val="center"/>
          </w:tcPr>
          <w:p w14:paraId="69EEA87F" w14:textId="77777777" w:rsidR="00ED58FD" w:rsidRDefault="00ED58FD" w:rsidP="00CF7618">
            <w:pPr>
              <w:rPr>
                <w:szCs w:val="22"/>
              </w:rPr>
            </w:pPr>
            <w:r>
              <w:rPr>
                <w:sz w:val="22"/>
                <w:szCs w:val="22"/>
              </w:rPr>
              <w:t>Годовая норма образования отходов для населения</w:t>
            </w:r>
          </w:p>
        </w:tc>
      </w:tr>
      <w:tr w:rsidR="00ED58FD" w14:paraId="35C7F682" w14:textId="77777777" w:rsidTr="00CF7618">
        <w:trPr>
          <w:trHeight w:val="384"/>
        </w:trPr>
        <w:tc>
          <w:tcPr>
            <w:tcW w:w="578" w:type="dxa"/>
            <w:tcBorders>
              <w:top w:val="nil"/>
              <w:left w:val="single" w:sz="4" w:space="0" w:color="auto"/>
              <w:bottom w:val="single" w:sz="4" w:space="0" w:color="auto"/>
              <w:right w:val="single" w:sz="4" w:space="0" w:color="auto"/>
            </w:tcBorders>
            <w:vAlign w:val="center"/>
          </w:tcPr>
          <w:p w14:paraId="69125C6B" w14:textId="77777777" w:rsidR="00ED58FD" w:rsidRDefault="00ED58FD" w:rsidP="00CF7618">
            <w:pPr>
              <w:rPr>
                <w:szCs w:val="22"/>
              </w:rPr>
            </w:pPr>
            <w:r>
              <w:rPr>
                <w:sz w:val="22"/>
                <w:szCs w:val="22"/>
              </w:rPr>
              <w:t>6</w:t>
            </w:r>
          </w:p>
        </w:tc>
        <w:tc>
          <w:tcPr>
            <w:tcW w:w="3828" w:type="dxa"/>
            <w:vMerge/>
            <w:tcBorders>
              <w:top w:val="nil"/>
              <w:left w:val="single" w:sz="4" w:space="0" w:color="auto"/>
              <w:bottom w:val="single" w:sz="4" w:space="0" w:color="auto"/>
              <w:right w:val="single" w:sz="4" w:space="0" w:color="auto"/>
            </w:tcBorders>
            <w:vAlign w:val="center"/>
          </w:tcPr>
          <w:p w14:paraId="00706DBC" w14:textId="77777777" w:rsidR="00ED58FD" w:rsidRDefault="00ED58FD" w:rsidP="00CF7618">
            <w:pPr>
              <w:rPr>
                <w:szCs w:val="22"/>
              </w:rPr>
            </w:pPr>
          </w:p>
        </w:tc>
        <w:tc>
          <w:tcPr>
            <w:tcW w:w="5614" w:type="dxa"/>
            <w:tcBorders>
              <w:top w:val="nil"/>
              <w:left w:val="nil"/>
              <w:bottom w:val="single" w:sz="4" w:space="0" w:color="auto"/>
              <w:right w:val="single" w:sz="4" w:space="0" w:color="auto"/>
            </w:tcBorders>
            <w:vAlign w:val="center"/>
          </w:tcPr>
          <w:p w14:paraId="742E783F" w14:textId="77777777" w:rsidR="00ED58FD" w:rsidRDefault="00ED58FD" w:rsidP="00CF7618">
            <w:pPr>
              <w:rPr>
                <w:szCs w:val="22"/>
              </w:rPr>
            </w:pPr>
            <w:r>
              <w:rPr>
                <w:sz w:val="22"/>
                <w:szCs w:val="22"/>
              </w:rPr>
              <w:t>Величина новых присоединяемых нагрузок</w:t>
            </w:r>
          </w:p>
        </w:tc>
      </w:tr>
    </w:tbl>
    <w:p w14:paraId="5348B4B7" w14:textId="77777777" w:rsidR="00ED58FD" w:rsidRDefault="00ED58FD" w:rsidP="00ED58FD"/>
    <w:p w14:paraId="2749A201" w14:textId="60ADCE28" w:rsidR="00ED58FD" w:rsidRDefault="00ED58FD" w:rsidP="00ED58FD">
      <w:pPr>
        <w:jc w:val="both"/>
      </w:pPr>
      <w:r>
        <w:t>Количественные значения целевых показателей на период с 2024-203</w:t>
      </w:r>
      <w:r w:rsidR="00497A05">
        <w:t>3</w:t>
      </w:r>
      <w:r>
        <w:t xml:space="preserve"> гг. определены с учетом выполнения всех мероприятий настоящей Программы в запланированные сроки. Статистическая информация  для определения перспективных целевых показателей развития  системы обращения с отходами  была определена расчётным путём на основе представленной информации   МО.</w:t>
      </w:r>
    </w:p>
    <w:p w14:paraId="4ED8CBD1" w14:textId="0133135A" w:rsidR="00ED58FD" w:rsidRDefault="00ED58FD" w:rsidP="00ED58FD">
      <w:pPr>
        <w:jc w:val="both"/>
      </w:pPr>
      <w:r>
        <w:t xml:space="preserve">Итоговый расчёт перспективных целевых показателей системы  обращения с отходами представлен в таблице </w:t>
      </w:r>
      <w:r w:rsidR="003C208B">
        <w:t>4</w:t>
      </w:r>
      <w:r>
        <w:t>.14.</w:t>
      </w:r>
    </w:p>
    <w:p w14:paraId="6E0FE764" w14:textId="77777777" w:rsidR="00ED58FD" w:rsidRDefault="00ED58FD" w:rsidP="00ED58FD">
      <w:pPr>
        <w:jc w:val="both"/>
      </w:pPr>
    </w:p>
    <w:p w14:paraId="732CD8B1" w14:textId="2922ACCE" w:rsidR="00ED58FD" w:rsidRDefault="00ED58FD" w:rsidP="00ED58FD">
      <w:pPr>
        <w:rPr>
          <w:b/>
          <w:sz w:val="22"/>
          <w:szCs w:val="22"/>
        </w:rPr>
      </w:pPr>
      <w:r>
        <w:rPr>
          <w:b/>
          <w:sz w:val="22"/>
          <w:szCs w:val="22"/>
        </w:rPr>
        <w:t xml:space="preserve">Таблица </w:t>
      </w:r>
      <w:r w:rsidR="003C208B">
        <w:rPr>
          <w:b/>
          <w:sz w:val="22"/>
          <w:szCs w:val="22"/>
        </w:rPr>
        <w:t>4</w:t>
      </w:r>
      <w:r>
        <w:rPr>
          <w:b/>
          <w:sz w:val="22"/>
          <w:szCs w:val="22"/>
        </w:rPr>
        <w:t>.14.  Итоговый расчёт целевых показателей в развитии системы газоснабжения</w:t>
      </w:r>
    </w:p>
    <w:tbl>
      <w:tblPr>
        <w:tblW w:w="9934" w:type="dxa"/>
        <w:jc w:val="center"/>
        <w:tblLayout w:type="fixed"/>
        <w:tblLook w:val="04A0" w:firstRow="1" w:lastRow="0" w:firstColumn="1" w:lastColumn="0" w:noHBand="0" w:noVBand="1"/>
      </w:tblPr>
      <w:tblGrid>
        <w:gridCol w:w="421"/>
        <w:gridCol w:w="1275"/>
        <w:gridCol w:w="2694"/>
        <w:gridCol w:w="1180"/>
        <w:gridCol w:w="820"/>
        <w:gridCol w:w="709"/>
        <w:gridCol w:w="708"/>
        <w:gridCol w:w="709"/>
        <w:gridCol w:w="709"/>
        <w:gridCol w:w="709"/>
      </w:tblGrid>
      <w:tr w:rsidR="00ED58FD" w14:paraId="2DF6A05F" w14:textId="77777777" w:rsidTr="00497A05">
        <w:trPr>
          <w:trHeight w:val="264"/>
          <w:jc w:val="center"/>
        </w:trPr>
        <w:tc>
          <w:tcPr>
            <w:tcW w:w="421" w:type="dxa"/>
            <w:vMerge w:val="restart"/>
            <w:tcBorders>
              <w:top w:val="single" w:sz="4" w:space="0" w:color="auto"/>
              <w:left w:val="single" w:sz="4" w:space="0" w:color="auto"/>
              <w:bottom w:val="single" w:sz="4" w:space="0" w:color="auto"/>
              <w:right w:val="single" w:sz="4" w:space="0" w:color="auto"/>
            </w:tcBorders>
            <w:vAlign w:val="center"/>
          </w:tcPr>
          <w:p w14:paraId="1A81F7C3" w14:textId="77777777" w:rsidR="00ED58FD" w:rsidRDefault="00ED58FD" w:rsidP="00CF7618">
            <w:pPr>
              <w:rPr>
                <w:sz w:val="20"/>
              </w:rPr>
            </w:pPr>
            <w:r>
              <w:rPr>
                <w:sz w:val="20"/>
              </w:rPr>
              <w:t>№</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070AB841" w14:textId="77777777" w:rsidR="00ED58FD" w:rsidRDefault="00ED58FD" w:rsidP="00CF7618">
            <w:pPr>
              <w:rPr>
                <w:sz w:val="20"/>
              </w:rPr>
            </w:pPr>
            <w:r>
              <w:rPr>
                <w:sz w:val="20"/>
              </w:rPr>
              <w:t>Группа показателей</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14:paraId="414B42DF" w14:textId="77777777" w:rsidR="00ED58FD" w:rsidRDefault="00ED58FD" w:rsidP="00CF7618">
            <w:pPr>
              <w:rPr>
                <w:sz w:val="20"/>
              </w:rPr>
            </w:pPr>
            <w:r>
              <w:rPr>
                <w:sz w:val="20"/>
              </w:rPr>
              <w:t>Наименование показателя</w:t>
            </w:r>
          </w:p>
        </w:tc>
        <w:tc>
          <w:tcPr>
            <w:tcW w:w="1180" w:type="dxa"/>
            <w:vMerge w:val="restart"/>
            <w:tcBorders>
              <w:top w:val="single" w:sz="4" w:space="0" w:color="auto"/>
              <w:left w:val="single" w:sz="4" w:space="0" w:color="auto"/>
              <w:bottom w:val="single" w:sz="4" w:space="0" w:color="auto"/>
              <w:right w:val="single" w:sz="4" w:space="0" w:color="auto"/>
            </w:tcBorders>
            <w:vAlign w:val="center"/>
          </w:tcPr>
          <w:p w14:paraId="7F5133C2" w14:textId="77777777" w:rsidR="00ED58FD" w:rsidRDefault="00ED58FD" w:rsidP="00CF7618">
            <w:pPr>
              <w:rPr>
                <w:sz w:val="20"/>
              </w:rPr>
            </w:pPr>
            <w:proofErr w:type="spellStart"/>
            <w:r>
              <w:rPr>
                <w:sz w:val="20"/>
              </w:rPr>
              <w:t>Ед.изм</w:t>
            </w:r>
            <w:proofErr w:type="spellEnd"/>
            <w:r>
              <w:rPr>
                <w:sz w:val="20"/>
              </w:rPr>
              <w:t>.</w:t>
            </w:r>
          </w:p>
        </w:tc>
        <w:tc>
          <w:tcPr>
            <w:tcW w:w="4364" w:type="dxa"/>
            <w:gridSpan w:val="6"/>
            <w:tcBorders>
              <w:top w:val="single" w:sz="4" w:space="0" w:color="auto"/>
              <w:left w:val="nil"/>
              <w:bottom w:val="single" w:sz="4" w:space="0" w:color="auto"/>
              <w:right w:val="single" w:sz="4" w:space="0" w:color="auto"/>
            </w:tcBorders>
            <w:vAlign w:val="center"/>
          </w:tcPr>
          <w:p w14:paraId="693B9601" w14:textId="77777777" w:rsidR="00ED58FD" w:rsidRDefault="00ED58FD" w:rsidP="00CF7618">
            <w:pPr>
              <w:rPr>
                <w:sz w:val="20"/>
              </w:rPr>
            </w:pPr>
            <w:r>
              <w:rPr>
                <w:sz w:val="20"/>
              </w:rPr>
              <w:t>Значения показателей</w:t>
            </w:r>
          </w:p>
        </w:tc>
      </w:tr>
      <w:tr w:rsidR="00ED58FD" w14:paraId="044AF4F7" w14:textId="77777777" w:rsidTr="00497A05">
        <w:trPr>
          <w:trHeight w:val="264"/>
          <w:jc w:val="center"/>
        </w:trPr>
        <w:tc>
          <w:tcPr>
            <w:tcW w:w="421" w:type="dxa"/>
            <w:vMerge/>
            <w:tcBorders>
              <w:top w:val="single" w:sz="4" w:space="0" w:color="auto"/>
              <w:left w:val="single" w:sz="4" w:space="0" w:color="auto"/>
              <w:bottom w:val="single" w:sz="4" w:space="0" w:color="auto"/>
              <w:right w:val="single" w:sz="4" w:space="0" w:color="auto"/>
            </w:tcBorders>
            <w:vAlign w:val="center"/>
          </w:tcPr>
          <w:p w14:paraId="69732796" w14:textId="77777777" w:rsidR="00ED58FD" w:rsidRDefault="00ED58FD" w:rsidP="00CF7618">
            <w:pPr>
              <w:rPr>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01C2A5D9" w14:textId="77777777" w:rsidR="00ED58FD" w:rsidRDefault="00ED58FD" w:rsidP="00CF7618">
            <w:pPr>
              <w:rPr>
                <w:sz w:val="20"/>
              </w:rPr>
            </w:pPr>
          </w:p>
        </w:tc>
        <w:tc>
          <w:tcPr>
            <w:tcW w:w="2694" w:type="dxa"/>
            <w:vMerge/>
            <w:tcBorders>
              <w:top w:val="single" w:sz="4" w:space="0" w:color="auto"/>
              <w:left w:val="single" w:sz="4" w:space="0" w:color="auto"/>
              <w:bottom w:val="single" w:sz="4" w:space="0" w:color="auto"/>
              <w:right w:val="single" w:sz="4" w:space="0" w:color="auto"/>
            </w:tcBorders>
            <w:vAlign w:val="center"/>
          </w:tcPr>
          <w:p w14:paraId="23612F14" w14:textId="77777777" w:rsidR="00ED58FD" w:rsidRDefault="00ED58FD" w:rsidP="00CF7618">
            <w:pPr>
              <w:rPr>
                <w:sz w:val="20"/>
              </w:rPr>
            </w:pPr>
          </w:p>
        </w:tc>
        <w:tc>
          <w:tcPr>
            <w:tcW w:w="1180" w:type="dxa"/>
            <w:vMerge/>
            <w:tcBorders>
              <w:top w:val="single" w:sz="4" w:space="0" w:color="auto"/>
              <w:left w:val="single" w:sz="4" w:space="0" w:color="auto"/>
              <w:bottom w:val="single" w:sz="4" w:space="0" w:color="auto"/>
              <w:right w:val="single" w:sz="4" w:space="0" w:color="auto"/>
            </w:tcBorders>
            <w:vAlign w:val="center"/>
          </w:tcPr>
          <w:p w14:paraId="6257E36A" w14:textId="77777777" w:rsidR="00ED58FD" w:rsidRDefault="00ED58FD" w:rsidP="00CF7618">
            <w:pPr>
              <w:rPr>
                <w:sz w:val="20"/>
              </w:rPr>
            </w:pPr>
          </w:p>
        </w:tc>
        <w:tc>
          <w:tcPr>
            <w:tcW w:w="820" w:type="dxa"/>
            <w:tcBorders>
              <w:top w:val="nil"/>
              <w:left w:val="nil"/>
              <w:bottom w:val="single" w:sz="4" w:space="0" w:color="auto"/>
              <w:right w:val="single" w:sz="4" w:space="0" w:color="auto"/>
            </w:tcBorders>
            <w:vAlign w:val="center"/>
          </w:tcPr>
          <w:p w14:paraId="60BC3F7C" w14:textId="77777777" w:rsidR="00ED58FD" w:rsidRDefault="00ED58FD" w:rsidP="00CF7618">
            <w:pPr>
              <w:jc w:val="center"/>
              <w:rPr>
                <w:sz w:val="20"/>
              </w:rPr>
            </w:pPr>
            <w:r>
              <w:rPr>
                <w:sz w:val="20"/>
              </w:rPr>
              <w:t>2024</w:t>
            </w:r>
          </w:p>
        </w:tc>
        <w:tc>
          <w:tcPr>
            <w:tcW w:w="709" w:type="dxa"/>
            <w:tcBorders>
              <w:top w:val="nil"/>
              <w:left w:val="nil"/>
              <w:bottom w:val="single" w:sz="4" w:space="0" w:color="auto"/>
              <w:right w:val="single" w:sz="4" w:space="0" w:color="auto"/>
            </w:tcBorders>
            <w:vAlign w:val="center"/>
          </w:tcPr>
          <w:p w14:paraId="30DC5A0E" w14:textId="77777777" w:rsidR="00ED58FD" w:rsidRDefault="00ED58FD" w:rsidP="00CF7618">
            <w:pPr>
              <w:jc w:val="center"/>
              <w:rPr>
                <w:sz w:val="20"/>
              </w:rPr>
            </w:pPr>
            <w:r>
              <w:rPr>
                <w:sz w:val="20"/>
              </w:rPr>
              <w:t>2025</w:t>
            </w:r>
          </w:p>
        </w:tc>
        <w:tc>
          <w:tcPr>
            <w:tcW w:w="708" w:type="dxa"/>
            <w:tcBorders>
              <w:top w:val="nil"/>
              <w:left w:val="nil"/>
              <w:bottom w:val="single" w:sz="4" w:space="0" w:color="auto"/>
              <w:right w:val="single" w:sz="4" w:space="0" w:color="auto"/>
            </w:tcBorders>
            <w:vAlign w:val="center"/>
          </w:tcPr>
          <w:p w14:paraId="1077950B" w14:textId="77777777" w:rsidR="00ED58FD" w:rsidRDefault="00ED58FD" w:rsidP="00CF7618">
            <w:pPr>
              <w:jc w:val="center"/>
              <w:rPr>
                <w:sz w:val="20"/>
              </w:rPr>
            </w:pPr>
            <w:r>
              <w:rPr>
                <w:sz w:val="20"/>
              </w:rPr>
              <w:t>2026</w:t>
            </w:r>
          </w:p>
        </w:tc>
        <w:tc>
          <w:tcPr>
            <w:tcW w:w="709" w:type="dxa"/>
            <w:tcBorders>
              <w:top w:val="nil"/>
              <w:left w:val="nil"/>
              <w:bottom w:val="single" w:sz="4" w:space="0" w:color="auto"/>
              <w:right w:val="single" w:sz="4" w:space="0" w:color="auto"/>
            </w:tcBorders>
            <w:vAlign w:val="center"/>
          </w:tcPr>
          <w:p w14:paraId="569D852F" w14:textId="77777777" w:rsidR="00ED58FD" w:rsidRDefault="00ED58FD" w:rsidP="00CF7618">
            <w:pPr>
              <w:jc w:val="center"/>
              <w:rPr>
                <w:sz w:val="20"/>
              </w:rPr>
            </w:pPr>
            <w:r>
              <w:rPr>
                <w:sz w:val="20"/>
              </w:rPr>
              <w:t>2027</w:t>
            </w:r>
          </w:p>
        </w:tc>
        <w:tc>
          <w:tcPr>
            <w:tcW w:w="709" w:type="dxa"/>
            <w:tcBorders>
              <w:top w:val="nil"/>
              <w:left w:val="nil"/>
              <w:bottom w:val="single" w:sz="4" w:space="0" w:color="auto"/>
              <w:right w:val="single" w:sz="4" w:space="0" w:color="auto"/>
            </w:tcBorders>
            <w:vAlign w:val="center"/>
          </w:tcPr>
          <w:p w14:paraId="740B5322" w14:textId="77777777" w:rsidR="00ED58FD" w:rsidRDefault="00ED58FD" w:rsidP="00CF7618">
            <w:pPr>
              <w:jc w:val="center"/>
              <w:rPr>
                <w:sz w:val="20"/>
              </w:rPr>
            </w:pPr>
            <w:r>
              <w:rPr>
                <w:sz w:val="20"/>
              </w:rPr>
              <w:t>2028</w:t>
            </w:r>
          </w:p>
        </w:tc>
        <w:tc>
          <w:tcPr>
            <w:tcW w:w="709" w:type="dxa"/>
            <w:tcBorders>
              <w:top w:val="nil"/>
              <w:left w:val="nil"/>
              <w:bottom w:val="single" w:sz="4" w:space="0" w:color="auto"/>
              <w:right w:val="single" w:sz="4" w:space="0" w:color="auto"/>
            </w:tcBorders>
            <w:vAlign w:val="center"/>
          </w:tcPr>
          <w:p w14:paraId="7181313D" w14:textId="299018AD" w:rsidR="00ED58FD" w:rsidRDefault="00ED58FD" w:rsidP="00CF7618">
            <w:pPr>
              <w:jc w:val="center"/>
              <w:rPr>
                <w:sz w:val="20"/>
              </w:rPr>
            </w:pPr>
            <w:r>
              <w:rPr>
                <w:sz w:val="20"/>
              </w:rPr>
              <w:t>2029-203</w:t>
            </w:r>
            <w:r w:rsidR="00497A05">
              <w:rPr>
                <w:sz w:val="20"/>
              </w:rPr>
              <w:t>3</w:t>
            </w:r>
          </w:p>
        </w:tc>
      </w:tr>
      <w:tr w:rsidR="00ED58FD" w14:paraId="708C6506" w14:textId="77777777" w:rsidTr="00497A05">
        <w:trPr>
          <w:trHeight w:val="1306"/>
          <w:jc w:val="center"/>
        </w:trPr>
        <w:tc>
          <w:tcPr>
            <w:tcW w:w="421" w:type="dxa"/>
            <w:tcBorders>
              <w:top w:val="nil"/>
              <w:left w:val="single" w:sz="4" w:space="0" w:color="auto"/>
              <w:bottom w:val="single" w:sz="4" w:space="0" w:color="auto"/>
              <w:right w:val="single" w:sz="4" w:space="0" w:color="auto"/>
            </w:tcBorders>
            <w:vAlign w:val="center"/>
          </w:tcPr>
          <w:p w14:paraId="4AA44853" w14:textId="77777777" w:rsidR="00ED58FD" w:rsidRDefault="00ED58FD" w:rsidP="00CF7618">
            <w:pPr>
              <w:rPr>
                <w:sz w:val="20"/>
              </w:rPr>
            </w:pPr>
            <w:r>
              <w:rPr>
                <w:sz w:val="20"/>
              </w:rPr>
              <w:t>1</w:t>
            </w:r>
          </w:p>
        </w:tc>
        <w:tc>
          <w:tcPr>
            <w:tcW w:w="1275" w:type="dxa"/>
            <w:vMerge w:val="restart"/>
            <w:tcBorders>
              <w:top w:val="nil"/>
              <w:left w:val="single" w:sz="4" w:space="0" w:color="auto"/>
              <w:bottom w:val="single" w:sz="4" w:space="0" w:color="auto"/>
              <w:right w:val="single" w:sz="4" w:space="0" w:color="auto"/>
            </w:tcBorders>
            <w:vAlign w:val="center"/>
          </w:tcPr>
          <w:p w14:paraId="1B777285" w14:textId="77777777" w:rsidR="00ED58FD" w:rsidRDefault="00ED58FD" w:rsidP="00CF7618">
            <w:pPr>
              <w:rPr>
                <w:sz w:val="20"/>
              </w:rPr>
            </w:pPr>
            <w:r>
              <w:rPr>
                <w:sz w:val="20"/>
              </w:rPr>
              <w:t>Доступность товаров и услуг для потребителей</w:t>
            </w:r>
          </w:p>
        </w:tc>
        <w:tc>
          <w:tcPr>
            <w:tcW w:w="2694" w:type="dxa"/>
            <w:tcBorders>
              <w:top w:val="nil"/>
              <w:left w:val="nil"/>
              <w:bottom w:val="single" w:sz="4" w:space="0" w:color="auto"/>
              <w:right w:val="single" w:sz="4" w:space="0" w:color="auto"/>
            </w:tcBorders>
            <w:vAlign w:val="center"/>
          </w:tcPr>
          <w:p w14:paraId="50710E0A" w14:textId="77777777" w:rsidR="00ED58FD" w:rsidRDefault="00ED58FD" w:rsidP="00CF7618">
            <w:pPr>
              <w:rPr>
                <w:sz w:val="20"/>
              </w:rPr>
            </w:pPr>
            <w:r>
              <w:rPr>
                <w:sz w:val="20"/>
              </w:rPr>
              <w:t xml:space="preserve">Доля потребителей в жилых домах, обеспеченных доступом к коммунальной инфраструктуре </w:t>
            </w:r>
          </w:p>
        </w:tc>
        <w:tc>
          <w:tcPr>
            <w:tcW w:w="1180" w:type="dxa"/>
            <w:tcBorders>
              <w:top w:val="nil"/>
              <w:left w:val="nil"/>
              <w:bottom w:val="single" w:sz="4" w:space="0" w:color="auto"/>
              <w:right w:val="single" w:sz="4" w:space="0" w:color="auto"/>
            </w:tcBorders>
            <w:vAlign w:val="center"/>
          </w:tcPr>
          <w:p w14:paraId="1C34788A" w14:textId="77777777" w:rsidR="00ED58FD" w:rsidRDefault="00ED58FD" w:rsidP="00CF7618">
            <w:pPr>
              <w:jc w:val="center"/>
              <w:rPr>
                <w:sz w:val="20"/>
              </w:rPr>
            </w:pPr>
            <w:r>
              <w:rPr>
                <w:sz w:val="20"/>
              </w:rPr>
              <w:t>%</w:t>
            </w:r>
          </w:p>
        </w:tc>
        <w:tc>
          <w:tcPr>
            <w:tcW w:w="820" w:type="dxa"/>
            <w:tcBorders>
              <w:top w:val="nil"/>
              <w:left w:val="nil"/>
              <w:bottom w:val="single" w:sz="4" w:space="0" w:color="auto"/>
              <w:right w:val="single" w:sz="4" w:space="0" w:color="auto"/>
            </w:tcBorders>
            <w:vAlign w:val="center"/>
          </w:tcPr>
          <w:p w14:paraId="240116FC" w14:textId="77777777" w:rsidR="00ED58FD" w:rsidRDefault="00ED58FD" w:rsidP="00CF7618">
            <w:pPr>
              <w:jc w:val="center"/>
              <w:rPr>
                <w:sz w:val="20"/>
              </w:rPr>
            </w:pPr>
            <w:r>
              <w:rPr>
                <w:sz w:val="20"/>
              </w:rPr>
              <w:t>76,7</w:t>
            </w:r>
          </w:p>
        </w:tc>
        <w:tc>
          <w:tcPr>
            <w:tcW w:w="709" w:type="dxa"/>
            <w:tcBorders>
              <w:top w:val="nil"/>
              <w:left w:val="nil"/>
              <w:bottom w:val="single" w:sz="4" w:space="0" w:color="auto"/>
              <w:right w:val="single" w:sz="4" w:space="0" w:color="auto"/>
            </w:tcBorders>
            <w:vAlign w:val="center"/>
          </w:tcPr>
          <w:p w14:paraId="58DB74A6" w14:textId="77777777" w:rsidR="00ED58FD" w:rsidRDefault="00ED58FD" w:rsidP="00CF7618">
            <w:pPr>
              <w:jc w:val="center"/>
              <w:rPr>
                <w:sz w:val="20"/>
              </w:rPr>
            </w:pPr>
            <w:r>
              <w:rPr>
                <w:sz w:val="20"/>
              </w:rPr>
              <w:t>76,7</w:t>
            </w:r>
          </w:p>
        </w:tc>
        <w:tc>
          <w:tcPr>
            <w:tcW w:w="708" w:type="dxa"/>
            <w:tcBorders>
              <w:top w:val="nil"/>
              <w:left w:val="nil"/>
              <w:bottom w:val="single" w:sz="4" w:space="0" w:color="auto"/>
              <w:right w:val="single" w:sz="4" w:space="0" w:color="auto"/>
            </w:tcBorders>
            <w:vAlign w:val="center"/>
          </w:tcPr>
          <w:p w14:paraId="7616D97F" w14:textId="77777777" w:rsidR="00ED58FD" w:rsidRDefault="00ED58FD" w:rsidP="00CF7618">
            <w:pPr>
              <w:jc w:val="center"/>
              <w:rPr>
                <w:sz w:val="20"/>
              </w:rPr>
            </w:pPr>
            <w:r>
              <w:rPr>
                <w:sz w:val="20"/>
              </w:rPr>
              <w:t>76,7</w:t>
            </w:r>
          </w:p>
        </w:tc>
        <w:tc>
          <w:tcPr>
            <w:tcW w:w="709" w:type="dxa"/>
            <w:tcBorders>
              <w:top w:val="nil"/>
              <w:left w:val="nil"/>
              <w:bottom w:val="single" w:sz="4" w:space="0" w:color="auto"/>
              <w:right w:val="single" w:sz="4" w:space="0" w:color="auto"/>
            </w:tcBorders>
            <w:vAlign w:val="center"/>
          </w:tcPr>
          <w:p w14:paraId="65A2CB21" w14:textId="77777777" w:rsidR="00ED58FD" w:rsidRDefault="00ED58FD" w:rsidP="00CF7618">
            <w:pPr>
              <w:jc w:val="center"/>
              <w:rPr>
                <w:sz w:val="20"/>
              </w:rPr>
            </w:pPr>
            <w:r>
              <w:rPr>
                <w:sz w:val="20"/>
              </w:rPr>
              <w:t>76,7</w:t>
            </w:r>
          </w:p>
        </w:tc>
        <w:tc>
          <w:tcPr>
            <w:tcW w:w="709" w:type="dxa"/>
            <w:tcBorders>
              <w:top w:val="nil"/>
              <w:left w:val="nil"/>
              <w:bottom w:val="single" w:sz="4" w:space="0" w:color="auto"/>
              <w:right w:val="single" w:sz="4" w:space="0" w:color="auto"/>
            </w:tcBorders>
            <w:vAlign w:val="center"/>
          </w:tcPr>
          <w:p w14:paraId="3157A3B4" w14:textId="77777777" w:rsidR="00ED58FD" w:rsidRDefault="00ED58FD" w:rsidP="00CF7618">
            <w:pPr>
              <w:jc w:val="center"/>
              <w:rPr>
                <w:sz w:val="20"/>
              </w:rPr>
            </w:pPr>
            <w:r>
              <w:rPr>
                <w:sz w:val="20"/>
              </w:rPr>
              <w:t>76,7</w:t>
            </w:r>
          </w:p>
        </w:tc>
        <w:tc>
          <w:tcPr>
            <w:tcW w:w="709" w:type="dxa"/>
            <w:tcBorders>
              <w:top w:val="nil"/>
              <w:left w:val="nil"/>
              <w:bottom w:val="single" w:sz="4" w:space="0" w:color="auto"/>
              <w:right w:val="single" w:sz="4" w:space="0" w:color="auto"/>
            </w:tcBorders>
            <w:vAlign w:val="center"/>
          </w:tcPr>
          <w:p w14:paraId="0A300DC1" w14:textId="77777777" w:rsidR="00ED58FD" w:rsidRDefault="00ED58FD" w:rsidP="00CF7618">
            <w:pPr>
              <w:jc w:val="center"/>
              <w:rPr>
                <w:sz w:val="20"/>
              </w:rPr>
            </w:pPr>
            <w:r>
              <w:rPr>
                <w:sz w:val="20"/>
              </w:rPr>
              <w:t>76,7</w:t>
            </w:r>
          </w:p>
        </w:tc>
      </w:tr>
      <w:tr w:rsidR="00ED58FD" w14:paraId="6377B7D8" w14:textId="77777777" w:rsidTr="00497A05">
        <w:trPr>
          <w:trHeight w:val="612"/>
          <w:jc w:val="center"/>
        </w:trPr>
        <w:tc>
          <w:tcPr>
            <w:tcW w:w="421" w:type="dxa"/>
            <w:tcBorders>
              <w:top w:val="nil"/>
              <w:left w:val="single" w:sz="4" w:space="0" w:color="auto"/>
              <w:bottom w:val="single" w:sz="4" w:space="0" w:color="auto"/>
              <w:right w:val="single" w:sz="4" w:space="0" w:color="auto"/>
            </w:tcBorders>
            <w:vAlign w:val="center"/>
          </w:tcPr>
          <w:p w14:paraId="550C950F" w14:textId="77777777" w:rsidR="00ED58FD" w:rsidRDefault="00ED58FD" w:rsidP="00CF7618">
            <w:pPr>
              <w:rPr>
                <w:sz w:val="20"/>
              </w:rPr>
            </w:pPr>
            <w:r>
              <w:rPr>
                <w:sz w:val="20"/>
              </w:rPr>
              <w:t>2</w:t>
            </w:r>
          </w:p>
        </w:tc>
        <w:tc>
          <w:tcPr>
            <w:tcW w:w="1275" w:type="dxa"/>
            <w:vMerge/>
            <w:tcBorders>
              <w:top w:val="nil"/>
              <w:left w:val="single" w:sz="4" w:space="0" w:color="auto"/>
              <w:bottom w:val="single" w:sz="4" w:space="0" w:color="auto"/>
              <w:right w:val="single" w:sz="4" w:space="0" w:color="auto"/>
            </w:tcBorders>
            <w:vAlign w:val="center"/>
          </w:tcPr>
          <w:p w14:paraId="5EBF4048" w14:textId="77777777" w:rsidR="00ED58FD" w:rsidRDefault="00ED58FD" w:rsidP="00CF7618">
            <w:pPr>
              <w:rPr>
                <w:sz w:val="20"/>
              </w:rPr>
            </w:pPr>
          </w:p>
        </w:tc>
        <w:tc>
          <w:tcPr>
            <w:tcW w:w="2694" w:type="dxa"/>
            <w:tcBorders>
              <w:top w:val="nil"/>
              <w:left w:val="nil"/>
              <w:bottom w:val="single" w:sz="4" w:space="0" w:color="auto"/>
              <w:right w:val="single" w:sz="4" w:space="0" w:color="auto"/>
            </w:tcBorders>
            <w:vAlign w:val="center"/>
          </w:tcPr>
          <w:p w14:paraId="6A11F035" w14:textId="77777777" w:rsidR="00ED58FD" w:rsidRDefault="00ED58FD" w:rsidP="00CF7618">
            <w:pPr>
              <w:rPr>
                <w:sz w:val="20"/>
              </w:rPr>
            </w:pPr>
            <w:r>
              <w:rPr>
                <w:sz w:val="20"/>
              </w:rPr>
              <w:t>Удельный показатель оказанных услуг</w:t>
            </w:r>
          </w:p>
        </w:tc>
        <w:tc>
          <w:tcPr>
            <w:tcW w:w="1180" w:type="dxa"/>
            <w:tcBorders>
              <w:top w:val="nil"/>
              <w:left w:val="nil"/>
              <w:bottom w:val="single" w:sz="4" w:space="0" w:color="auto"/>
              <w:right w:val="single" w:sz="4" w:space="0" w:color="auto"/>
            </w:tcBorders>
            <w:vAlign w:val="center"/>
          </w:tcPr>
          <w:p w14:paraId="4D390A3A" w14:textId="77777777" w:rsidR="00ED58FD" w:rsidRDefault="00ED58FD" w:rsidP="00CF7618">
            <w:pPr>
              <w:jc w:val="center"/>
              <w:rPr>
                <w:sz w:val="20"/>
              </w:rPr>
            </w:pPr>
            <w:r>
              <w:rPr>
                <w:sz w:val="20"/>
              </w:rPr>
              <w:t>м3/чел</w:t>
            </w:r>
          </w:p>
        </w:tc>
        <w:tc>
          <w:tcPr>
            <w:tcW w:w="820" w:type="dxa"/>
            <w:tcBorders>
              <w:top w:val="nil"/>
              <w:left w:val="nil"/>
              <w:bottom w:val="single" w:sz="4" w:space="0" w:color="auto"/>
              <w:right w:val="single" w:sz="4" w:space="0" w:color="auto"/>
            </w:tcBorders>
            <w:vAlign w:val="center"/>
          </w:tcPr>
          <w:p w14:paraId="204A3F45" w14:textId="77777777" w:rsidR="00ED58FD" w:rsidRDefault="00ED58FD" w:rsidP="00CF7618">
            <w:pPr>
              <w:jc w:val="center"/>
              <w:rPr>
                <w:sz w:val="20"/>
              </w:rPr>
            </w:pPr>
            <w:r>
              <w:rPr>
                <w:sz w:val="20"/>
              </w:rPr>
              <w:t>969</w:t>
            </w:r>
          </w:p>
        </w:tc>
        <w:tc>
          <w:tcPr>
            <w:tcW w:w="709" w:type="dxa"/>
            <w:tcBorders>
              <w:top w:val="nil"/>
              <w:left w:val="nil"/>
              <w:bottom w:val="single" w:sz="4" w:space="0" w:color="auto"/>
              <w:right w:val="single" w:sz="4" w:space="0" w:color="auto"/>
            </w:tcBorders>
            <w:vAlign w:val="center"/>
          </w:tcPr>
          <w:p w14:paraId="5B69F8A1" w14:textId="77777777" w:rsidR="00ED58FD" w:rsidRDefault="00ED58FD" w:rsidP="00CF7618">
            <w:pPr>
              <w:jc w:val="center"/>
              <w:rPr>
                <w:sz w:val="20"/>
              </w:rPr>
            </w:pPr>
            <w:r>
              <w:rPr>
                <w:sz w:val="20"/>
              </w:rPr>
              <w:t>969</w:t>
            </w:r>
          </w:p>
        </w:tc>
        <w:tc>
          <w:tcPr>
            <w:tcW w:w="708" w:type="dxa"/>
            <w:tcBorders>
              <w:top w:val="nil"/>
              <w:left w:val="nil"/>
              <w:bottom w:val="single" w:sz="4" w:space="0" w:color="auto"/>
              <w:right w:val="single" w:sz="4" w:space="0" w:color="auto"/>
            </w:tcBorders>
            <w:vAlign w:val="center"/>
          </w:tcPr>
          <w:p w14:paraId="0B742C08" w14:textId="77777777" w:rsidR="00ED58FD" w:rsidRDefault="00ED58FD" w:rsidP="00CF7618">
            <w:pPr>
              <w:jc w:val="center"/>
              <w:rPr>
                <w:sz w:val="20"/>
              </w:rPr>
            </w:pPr>
            <w:r>
              <w:rPr>
                <w:sz w:val="20"/>
              </w:rPr>
              <w:t>969</w:t>
            </w:r>
          </w:p>
        </w:tc>
        <w:tc>
          <w:tcPr>
            <w:tcW w:w="709" w:type="dxa"/>
            <w:tcBorders>
              <w:top w:val="nil"/>
              <w:left w:val="nil"/>
              <w:bottom w:val="single" w:sz="4" w:space="0" w:color="auto"/>
              <w:right w:val="single" w:sz="4" w:space="0" w:color="auto"/>
            </w:tcBorders>
            <w:vAlign w:val="center"/>
          </w:tcPr>
          <w:p w14:paraId="02C9E5D5" w14:textId="77777777" w:rsidR="00ED58FD" w:rsidRDefault="00ED58FD" w:rsidP="00CF7618">
            <w:pPr>
              <w:jc w:val="center"/>
              <w:rPr>
                <w:sz w:val="20"/>
              </w:rPr>
            </w:pPr>
            <w:r>
              <w:rPr>
                <w:sz w:val="20"/>
              </w:rPr>
              <w:t>969</w:t>
            </w:r>
          </w:p>
        </w:tc>
        <w:tc>
          <w:tcPr>
            <w:tcW w:w="709" w:type="dxa"/>
            <w:tcBorders>
              <w:top w:val="nil"/>
              <w:left w:val="nil"/>
              <w:bottom w:val="single" w:sz="4" w:space="0" w:color="auto"/>
              <w:right w:val="single" w:sz="4" w:space="0" w:color="auto"/>
            </w:tcBorders>
            <w:vAlign w:val="center"/>
          </w:tcPr>
          <w:p w14:paraId="1682D554" w14:textId="77777777" w:rsidR="00ED58FD" w:rsidRDefault="00ED58FD" w:rsidP="00CF7618">
            <w:pPr>
              <w:jc w:val="center"/>
              <w:rPr>
                <w:sz w:val="20"/>
              </w:rPr>
            </w:pPr>
            <w:r>
              <w:rPr>
                <w:sz w:val="20"/>
              </w:rPr>
              <w:t>969</w:t>
            </w:r>
          </w:p>
        </w:tc>
        <w:tc>
          <w:tcPr>
            <w:tcW w:w="709" w:type="dxa"/>
            <w:tcBorders>
              <w:top w:val="nil"/>
              <w:left w:val="nil"/>
              <w:bottom w:val="single" w:sz="4" w:space="0" w:color="auto"/>
              <w:right w:val="single" w:sz="4" w:space="0" w:color="auto"/>
            </w:tcBorders>
            <w:vAlign w:val="center"/>
          </w:tcPr>
          <w:p w14:paraId="343EACCB" w14:textId="77777777" w:rsidR="00ED58FD" w:rsidRDefault="00ED58FD" w:rsidP="00CF7618">
            <w:pPr>
              <w:jc w:val="center"/>
              <w:rPr>
                <w:sz w:val="20"/>
              </w:rPr>
            </w:pPr>
            <w:r>
              <w:rPr>
                <w:sz w:val="20"/>
              </w:rPr>
              <w:t>969</w:t>
            </w:r>
          </w:p>
        </w:tc>
      </w:tr>
      <w:tr w:rsidR="0042407D" w14:paraId="00A3242F" w14:textId="77777777" w:rsidTr="00497A05">
        <w:trPr>
          <w:trHeight w:val="1056"/>
          <w:jc w:val="center"/>
        </w:trPr>
        <w:tc>
          <w:tcPr>
            <w:tcW w:w="421" w:type="dxa"/>
            <w:tcBorders>
              <w:top w:val="nil"/>
              <w:left w:val="single" w:sz="4" w:space="0" w:color="auto"/>
              <w:bottom w:val="single" w:sz="4" w:space="0" w:color="auto"/>
              <w:right w:val="single" w:sz="4" w:space="0" w:color="auto"/>
            </w:tcBorders>
            <w:vAlign w:val="center"/>
          </w:tcPr>
          <w:p w14:paraId="02D4B9FB" w14:textId="77777777" w:rsidR="0042407D" w:rsidRDefault="0042407D" w:rsidP="0042407D">
            <w:pPr>
              <w:rPr>
                <w:sz w:val="20"/>
              </w:rPr>
            </w:pPr>
            <w:r>
              <w:rPr>
                <w:sz w:val="20"/>
              </w:rPr>
              <w:t>3</w:t>
            </w:r>
          </w:p>
        </w:tc>
        <w:tc>
          <w:tcPr>
            <w:tcW w:w="1275" w:type="dxa"/>
            <w:vMerge/>
            <w:tcBorders>
              <w:top w:val="nil"/>
              <w:left w:val="single" w:sz="4" w:space="0" w:color="auto"/>
              <w:bottom w:val="single" w:sz="4" w:space="0" w:color="auto"/>
              <w:right w:val="single" w:sz="4" w:space="0" w:color="auto"/>
            </w:tcBorders>
            <w:vAlign w:val="center"/>
          </w:tcPr>
          <w:p w14:paraId="35EF83DD" w14:textId="77777777" w:rsidR="0042407D" w:rsidRDefault="0042407D" w:rsidP="0042407D">
            <w:pPr>
              <w:rPr>
                <w:sz w:val="20"/>
              </w:rPr>
            </w:pPr>
          </w:p>
        </w:tc>
        <w:tc>
          <w:tcPr>
            <w:tcW w:w="2694" w:type="dxa"/>
            <w:tcBorders>
              <w:top w:val="nil"/>
              <w:left w:val="nil"/>
              <w:bottom w:val="single" w:sz="4" w:space="0" w:color="auto"/>
              <w:right w:val="single" w:sz="4" w:space="0" w:color="auto"/>
            </w:tcBorders>
            <w:vAlign w:val="center"/>
          </w:tcPr>
          <w:p w14:paraId="40A2792C" w14:textId="77777777" w:rsidR="0042407D" w:rsidRDefault="0042407D" w:rsidP="0042407D">
            <w:pPr>
              <w:rPr>
                <w:sz w:val="20"/>
              </w:rPr>
            </w:pPr>
            <w:r>
              <w:rPr>
                <w:sz w:val="20"/>
              </w:rPr>
              <w:t>Доля расходов на оплату услуг в совокупном доходе населения</w:t>
            </w:r>
          </w:p>
        </w:tc>
        <w:tc>
          <w:tcPr>
            <w:tcW w:w="1180" w:type="dxa"/>
            <w:tcBorders>
              <w:top w:val="nil"/>
              <w:left w:val="nil"/>
              <w:bottom w:val="single" w:sz="4" w:space="0" w:color="auto"/>
              <w:right w:val="single" w:sz="4" w:space="0" w:color="auto"/>
            </w:tcBorders>
            <w:vAlign w:val="center"/>
          </w:tcPr>
          <w:p w14:paraId="340F6D31" w14:textId="77777777" w:rsidR="0042407D" w:rsidRDefault="0042407D" w:rsidP="0042407D">
            <w:pPr>
              <w:jc w:val="center"/>
              <w:rPr>
                <w:sz w:val="20"/>
              </w:rPr>
            </w:pPr>
            <w:r>
              <w:rPr>
                <w:sz w:val="20"/>
              </w:rPr>
              <w:t>%</w:t>
            </w:r>
          </w:p>
        </w:tc>
        <w:tc>
          <w:tcPr>
            <w:tcW w:w="820" w:type="dxa"/>
            <w:tcBorders>
              <w:top w:val="nil"/>
              <w:left w:val="nil"/>
              <w:bottom w:val="single" w:sz="4" w:space="0" w:color="auto"/>
              <w:right w:val="single" w:sz="4" w:space="0" w:color="auto"/>
            </w:tcBorders>
            <w:vAlign w:val="center"/>
          </w:tcPr>
          <w:p w14:paraId="4EDCD355" w14:textId="14580A3F" w:rsidR="0042407D" w:rsidRDefault="0042407D" w:rsidP="0042407D">
            <w:pPr>
              <w:jc w:val="center"/>
              <w:rPr>
                <w:color w:val="FF0000"/>
                <w:sz w:val="20"/>
              </w:rPr>
            </w:pPr>
            <w:r>
              <w:rPr>
                <w:color w:val="000000"/>
                <w:sz w:val="20"/>
              </w:rPr>
              <w:t>1,5</w:t>
            </w:r>
          </w:p>
        </w:tc>
        <w:tc>
          <w:tcPr>
            <w:tcW w:w="709" w:type="dxa"/>
            <w:tcBorders>
              <w:top w:val="nil"/>
              <w:left w:val="nil"/>
              <w:bottom w:val="single" w:sz="4" w:space="0" w:color="auto"/>
              <w:right w:val="single" w:sz="4" w:space="0" w:color="auto"/>
            </w:tcBorders>
            <w:vAlign w:val="center"/>
          </w:tcPr>
          <w:p w14:paraId="08A43840" w14:textId="2BDFB9DC" w:rsidR="0042407D" w:rsidRDefault="0042407D" w:rsidP="0042407D">
            <w:pPr>
              <w:jc w:val="center"/>
              <w:rPr>
                <w:color w:val="FF0000"/>
                <w:sz w:val="20"/>
              </w:rPr>
            </w:pPr>
            <w:r>
              <w:rPr>
                <w:color w:val="000000"/>
                <w:sz w:val="20"/>
              </w:rPr>
              <w:t>1,5</w:t>
            </w:r>
          </w:p>
        </w:tc>
        <w:tc>
          <w:tcPr>
            <w:tcW w:w="708" w:type="dxa"/>
            <w:tcBorders>
              <w:top w:val="nil"/>
              <w:left w:val="nil"/>
              <w:bottom w:val="single" w:sz="4" w:space="0" w:color="auto"/>
              <w:right w:val="single" w:sz="4" w:space="0" w:color="auto"/>
            </w:tcBorders>
            <w:vAlign w:val="center"/>
          </w:tcPr>
          <w:p w14:paraId="1F0EB6F5" w14:textId="6D5A1547" w:rsidR="0042407D" w:rsidRDefault="0042407D" w:rsidP="0042407D">
            <w:pPr>
              <w:jc w:val="center"/>
              <w:rPr>
                <w:color w:val="FF0000"/>
                <w:sz w:val="20"/>
              </w:rPr>
            </w:pPr>
            <w:r>
              <w:rPr>
                <w:color w:val="000000"/>
                <w:sz w:val="20"/>
              </w:rPr>
              <w:t>1,5</w:t>
            </w:r>
          </w:p>
        </w:tc>
        <w:tc>
          <w:tcPr>
            <w:tcW w:w="709" w:type="dxa"/>
            <w:tcBorders>
              <w:top w:val="nil"/>
              <w:left w:val="nil"/>
              <w:bottom w:val="single" w:sz="4" w:space="0" w:color="auto"/>
              <w:right w:val="single" w:sz="4" w:space="0" w:color="auto"/>
            </w:tcBorders>
            <w:vAlign w:val="center"/>
          </w:tcPr>
          <w:p w14:paraId="128DA854" w14:textId="79348AA0" w:rsidR="0042407D" w:rsidRDefault="0042407D" w:rsidP="0042407D">
            <w:pPr>
              <w:jc w:val="center"/>
              <w:rPr>
                <w:color w:val="FF0000"/>
                <w:sz w:val="20"/>
              </w:rPr>
            </w:pPr>
            <w:r>
              <w:rPr>
                <w:color w:val="000000"/>
                <w:sz w:val="20"/>
              </w:rPr>
              <w:t>1,5</w:t>
            </w:r>
          </w:p>
        </w:tc>
        <w:tc>
          <w:tcPr>
            <w:tcW w:w="709" w:type="dxa"/>
            <w:tcBorders>
              <w:top w:val="nil"/>
              <w:left w:val="nil"/>
              <w:bottom w:val="single" w:sz="4" w:space="0" w:color="auto"/>
              <w:right w:val="single" w:sz="4" w:space="0" w:color="auto"/>
            </w:tcBorders>
            <w:vAlign w:val="center"/>
          </w:tcPr>
          <w:p w14:paraId="5F7F5164" w14:textId="5D0EC81F" w:rsidR="0042407D" w:rsidRDefault="0042407D" w:rsidP="0042407D">
            <w:pPr>
              <w:jc w:val="center"/>
              <w:rPr>
                <w:color w:val="FF0000"/>
                <w:sz w:val="20"/>
              </w:rPr>
            </w:pPr>
            <w:r>
              <w:rPr>
                <w:color w:val="000000"/>
                <w:sz w:val="20"/>
              </w:rPr>
              <w:t>1,4</w:t>
            </w:r>
          </w:p>
        </w:tc>
        <w:tc>
          <w:tcPr>
            <w:tcW w:w="709" w:type="dxa"/>
            <w:tcBorders>
              <w:top w:val="nil"/>
              <w:left w:val="nil"/>
              <w:bottom w:val="single" w:sz="4" w:space="0" w:color="auto"/>
              <w:right w:val="single" w:sz="4" w:space="0" w:color="auto"/>
            </w:tcBorders>
            <w:vAlign w:val="center"/>
          </w:tcPr>
          <w:p w14:paraId="32624FFB" w14:textId="14768E1E" w:rsidR="0042407D" w:rsidRDefault="0042407D" w:rsidP="0042407D">
            <w:pPr>
              <w:jc w:val="center"/>
              <w:rPr>
                <w:color w:val="FF0000"/>
                <w:sz w:val="20"/>
              </w:rPr>
            </w:pPr>
            <w:r w:rsidRPr="00127E64">
              <w:rPr>
                <w:color w:val="000000" w:themeColor="text1"/>
                <w:sz w:val="20"/>
              </w:rPr>
              <w:t>1,</w:t>
            </w:r>
            <w:r>
              <w:rPr>
                <w:color w:val="000000" w:themeColor="text1"/>
                <w:sz w:val="20"/>
              </w:rPr>
              <w:t>4</w:t>
            </w:r>
          </w:p>
        </w:tc>
      </w:tr>
      <w:tr w:rsidR="00ED58FD" w14:paraId="3116B2E3" w14:textId="77777777" w:rsidTr="00497A05">
        <w:trPr>
          <w:trHeight w:val="528"/>
          <w:jc w:val="center"/>
        </w:trPr>
        <w:tc>
          <w:tcPr>
            <w:tcW w:w="421" w:type="dxa"/>
            <w:tcBorders>
              <w:top w:val="nil"/>
              <w:left w:val="single" w:sz="4" w:space="0" w:color="auto"/>
              <w:bottom w:val="single" w:sz="4" w:space="0" w:color="auto"/>
              <w:right w:val="single" w:sz="4" w:space="0" w:color="auto"/>
            </w:tcBorders>
            <w:vAlign w:val="center"/>
          </w:tcPr>
          <w:p w14:paraId="0DAFC3F1" w14:textId="77777777" w:rsidR="00ED58FD" w:rsidRDefault="00ED58FD" w:rsidP="00CF7618">
            <w:pPr>
              <w:rPr>
                <w:sz w:val="20"/>
              </w:rPr>
            </w:pPr>
            <w:r>
              <w:rPr>
                <w:sz w:val="20"/>
              </w:rPr>
              <w:t>4</w:t>
            </w:r>
          </w:p>
        </w:tc>
        <w:tc>
          <w:tcPr>
            <w:tcW w:w="1275" w:type="dxa"/>
            <w:vMerge w:val="restart"/>
            <w:tcBorders>
              <w:top w:val="nil"/>
              <w:left w:val="single" w:sz="4" w:space="0" w:color="auto"/>
              <w:bottom w:val="single" w:sz="4" w:space="0" w:color="auto"/>
              <w:right w:val="single" w:sz="4" w:space="0" w:color="auto"/>
            </w:tcBorders>
            <w:vAlign w:val="center"/>
          </w:tcPr>
          <w:p w14:paraId="2AFCB61E" w14:textId="77777777" w:rsidR="00ED58FD" w:rsidRDefault="00ED58FD" w:rsidP="00CF7618">
            <w:pPr>
              <w:rPr>
                <w:sz w:val="20"/>
              </w:rPr>
            </w:pPr>
            <w:r>
              <w:rPr>
                <w:sz w:val="20"/>
              </w:rPr>
              <w:t>Спрос на коммунальные ресурсы</w:t>
            </w:r>
          </w:p>
        </w:tc>
        <w:tc>
          <w:tcPr>
            <w:tcW w:w="2694" w:type="dxa"/>
            <w:tcBorders>
              <w:top w:val="nil"/>
              <w:left w:val="nil"/>
              <w:bottom w:val="single" w:sz="4" w:space="0" w:color="auto"/>
              <w:right w:val="single" w:sz="4" w:space="0" w:color="auto"/>
            </w:tcBorders>
            <w:vAlign w:val="center"/>
          </w:tcPr>
          <w:p w14:paraId="3BE35967" w14:textId="77777777" w:rsidR="00ED58FD" w:rsidRDefault="00ED58FD" w:rsidP="00CF7618">
            <w:pPr>
              <w:rPr>
                <w:sz w:val="20"/>
              </w:rPr>
            </w:pPr>
            <w:r>
              <w:rPr>
                <w:sz w:val="20"/>
              </w:rPr>
              <w:t>Общий объем реализация</w:t>
            </w:r>
          </w:p>
        </w:tc>
        <w:tc>
          <w:tcPr>
            <w:tcW w:w="1180" w:type="dxa"/>
            <w:tcBorders>
              <w:top w:val="nil"/>
              <w:left w:val="nil"/>
              <w:bottom w:val="single" w:sz="4" w:space="0" w:color="auto"/>
              <w:right w:val="single" w:sz="4" w:space="0" w:color="auto"/>
            </w:tcBorders>
            <w:vAlign w:val="center"/>
          </w:tcPr>
          <w:p w14:paraId="1BE9A4F7" w14:textId="77777777" w:rsidR="00ED58FD" w:rsidRDefault="00ED58FD" w:rsidP="00CF7618">
            <w:pPr>
              <w:rPr>
                <w:sz w:val="20"/>
              </w:rPr>
            </w:pPr>
            <w:r>
              <w:rPr>
                <w:sz w:val="20"/>
              </w:rPr>
              <w:t>куб. м</w:t>
            </w:r>
          </w:p>
        </w:tc>
        <w:tc>
          <w:tcPr>
            <w:tcW w:w="820" w:type="dxa"/>
            <w:tcBorders>
              <w:top w:val="nil"/>
              <w:left w:val="nil"/>
              <w:bottom w:val="single" w:sz="4" w:space="0" w:color="auto"/>
              <w:right w:val="single" w:sz="4" w:space="0" w:color="auto"/>
            </w:tcBorders>
            <w:vAlign w:val="center"/>
          </w:tcPr>
          <w:p w14:paraId="6D6A601C" w14:textId="77777777" w:rsidR="00ED58FD" w:rsidRPr="00037241" w:rsidRDefault="00ED58FD" w:rsidP="00CF7618">
            <w:pPr>
              <w:jc w:val="center"/>
              <w:rPr>
                <w:sz w:val="16"/>
                <w:szCs w:val="16"/>
              </w:rPr>
            </w:pPr>
            <w:r w:rsidRPr="00037241">
              <w:rPr>
                <w:color w:val="000000"/>
                <w:sz w:val="16"/>
                <w:szCs w:val="16"/>
              </w:rPr>
              <w:t>589126</w:t>
            </w:r>
          </w:p>
        </w:tc>
        <w:tc>
          <w:tcPr>
            <w:tcW w:w="709" w:type="dxa"/>
            <w:tcBorders>
              <w:top w:val="nil"/>
              <w:left w:val="nil"/>
              <w:bottom w:val="single" w:sz="4" w:space="0" w:color="auto"/>
              <w:right w:val="single" w:sz="4" w:space="0" w:color="auto"/>
            </w:tcBorders>
            <w:vAlign w:val="center"/>
          </w:tcPr>
          <w:p w14:paraId="24F5FDD9" w14:textId="77777777" w:rsidR="00ED58FD" w:rsidRPr="00037241" w:rsidRDefault="00ED58FD" w:rsidP="00CF7618">
            <w:pPr>
              <w:jc w:val="center"/>
              <w:rPr>
                <w:sz w:val="16"/>
                <w:szCs w:val="16"/>
              </w:rPr>
            </w:pPr>
            <w:r w:rsidRPr="00037241">
              <w:rPr>
                <w:color w:val="000000"/>
                <w:sz w:val="16"/>
                <w:szCs w:val="16"/>
              </w:rPr>
              <w:t>589126</w:t>
            </w:r>
          </w:p>
        </w:tc>
        <w:tc>
          <w:tcPr>
            <w:tcW w:w="708" w:type="dxa"/>
            <w:tcBorders>
              <w:top w:val="nil"/>
              <w:left w:val="nil"/>
              <w:bottom w:val="single" w:sz="4" w:space="0" w:color="auto"/>
              <w:right w:val="single" w:sz="4" w:space="0" w:color="auto"/>
            </w:tcBorders>
            <w:vAlign w:val="center"/>
          </w:tcPr>
          <w:p w14:paraId="0C182210" w14:textId="77777777" w:rsidR="00ED58FD" w:rsidRPr="00037241" w:rsidRDefault="00ED58FD" w:rsidP="00CF7618">
            <w:pPr>
              <w:jc w:val="center"/>
              <w:rPr>
                <w:sz w:val="16"/>
                <w:szCs w:val="16"/>
              </w:rPr>
            </w:pPr>
            <w:r w:rsidRPr="00037241">
              <w:rPr>
                <w:color w:val="000000"/>
                <w:sz w:val="16"/>
                <w:szCs w:val="16"/>
              </w:rPr>
              <w:t>589126</w:t>
            </w:r>
          </w:p>
        </w:tc>
        <w:tc>
          <w:tcPr>
            <w:tcW w:w="709" w:type="dxa"/>
            <w:tcBorders>
              <w:top w:val="nil"/>
              <w:left w:val="nil"/>
              <w:bottom w:val="single" w:sz="4" w:space="0" w:color="auto"/>
              <w:right w:val="single" w:sz="4" w:space="0" w:color="auto"/>
            </w:tcBorders>
            <w:vAlign w:val="center"/>
          </w:tcPr>
          <w:p w14:paraId="14DF6415" w14:textId="77777777" w:rsidR="00ED58FD" w:rsidRPr="00037241" w:rsidRDefault="00ED58FD" w:rsidP="00CF7618">
            <w:pPr>
              <w:jc w:val="center"/>
              <w:rPr>
                <w:sz w:val="16"/>
                <w:szCs w:val="16"/>
              </w:rPr>
            </w:pPr>
            <w:r w:rsidRPr="00037241">
              <w:rPr>
                <w:color w:val="000000"/>
                <w:sz w:val="16"/>
                <w:szCs w:val="16"/>
              </w:rPr>
              <w:t>589126</w:t>
            </w:r>
          </w:p>
        </w:tc>
        <w:tc>
          <w:tcPr>
            <w:tcW w:w="709" w:type="dxa"/>
            <w:tcBorders>
              <w:top w:val="nil"/>
              <w:left w:val="nil"/>
              <w:bottom w:val="single" w:sz="4" w:space="0" w:color="auto"/>
              <w:right w:val="single" w:sz="4" w:space="0" w:color="auto"/>
            </w:tcBorders>
            <w:vAlign w:val="center"/>
          </w:tcPr>
          <w:p w14:paraId="590F29CE" w14:textId="77777777" w:rsidR="00ED58FD" w:rsidRPr="00037241" w:rsidRDefault="00ED58FD" w:rsidP="00CF7618">
            <w:pPr>
              <w:jc w:val="center"/>
              <w:rPr>
                <w:sz w:val="16"/>
                <w:szCs w:val="16"/>
              </w:rPr>
            </w:pPr>
            <w:r w:rsidRPr="00037241">
              <w:rPr>
                <w:color w:val="000000"/>
                <w:sz w:val="16"/>
                <w:szCs w:val="16"/>
              </w:rPr>
              <w:t>589126</w:t>
            </w:r>
          </w:p>
        </w:tc>
        <w:tc>
          <w:tcPr>
            <w:tcW w:w="709" w:type="dxa"/>
            <w:tcBorders>
              <w:top w:val="nil"/>
              <w:left w:val="nil"/>
              <w:bottom w:val="single" w:sz="4" w:space="0" w:color="auto"/>
              <w:right w:val="single" w:sz="4" w:space="0" w:color="auto"/>
            </w:tcBorders>
            <w:vAlign w:val="center"/>
          </w:tcPr>
          <w:p w14:paraId="35C3BC2C" w14:textId="77777777" w:rsidR="00ED58FD" w:rsidRPr="00037241" w:rsidRDefault="00ED58FD" w:rsidP="00CF7618">
            <w:pPr>
              <w:jc w:val="center"/>
              <w:rPr>
                <w:sz w:val="16"/>
                <w:szCs w:val="16"/>
              </w:rPr>
            </w:pPr>
            <w:r w:rsidRPr="00037241">
              <w:rPr>
                <w:color w:val="000000"/>
                <w:sz w:val="16"/>
                <w:szCs w:val="16"/>
              </w:rPr>
              <w:t>589126</w:t>
            </w:r>
          </w:p>
        </w:tc>
      </w:tr>
      <w:tr w:rsidR="00ED58FD" w14:paraId="32C7D7F6" w14:textId="77777777" w:rsidTr="00497A05">
        <w:trPr>
          <w:trHeight w:val="792"/>
          <w:jc w:val="center"/>
        </w:trPr>
        <w:tc>
          <w:tcPr>
            <w:tcW w:w="421" w:type="dxa"/>
            <w:tcBorders>
              <w:top w:val="nil"/>
              <w:left w:val="single" w:sz="4" w:space="0" w:color="auto"/>
              <w:bottom w:val="single" w:sz="4" w:space="0" w:color="auto"/>
              <w:right w:val="single" w:sz="4" w:space="0" w:color="auto"/>
            </w:tcBorders>
            <w:vAlign w:val="center"/>
          </w:tcPr>
          <w:p w14:paraId="4ED96C35" w14:textId="77777777" w:rsidR="00ED58FD" w:rsidRDefault="00ED58FD" w:rsidP="00CF7618">
            <w:pPr>
              <w:rPr>
                <w:sz w:val="20"/>
              </w:rPr>
            </w:pPr>
            <w:r>
              <w:rPr>
                <w:sz w:val="20"/>
              </w:rPr>
              <w:t>5</w:t>
            </w:r>
          </w:p>
        </w:tc>
        <w:tc>
          <w:tcPr>
            <w:tcW w:w="1275" w:type="dxa"/>
            <w:vMerge/>
            <w:tcBorders>
              <w:top w:val="nil"/>
              <w:left w:val="single" w:sz="4" w:space="0" w:color="auto"/>
              <w:bottom w:val="single" w:sz="4" w:space="0" w:color="auto"/>
              <w:right w:val="single" w:sz="4" w:space="0" w:color="auto"/>
            </w:tcBorders>
            <w:vAlign w:val="center"/>
          </w:tcPr>
          <w:p w14:paraId="0618FA82" w14:textId="77777777" w:rsidR="00ED58FD" w:rsidRDefault="00ED58FD" w:rsidP="00CF7618">
            <w:pPr>
              <w:rPr>
                <w:sz w:val="20"/>
              </w:rPr>
            </w:pPr>
          </w:p>
        </w:tc>
        <w:tc>
          <w:tcPr>
            <w:tcW w:w="2694" w:type="dxa"/>
            <w:tcBorders>
              <w:top w:val="nil"/>
              <w:left w:val="nil"/>
              <w:bottom w:val="single" w:sz="4" w:space="0" w:color="auto"/>
              <w:right w:val="single" w:sz="4" w:space="0" w:color="auto"/>
            </w:tcBorders>
            <w:vAlign w:val="center"/>
          </w:tcPr>
          <w:p w14:paraId="074F0B1F" w14:textId="77777777" w:rsidR="00ED58FD" w:rsidRDefault="00ED58FD" w:rsidP="00CF7618">
            <w:pPr>
              <w:rPr>
                <w:sz w:val="20"/>
              </w:rPr>
            </w:pPr>
            <w:r>
              <w:rPr>
                <w:sz w:val="20"/>
              </w:rPr>
              <w:t>Годовая норма образования отходов для населения</w:t>
            </w:r>
          </w:p>
        </w:tc>
        <w:tc>
          <w:tcPr>
            <w:tcW w:w="1180" w:type="dxa"/>
            <w:tcBorders>
              <w:top w:val="nil"/>
              <w:left w:val="nil"/>
              <w:bottom w:val="single" w:sz="4" w:space="0" w:color="auto"/>
              <w:right w:val="single" w:sz="4" w:space="0" w:color="auto"/>
            </w:tcBorders>
            <w:vAlign w:val="center"/>
          </w:tcPr>
          <w:p w14:paraId="7E6A5915" w14:textId="77777777" w:rsidR="00ED58FD" w:rsidRDefault="00ED58FD" w:rsidP="00CF7618">
            <w:pPr>
              <w:jc w:val="center"/>
              <w:rPr>
                <w:sz w:val="20"/>
              </w:rPr>
            </w:pPr>
            <w:r>
              <w:rPr>
                <w:sz w:val="20"/>
              </w:rPr>
              <w:t>куб. м/год*чел</w:t>
            </w:r>
          </w:p>
        </w:tc>
        <w:tc>
          <w:tcPr>
            <w:tcW w:w="820" w:type="dxa"/>
            <w:tcBorders>
              <w:top w:val="nil"/>
              <w:left w:val="nil"/>
              <w:bottom w:val="single" w:sz="4" w:space="0" w:color="auto"/>
              <w:right w:val="single" w:sz="4" w:space="0" w:color="auto"/>
            </w:tcBorders>
            <w:vAlign w:val="center"/>
          </w:tcPr>
          <w:p w14:paraId="50E87D01" w14:textId="77777777" w:rsidR="00ED58FD" w:rsidRDefault="00ED58FD" w:rsidP="00CF7618">
            <w:pPr>
              <w:jc w:val="center"/>
              <w:rPr>
                <w:sz w:val="20"/>
              </w:rPr>
            </w:pPr>
            <w:r>
              <w:rPr>
                <w:sz w:val="20"/>
              </w:rPr>
              <w:t>969</w:t>
            </w:r>
          </w:p>
        </w:tc>
        <w:tc>
          <w:tcPr>
            <w:tcW w:w="709" w:type="dxa"/>
            <w:tcBorders>
              <w:top w:val="nil"/>
              <w:left w:val="nil"/>
              <w:bottom w:val="single" w:sz="4" w:space="0" w:color="auto"/>
              <w:right w:val="single" w:sz="4" w:space="0" w:color="auto"/>
            </w:tcBorders>
            <w:vAlign w:val="center"/>
          </w:tcPr>
          <w:p w14:paraId="02106B4E" w14:textId="77777777" w:rsidR="00ED58FD" w:rsidRDefault="00ED58FD" w:rsidP="00CF7618">
            <w:pPr>
              <w:jc w:val="center"/>
              <w:rPr>
                <w:sz w:val="20"/>
              </w:rPr>
            </w:pPr>
            <w:r>
              <w:rPr>
                <w:sz w:val="20"/>
              </w:rPr>
              <w:t>969</w:t>
            </w:r>
          </w:p>
        </w:tc>
        <w:tc>
          <w:tcPr>
            <w:tcW w:w="708" w:type="dxa"/>
            <w:tcBorders>
              <w:top w:val="nil"/>
              <w:left w:val="nil"/>
              <w:bottom w:val="single" w:sz="4" w:space="0" w:color="auto"/>
              <w:right w:val="single" w:sz="4" w:space="0" w:color="auto"/>
            </w:tcBorders>
            <w:vAlign w:val="center"/>
          </w:tcPr>
          <w:p w14:paraId="4AF13DF1" w14:textId="77777777" w:rsidR="00ED58FD" w:rsidRDefault="00ED58FD" w:rsidP="00CF7618">
            <w:pPr>
              <w:jc w:val="center"/>
              <w:rPr>
                <w:sz w:val="20"/>
              </w:rPr>
            </w:pPr>
            <w:r>
              <w:rPr>
                <w:sz w:val="20"/>
              </w:rPr>
              <w:t>969</w:t>
            </w:r>
          </w:p>
        </w:tc>
        <w:tc>
          <w:tcPr>
            <w:tcW w:w="709" w:type="dxa"/>
            <w:tcBorders>
              <w:top w:val="nil"/>
              <w:left w:val="nil"/>
              <w:bottom w:val="single" w:sz="4" w:space="0" w:color="auto"/>
              <w:right w:val="single" w:sz="4" w:space="0" w:color="auto"/>
            </w:tcBorders>
            <w:vAlign w:val="center"/>
          </w:tcPr>
          <w:p w14:paraId="23E21FA5" w14:textId="77777777" w:rsidR="00ED58FD" w:rsidRDefault="00ED58FD" w:rsidP="00CF7618">
            <w:pPr>
              <w:jc w:val="center"/>
              <w:rPr>
                <w:sz w:val="20"/>
              </w:rPr>
            </w:pPr>
            <w:r>
              <w:rPr>
                <w:sz w:val="20"/>
              </w:rPr>
              <w:t>969</w:t>
            </w:r>
          </w:p>
        </w:tc>
        <w:tc>
          <w:tcPr>
            <w:tcW w:w="709" w:type="dxa"/>
            <w:tcBorders>
              <w:top w:val="nil"/>
              <w:left w:val="nil"/>
              <w:bottom w:val="single" w:sz="4" w:space="0" w:color="auto"/>
              <w:right w:val="single" w:sz="4" w:space="0" w:color="auto"/>
            </w:tcBorders>
            <w:vAlign w:val="center"/>
          </w:tcPr>
          <w:p w14:paraId="34E4C64C" w14:textId="77777777" w:rsidR="00ED58FD" w:rsidRDefault="00ED58FD" w:rsidP="00CF7618">
            <w:pPr>
              <w:jc w:val="center"/>
              <w:rPr>
                <w:sz w:val="20"/>
              </w:rPr>
            </w:pPr>
            <w:r>
              <w:rPr>
                <w:sz w:val="20"/>
              </w:rPr>
              <w:t>969</w:t>
            </w:r>
          </w:p>
        </w:tc>
        <w:tc>
          <w:tcPr>
            <w:tcW w:w="709" w:type="dxa"/>
            <w:tcBorders>
              <w:top w:val="nil"/>
              <w:left w:val="nil"/>
              <w:bottom w:val="single" w:sz="4" w:space="0" w:color="auto"/>
              <w:right w:val="single" w:sz="4" w:space="0" w:color="auto"/>
            </w:tcBorders>
            <w:vAlign w:val="center"/>
          </w:tcPr>
          <w:p w14:paraId="479824C8" w14:textId="77777777" w:rsidR="00ED58FD" w:rsidRDefault="00ED58FD" w:rsidP="00CF7618">
            <w:pPr>
              <w:jc w:val="center"/>
              <w:rPr>
                <w:sz w:val="20"/>
              </w:rPr>
            </w:pPr>
            <w:r>
              <w:rPr>
                <w:sz w:val="20"/>
              </w:rPr>
              <w:t>969</w:t>
            </w:r>
          </w:p>
        </w:tc>
      </w:tr>
      <w:tr w:rsidR="00ED58FD" w14:paraId="6FF38437" w14:textId="77777777" w:rsidTr="00497A05">
        <w:trPr>
          <w:trHeight w:val="792"/>
          <w:jc w:val="center"/>
        </w:trPr>
        <w:tc>
          <w:tcPr>
            <w:tcW w:w="421" w:type="dxa"/>
            <w:tcBorders>
              <w:top w:val="nil"/>
              <w:left w:val="single" w:sz="4" w:space="0" w:color="auto"/>
              <w:bottom w:val="single" w:sz="4" w:space="0" w:color="auto"/>
              <w:right w:val="single" w:sz="4" w:space="0" w:color="auto"/>
            </w:tcBorders>
            <w:vAlign w:val="center"/>
          </w:tcPr>
          <w:p w14:paraId="37B4C0E6" w14:textId="77777777" w:rsidR="00ED58FD" w:rsidRDefault="00ED58FD" w:rsidP="00CF7618">
            <w:pPr>
              <w:rPr>
                <w:sz w:val="20"/>
              </w:rPr>
            </w:pPr>
            <w:r>
              <w:rPr>
                <w:sz w:val="20"/>
              </w:rPr>
              <w:t>6</w:t>
            </w:r>
          </w:p>
        </w:tc>
        <w:tc>
          <w:tcPr>
            <w:tcW w:w="1275" w:type="dxa"/>
            <w:vMerge/>
            <w:tcBorders>
              <w:top w:val="nil"/>
              <w:left w:val="single" w:sz="4" w:space="0" w:color="auto"/>
              <w:bottom w:val="single" w:sz="4" w:space="0" w:color="auto"/>
              <w:right w:val="single" w:sz="4" w:space="0" w:color="auto"/>
            </w:tcBorders>
            <w:vAlign w:val="center"/>
          </w:tcPr>
          <w:p w14:paraId="2C590ACD" w14:textId="77777777" w:rsidR="00ED58FD" w:rsidRDefault="00ED58FD" w:rsidP="00CF7618">
            <w:pPr>
              <w:rPr>
                <w:sz w:val="20"/>
              </w:rPr>
            </w:pPr>
          </w:p>
        </w:tc>
        <w:tc>
          <w:tcPr>
            <w:tcW w:w="2694" w:type="dxa"/>
            <w:tcBorders>
              <w:top w:val="nil"/>
              <w:left w:val="nil"/>
              <w:bottom w:val="single" w:sz="4" w:space="0" w:color="auto"/>
              <w:right w:val="single" w:sz="4" w:space="0" w:color="auto"/>
            </w:tcBorders>
            <w:vAlign w:val="center"/>
          </w:tcPr>
          <w:p w14:paraId="6F002CBE" w14:textId="77777777" w:rsidR="00ED58FD" w:rsidRDefault="00ED58FD" w:rsidP="00CF7618">
            <w:pPr>
              <w:rPr>
                <w:sz w:val="20"/>
              </w:rPr>
            </w:pPr>
            <w:r>
              <w:rPr>
                <w:sz w:val="20"/>
              </w:rPr>
              <w:t>Величина новых присоединяемых нагрузок</w:t>
            </w:r>
          </w:p>
        </w:tc>
        <w:tc>
          <w:tcPr>
            <w:tcW w:w="1180" w:type="dxa"/>
            <w:tcBorders>
              <w:top w:val="nil"/>
              <w:left w:val="nil"/>
              <w:bottom w:val="single" w:sz="4" w:space="0" w:color="auto"/>
              <w:right w:val="single" w:sz="4" w:space="0" w:color="auto"/>
            </w:tcBorders>
            <w:vAlign w:val="center"/>
          </w:tcPr>
          <w:p w14:paraId="74C15FCB" w14:textId="77777777" w:rsidR="00ED58FD" w:rsidRDefault="00ED58FD" w:rsidP="00CF7618">
            <w:pPr>
              <w:jc w:val="center"/>
              <w:rPr>
                <w:sz w:val="20"/>
              </w:rPr>
            </w:pPr>
            <w:r>
              <w:rPr>
                <w:sz w:val="20"/>
              </w:rPr>
              <w:t>тыс. куб. м</w:t>
            </w:r>
          </w:p>
        </w:tc>
        <w:tc>
          <w:tcPr>
            <w:tcW w:w="820" w:type="dxa"/>
            <w:tcBorders>
              <w:top w:val="nil"/>
              <w:left w:val="nil"/>
              <w:bottom w:val="single" w:sz="4" w:space="0" w:color="auto"/>
              <w:right w:val="single" w:sz="4" w:space="0" w:color="auto"/>
            </w:tcBorders>
            <w:vAlign w:val="center"/>
          </w:tcPr>
          <w:p w14:paraId="3984E8CE" w14:textId="77777777" w:rsidR="00ED58FD" w:rsidRDefault="00ED58FD" w:rsidP="00CF7618">
            <w:pPr>
              <w:jc w:val="center"/>
              <w:rPr>
                <w:sz w:val="20"/>
              </w:rPr>
            </w:pPr>
            <w:r>
              <w:rPr>
                <w:sz w:val="20"/>
              </w:rPr>
              <w:t>-</w:t>
            </w:r>
          </w:p>
        </w:tc>
        <w:tc>
          <w:tcPr>
            <w:tcW w:w="709" w:type="dxa"/>
            <w:tcBorders>
              <w:top w:val="nil"/>
              <w:left w:val="nil"/>
              <w:bottom w:val="single" w:sz="4" w:space="0" w:color="auto"/>
              <w:right w:val="single" w:sz="4" w:space="0" w:color="auto"/>
            </w:tcBorders>
            <w:vAlign w:val="center"/>
          </w:tcPr>
          <w:p w14:paraId="3AE3FCA1" w14:textId="77777777" w:rsidR="00ED58FD" w:rsidRDefault="00ED58FD" w:rsidP="00CF7618">
            <w:pPr>
              <w:jc w:val="center"/>
              <w:rPr>
                <w:sz w:val="20"/>
              </w:rPr>
            </w:pPr>
            <w:r>
              <w:rPr>
                <w:sz w:val="20"/>
              </w:rPr>
              <w:t>-</w:t>
            </w:r>
          </w:p>
        </w:tc>
        <w:tc>
          <w:tcPr>
            <w:tcW w:w="708" w:type="dxa"/>
            <w:tcBorders>
              <w:top w:val="nil"/>
              <w:left w:val="nil"/>
              <w:bottom w:val="single" w:sz="4" w:space="0" w:color="auto"/>
              <w:right w:val="single" w:sz="4" w:space="0" w:color="auto"/>
            </w:tcBorders>
            <w:vAlign w:val="center"/>
          </w:tcPr>
          <w:p w14:paraId="575F8581" w14:textId="77777777" w:rsidR="00ED58FD" w:rsidRDefault="00ED58FD" w:rsidP="00CF7618">
            <w:pPr>
              <w:jc w:val="center"/>
              <w:rPr>
                <w:sz w:val="20"/>
              </w:rPr>
            </w:pPr>
            <w:r>
              <w:rPr>
                <w:sz w:val="20"/>
              </w:rPr>
              <w:t>-</w:t>
            </w:r>
          </w:p>
        </w:tc>
        <w:tc>
          <w:tcPr>
            <w:tcW w:w="709" w:type="dxa"/>
            <w:tcBorders>
              <w:top w:val="nil"/>
              <w:left w:val="nil"/>
              <w:bottom w:val="single" w:sz="4" w:space="0" w:color="auto"/>
              <w:right w:val="single" w:sz="4" w:space="0" w:color="auto"/>
            </w:tcBorders>
            <w:vAlign w:val="center"/>
          </w:tcPr>
          <w:p w14:paraId="0691779D" w14:textId="77777777" w:rsidR="00ED58FD" w:rsidRDefault="00ED58FD" w:rsidP="00CF7618">
            <w:pPr>
              <w:jc w:val="center"/>
              <w:rPr>
                <w:sz w:val="20"/>
              </w:rPr>
            </w:pPr>
            <w:r>
              <w:rPr>
                <w:sz w:val="20"/>
              </w:rPr>
              <w:t>-</w:t>
            </w:r>
          </w:p>
        </w:tc>
        <w:tc>
          <w:tcPr>
            <w:tcW w:w="709" w:type="dxa"/>
            <w:tcBorders>
              <w:top w:val="nil"/>
              <w:left w:val="nil"/>
              <w:bottom w:val="single" w:sz="4" w:space="0" w:color="auto"/>
              <w:right w:val="single" w:sz="4" w:space="0" w:color="auto"/>
            </w:tcBorders>
            <w:vAlign w:val="center"/>
          </w:tcPr>
          <w:p w14:paraId="15A67C08" w14:textId="77777777" w:rsidR="00ED58FD" w:rsidRDefault="00ED58FD" w:rsidP="00CF7618">
            <w:pPr>
              <w:jc w:val="center"/>
              <w:rPr>
                <w:sz w:val="20"/>
              </w:rPr>
            </w:pPr>
            <w:r>
              <w:rPr>
                <w:sz w:val="20"/>
              </w:rPr>
              <w:t>-</w:t>
            </w:r>
          </w:p>
        </w:tc>
        <w:tc>
          <w:tcPr>
            <w:tcW w:w="709" w:type="dxa"/>
            <w:tcBorders>
              <w:top w:val="nil"/>
              <w:left w:val="nil"/>
              <w:bottom w:val="single" w:sz="4" w:space="0" w:color="auto"/>
              <w:right w:val="single" w:sz="4" w:space="0" w:color="auto"/>
            </w:tcBorders>
            <w:vAlign w:val="center"/>
          </w:tcPr>
          <w:p w14:paraId="2EF10903" w14:textId="77777777" w:rsidR="00ED58FD" w:rsidRDefault="00ED58FD" w:rsidP="00CF7618">
            <w:pPr>
              <w:jc w:val="center"/>
              <w:rPr>
                <w:sz w:val="20"/>
              </w:rPr>
            </w:pPr>
            <w:r>
              <w:rPr>
                <w:sz w:val="20"/>
              </w:rPr>
              <w:t>-</w:t>
            </w:r>
          </w:p>
        </w:tc>
      </w:tr>
    </w:tbl>
    <w:p w14:paraId="6ADA27DB" w14:textId="23F9C34D" w:rsidR="00ED58FD" w:rsidRDefault="00ED58FD"/>
    <w:p w14:paraId="3FC62FA6" w14:textId="311EC281" w:rsidR="00ED58FD" w:rsidRDefault="00ED58FD"/>
    <w:p w14:paraId="7949C520" w14:textId="30DF8ED6" w:rsidR="006344F9" w:rsidRDefault="006344F9" w:rsidP="00D67B5C">
      <w:pPr>
        <w:pStyle w:val="1"/>
        <w:jc w:val="left"/>
        <w:rPr>
          <w:b w:val="0"/>
          <w:sz w:val="28"/>
          <w:szCs w:val="28"/>
        </w:rPr>
      </w:pPr>
      <w:bookmarkStart w:id="48" w:name="_Toc170246365"/>
      <w:r>
        <w:rPr>
          <w:sz w:val="28"/>
          <w:szCs w:val="28"/>
        </w:rPr>
        <w:lastRenderedPageBreak/>
        <w:t xml:space="preserve">Раздел </w:t>
      </w:r>
      <w:r w:rsidR="003C208B">
        <w:rPr>
          <w:sz w:val="28"/>
          <w:szCs w:val="28"/>
        </w:rPr>
        <w:t>5</w:t>
      </w:r>
      <w:r>
        <w:rPr>
          <w:sz w:val="28"/>
          <w:szCs w:val="28"/>
        </w:rPr>
        <w:t>. Программа инвестиционных проектов, тариф и плата (тариф) за подключение (присоединение)</w:t>
      </w:r>
      <w:bookmarkEnd w:id="48"/>
    </w:p>
    <w:p w14:paraId="1E1C54BD" w14:textId="66709711" w:rsidR="006344F9" w:rsidRPr="00D04024" w:rsidRDefault="003C208B" w:rsidP="00217F14">
      <w:pPr>
        <w:pStyle w:val="2"/>
        <w:rPr>
          <w:rFonts w:ascii="Times New Roman" w:hAnsi="Times New Roman"/>
          <w:i w:val="0"/>
          <w:iCs/>
          <w:sz w:val="24"/>
          <w:szCs w:val="24"/>
        </w:rPr>
      </w:pPr>
      <w:bookmarkStart w:id="49" w:name="_Toc170246366"/>
      <w:r w:rsidRPr="00D04024">
        <w:rPr>
          <w:rFonts w:ascii="Times New Roman" w:hAnsi="Times New Roman"/>
          <w:i w:val="0"/>
          <w:iCs/>
          <w:sz w:val="24"/>
          <w:szCs w:val="24"/>
        </w:rPr>
        <w:t>5</w:t>
      </w:r>
      <w:r w:rsidR="006344F9" w:rsidRPr="00D04024">
        <w:rPr>
          <w:rFonts w:ascii="Times New Roman" w:hAnsi="Times New Roman"/>
          <w:i w:val="0"/>
          <w:iCs/>
          <w:sz w:val="24"/>
          <w:szCs w:val="24"/>
        </w:rPr>
        <w:t>.1.Программы</w:t>
      </w:r>
      <w:r w:rsidR="006344F9" w:rsidRPr="00D04024">
        <w:rPr>
          <w:rFonts w:ascii="Times New Roman" w:hAnsi="Times New Roman"/>
          <w:i w:val="0"/>
          <w:iCs/>
          <w:spacing w:val="-9"/>
          <w:sz w:val="24"/>
          <w:szCs w:val="24"/>
        </w:rPr>
        <w:t xml:space="preserve"> </w:t>
      </w:r>
      <w:r w:rsidR="006344F9" w:rsidRPr="00D04024">
        <w:rPr>
          <w:rFonts w:ascii="Times New Roman" w:hAnsi="Times New Roman"/>
          <w:i w:val="0"/>
          <w:iCs/>
          <w:sz w:val="24"/>
          <w:szCs w:val="24"/>
        </w:rPr>
        <w:t>инвестиционных</w:t>
      </w:r>
      <w:r w:rsidR="006344F9" w:rsidRPr="00D04024">
        <w:rPr>
          <w:rFonts w:ascii="Times New Roman" w:hAnsi="Times New Roman"/>
          <w:i w:val="0"/>
          <w:iCs/>
          <w:spacing w:val="-11"/>
          <w:sz w:val="24"/>
          <w:szCs w:val="24"/>
        </w:rPr>
        <w:t xml:space="preserve"> </w:t>
      </w:r>
      <w:r w:rsidR="006344F9" w:rsidRPr="00D04024">
        <w:rPr>
          <w:rFonts w:ascii="Times New Roman" w:hAnsi="Times New Roman"/>
          <w:i w:val="0"/>
          <w:iCs/>
          <w:sz w:val="24"/>
          <w:szCs w:val="24"/>
        </w:rPr>
        <w:t>проектов,</w:t>
      </w:r>
      <w:r w:rsidR="006344F9" w:rsidRPr="00D04024">
        <w:rPr>
          <w:rFonts w:ascii="Times New Roman" w:hAnsi="Times New Roman"/>
          <w:i w:val="0"/>
          <w:iCs/>
          <w:spacing w:val="-5"/>
          <w:sz w:val="24"/>
          <w:szCs w:val="24"/>
        </w:rPr>
        <w:t xml:space="preserve"> </w:t>
      </w:r>
      <w:r w:rsidR="006344F9" w:rsidRPr="00D04024">
        <w:rPr>
          <w:rFonts w:ascii="Times New Roman" w:hAnsi="Times New Roman"/>
          <w:i w:val="0"/>
          <w:iCs/>
          <w:sz w:val="24"/>
          <w:szCs w:val="24"/>
        </w:rPr>
        <w:t>тариф</w:t>
      </w:r>
      <w:r w:rsidR="006344F9" w:rsidRPr="00D04024">
        <w:rPr>
          <w:rFonts w:ascii="Times New Roman" w:hAnsi="Times New Roman"/>
          <w:i w:val="0"/>
          <w:iCs/>
          <w:spacing w:val="-4"/>
          <w:sz w:val="24"/>
          <w:szCs w:val="24"/>
        </w:rPr>
        <w:t xml:space="preserve"> </w:t>
      </w:r>
      <w:r w:rsidR="006344F9" w:rsidRPr="00D04024">
        <w:rPr>
          <w:rFonts w:ascii="Times New Roman" w:hAnsi="Times New Roman"/>
          <w:i w:val="0"/>
          <w:iCs/>
          <w:sz w:val="24"/>
          <w:szCs w:val="24"/>
        </w:rPr>
        <w:t>для</w:t>
      </w:r>
      <w:r w:rsidR="006344F9" w:rsidRPr="00D04024">
        <w:rPr>
          <w:rFonts w:ascii="Times New Roman" w:hAnsi="Times New Roman"/>
          <w:i w:val="0"/>
          <w:iCs/>
          <w:spacing w:val="-4"/>
          <w:sz w:val="24"/>
          <w:szCs w:val="24"/>
        </w:rPr>
        <w:t xml:space="preserve"> </w:t>
      </w:r>
      <w:r w:rsidR="006344F9" w:rsidRPr="00D04024">
        <w:rPr>
          <w:rFonts w:ascii="Times New Roman" w:hAnsi="Times New Roman"/>
          <w:i w:val="0"/>
          <w:iCs/>
          <w:sz w:val="24"/>
          <w:szCs w:val="24"/>
        </w:rPr>
        <w:t>системы</w:t>
      </w:r>
      <w:r w:rsidR="006344F9" w:rsidRPr="00D04024">
        <w:rPr>
          <w:rFonts w:ascii="Times New Roman" w:hAnsi="Times New Roman"/>
          <w:i w:val="0"/>
          <w:iCs/>
          <w:spacing w:val="-12"/>
          <w:sz w:val="24"/>
          <w:szCs w:val="24"/>
        </w:rPr>
        <w:t xml:space="preserve"> </w:t>
      </w:r>
      <w:r w:rsidR="006344F9" w:rsidRPr="00D04024">
        <w:rPr>
          <w:rFonts w:ascii="Times New Roman" w:hAnsi="Times New Roman"/>
          <w:i w:val="0"/>
          <w:iCs/>
          <w:sz w:val="24"/>
          <w:szCs w:val="24"/>
        </w:rPr>
        <w:t>электроснабжения муниципального образования</w:t>
      </w:r>
      <w:bookmarkEnd w:id="49"/>
    </w:p>
    <w:p w14:paraId="76D67906" w14:textId="77777777" w:rsidR="00D04024" w:rsidRDefault="00D04024" w:rsidP="00D04024">
      <w:pPr>
        <w:pStyle w:val="af0"/>
        <w:spacing w:before="113"/>
        <w:jc w:val="both"/>
        <w:rPr>
          <w:sz w:val="24"/>
          <w:szCs w:val="24"/>
        </w:rPr>
      </w:pPr>
      <w:bookmarkStart w:id="50" w:name="_Hlk163250088"/>
      <w:r w:rsidRPr="00740566">
        <w:rPr>
          <w:sz w:val="24"/>
          <w:szCs w:val="24"/>
        </w:rPr>
        <w:t>Перечень</w:t>
      </w:r>
      <w:r w:rsidRPr="00740566">
        <w:rPr>
          <w:spacing w:val="-13"/>
          <w:sz w:val="24"/>
          <w:szCs w:val="24"/>
        </w:rPr>
        <w:t xml:space="preserve"> </w:t>
      </w:r>
      <w:r w:rsidRPr="00740566">
        <w:rPr>
          <w:sz w:val="24"/>
          <w:szCs w:val="24"/>
        </w:rPr>
        <w:t>инвестиционных</w:t>
      </w:r>
      <w:r w:rsidRPr="00740566">
        <w:rPr>
          <w:spacing w:val="-15"/>
          <w:sz w:val="24"/>
          <w:szCs w:val="24"/>
        </w:rPr>
        <w:t xml:space="preserve"> </w:t>
      </w:r>
      <w:r w:rsidRPr="00740566">
        <w:rPr>
          <w:sz w:val="24"/>
          <w:szCs w:val="24"/>
        </w:rPr>
        <w:t>проектов</w:t>
      </w:r>
      <w:r w:rsidRPr="00740566">
        <w:rPr>
          <w:spacing w:val="-13"/>
          <w:sz w:val="24"/>
          <w:szCs w:val="24"/>
        </w:rPr>
        <w:t xml:space="preserve"> </w:t>
      </w:r>
      <w:r w:rsidRPr="00740566">
        <w:rPr>
          <w:sz w:val="24"/>
          <w:szCs w:val="24"/>
        </w:rPr>
        <w:t>систем</w:t>
      </w:r>
      <w:r w:rsidRPr="00740566">
        <w:rPr>
          <w:spacing w:val="-10"/>
          <w:sz w:val="24"/>
          <w:szCs w:val="24"/>
        </w:rPr>
        <w:t xml:space="preserve"> </w:t>
      </w:r>
      <w:r w:rsidRPr="00740566">
        <w:rPr>
          <w:sz w:val="24"/>
          <w:szCs w:val="24"/>
        </w:rPr>
        <w:t>электроснабжения</w:t>
      </w:r>
      <w:r w:rsidRPr="00740566">
        <w:rPr>
          <w:spacing w:val="-15"/>
          <w:sz w:val="24"/>
          <w:szCs w:val="24"/>
        </w:rPr>
        <w:t xml:space="preserve"> </w:t>
      </w:r>
      <w:r w:rsidRPr="00740566">
        <w:rPr>
          <w:sz w:val="24"/>
          <w:szCs w:val="24"/>
        </w:rPr>
        <w:t>представлен</w:t>
      </w:r>
      <w:r w:rsidRPr="00740566">
        <w:rPr>
          <w:spacing w:val="-8"/>
          <w:sz w:val="24"/>
          <w:szCs w:val="24"/>
        </w:rPr>
        <w:t xml:space="preserve"> </w:t>
      </w:r>
      <w:r w:rsidRPr="00740566">
        <w:rPr>
          <w:sz w:val="24"/>
          <w:szCs w:val="24"/>
        </w:rPr>
        <w:t>в</w:t>
      </w:r>
      <w:r w:rsidRPr="00740566">
        <w:rPr>
          <w:spacing w:val="-13"/>
          <w:sz w:val="24"/>
          <w:szCs w:val="24"/>
        </w:rPr>
        <w:t xml:space="preserve"> </w:t>
      </w:r>
      <w:r w:rsidRPr="00740566">
        <w:rPr>
          <w:sz w:val="24"/>
          <w:szCs w:val="24"/>
        </w:rPr>
        <w:t>разделе</w:t>
      </w:r>
      <w:r w:rsidRPr="00740566">
        <w:rPr>
          <w:spacing w:val="-7"/>
          <w:sz w:val="24"/>
          <w:szCs w:val="24"/>
        </w:rPr>
        <w:t xml:space="preserve"> </w:t>
      </w:r>
      <w:r>
        <w:rPr>
          <w:spacing w:val="-7"/>
          <w:sz w:val="24"/>
          <w:szCs w:val="24"/>
        </w:rPr>
        <w:t>7</w:t>
      </w:r>
      <w:r w:rsidRPr="00740566">
        <w:rPr>
          <w:spacing w:val="-5"/>
          <w:sz w:val="24"/>
          <w:szCs w:val="24"/>
        </w:rPr>
        <w:t>.</w:t>
      </w:r>
      <w:r>
        <w:rPr>
          <w:spacing w:val="-5"/>
          <w:sz w:val="24"/>
          <w:szCs w:val="24"/>
        </w:rPr>
        <w:t xml:space="preserve"> </w:t>
      </w:r>
      <w:r w:rsidRPr="00740566">
        <w:rPr>
          <w:sz w:val="24"/>
          <w:szCs w:val="24"/>
        </w:rPr>
        <w:t>Совокупные финансовые потребности для реализации программы инвестиционных проектов  и их ежегодная динамика представлены в разделе 12.</w:t>
      </w:r>
    </w:p>
    <w:tbl>
      <w:tblPr>
        <w:tblW w:w="9781" w:type="dxa"/>
        <w:jc w:val="center"/>
        <w:tblLayout w:type="fixed"/>
        <w:tblLook w:val="04A0" w:firstRow="1" w:lastRow="0" w:firstColumn="1" w:lastColumn="0" w:noHBand="0" w:noVBand="1"/>
      </w:tblPr>
      <w:tblGrid>
        <w:gridCol w:w="533"/>
        <w:gridCol w:w="1966"/>
        <w:gridCol w:w="1309"/>
        <w:gridCol w:w="1266"/>
        <w:gridCol w:w="1266"/>
        <w:gridCol w:w="1173"/>
        <w:gridCol w:w="1134"/>
        <w:gridCol w:w="1134"/>
      </w:tblGrid>
      <w:tr w:rsidR="00D04024" w:rsidRPr="00F97151" w14:paraId="6AA76020" w14:textId="77777777" w:rsidTr="00D960CC">
        <w:trPr>
          <w:trHeight w:val="1215"/>
          <w:jc w:val="center"/>
        </w:trPr>
        <w:tc>
          <w:tcPr>
            <w:tcW w:w="9781" w:type="dxa"/>
            <w:gridSpan w:val="8"/>
            <w:tcBorders>
              <w:top w:val="nil"/>
              <w:left w:val="nil"/>
              <w:bottom w:val="single" w:sz="4" w:space="0" w:color="auto"/>
              <w:right w:val="nil"/>
            </w:tcBorders>
            <w:shd w:val="clear" w:color="auto" w:fill="auto"/>
            <w:vAlign w:val="center"/>
          </w:tcPr>
          <w:p w14:paraId="1CEDD23E" w14:textId="60B2BD4A" w:rsidR="00D04024" w:rsidRPr="00F97151" w:rsidRDefault="00D04024" w:rsidP="00D960CC">
            <w:r w:rsidRPr="00F97151">
              <w:t xml:space="preserve">Цены (тарифы) на электрическую энергию для населения и приравненные к нему категорий потребителей по Курской области на 2024 год представлены  в таблице </w:t>
            </w:r>
            <w:r>
              <w:t>5</w:t>
            </w:r>
            <w:r w:rsidRPr="00F97151">
              <w:t>.1.</w:t>
            </w:r>
          </w:p>
        </w:tc>
      </w:tr>
      <w:tr w:rsidR="00D04024" w14:paraId="7FE545AA" w14:textId="77777777" w:rsidTr="00D960CC">
        <w:trPr>
          <w:trHeight w:val="1215"/>
          <w:jc w:val="center"/>
        </w:trPr>
        <w:tc>
          <w:tcPr>
            <w:tcW w:w="9781" w:type="dxa"/>
            <w:gridSpan w:val="8"/>
            <w:tcBorders>
              <w:top w:val="nil"/>
              <w:left w:val="nil"/>
              <w:bottom w:val="single" w:sz="4" w:space="0" w:color="auto"/>
              <w:right w:val="nil"/>
            </w:tcBorders>
            <w:shd w:val="clear" w:color="auto" w:fill="auto"/>
            <w:vAlign w:val="center"/>
          </w:tcPr>
          <w:p w14:paraId="321F9008" w14:textId="06D1CF8B" w:rsidR="00D04024" w:rsidRDefault="00D04024" w:rsidP="00D960CC">
            <w:pPr>
              <w:jc w:val="both"/>
              <w:rPr>
                <w:b/>
                <w:bCs/>
              </w:rPr>
            </w:pPr>
            <w:r>
              <w:rPr>
                <w:b/>
                <w:bCs/>
              </w:rPr>
              <w:t>Таблица 5.1. Цены (тарифы) на электрическую энергию для населения и приравненные к нему категорий потребителей по Курской области на 2024 год</w:t>
            </w:r>
          </w:p>
        </w:tc>
      </w:tr>
      <w:tr w:rsidR="00D04024" w14:paraId="154F95C4" w14:textId="77777777" w:rsidTr="00D960CC">
        <w:trPr>
          <w:trHeight w:val="315"/>
          <w:jc w:val="center"/>
        </w:trPr>
        <w:tc>
          <w:tcPr>
            <w:tcW w:w="53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AE84E5" w14:textId="77777777" w:rsidR="00D04024" w:rsidRDefault="00D04024" w:rsidP="00D960CC">
            <w:pPr>
              <w:jc w:val="center"/>
              <w:rPr>
                <w:sz w:val="20"/>
              </w:rPr>
            </w:pPr>
            <w:r>
              <w:rPr>
                <w:sz w:val="20"/>
              </w:rPr>
              <w:t>N</w:t>
            </w:r>
          </w:p>
        </w:tc>
        <w:tc>
          <w:tcPr>
            <w:tcW w:w="19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2CFBAA" w14:textId="77777777" w:rsidR="00D04024" w:rsidRDefault="00D04024" w:rsidP="00D960CC">
            <w:pPr>
              <w:jc w:val="center"/>
              <w:rPr>
                <w:sz w:val="20"/>
              </w:rPr>
            </w:pPr>
            <w:r>
              <w:rPr>
                <w:sz w:val="20"/>
              </w:rPr>
              <w:t>Категории потребителей с разбивкой по ставкам и дифференциацией по зонам суток</w:t>
            </w:r>
          </w:p>
        </w:tc>
        <w:tc>
          <w:tcPr>
            <w:tcW w:w="728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3BF849E" w14:textId="77777777" w:rsidR="00D04024" w:rsidRDefault="00D04024" w:rsidP="00D960CC">
            <w:pPr>
              <w:jc w:val="center"/>
              <w:rPr>
                <w:sz w:val="20"/>
              </w:rPr>
            </w:pPr>
            <w:r>
              <w:rPr>
                <w:sz w:val="20"/>
              </w:rPr>
              <w:t>Цена (тариф), руб./кВт ч (с учетом НДС)</w:t>
            </w:r>
          </w:p>
        </w:tc>
      </w:tr>
      <w:tr w:rsidR="00D04024" w14:paraId="5AF134BA" w14:textId="77777777" w:rsidTr="00D960CC">
        <w:trPr>
          <w:trHeight w:val="315"/>
          <w:jc w:val="center"/>
        </w:trPr>
        <w:tc>
          <w:tcPr>
            <w:tcW w:w="533" w:type="dxa"/>
            <w:vMerge/>
            <w:tcBorders>
              <w:top w:val="single" w:sz="4" w:space="0" w:color="auto"/>
              <w:left w:val="single" w:sz="4" w:space="0" w:color="auto"/>
              <w:bottom w:val="single" w:sz="4" w:space="0" w:color="auto"/>
              <w:right w:val="single" w:sz="4" w:space="0" w:color="auto"/>
            </w:tcBorders>
            <w:vAlign w:val="center"/>
          </w:tcPr>
          <w:p w14:paraId="29313721" w14:textId="77777777" w:rsidR="00D04024" w:rsidRDefault="00D04024" w:rsidP="00D960CC">
            <w:pPr>
              <w:jc w:val="center"/>
              <w:rPr>
                <w:sz w:val="20"/>
              </w:rPr>
            </w:pPr>
          </w:p>
        </w:tc>
        <w:tc>
          <w:tcPr>
            <w:tcW w:w="1966" w:type="dxa"/>
            <w:vMerge/>
            <w:tcBorders>
              <w:top w:val="single" w:sz="4" w:space="0" w:color="auto"/>
              <w:left w:val="single" w:sz="4" w:space="0" w:color="auto"/>
              <w:bottom w:val="single" w:sz="4" w:space="0" w:color="auto"/>
              <w:right w:val="single" w:sz="4" w:space="0" w:color="auto"/>
            </w:tcBorders>
            <w:vAlign w:val="center"/>
          </w:tcPr>
          <w:p w14:paraId="601CA5EF" w14:textId="77777777" w:rsidR="00D04024" w:rsidRDefault="00D04024" w:rsidP="00D960CC">
            <w:pPr>
              <w:jc w:val="center"/>
              <w:rPr>
                <w:sz w:val="20"/>
              </w:rPr>
            </w:pPr>
          </w:p>
        </w:tc>
        <w:tc>
          <w:tcPr>
            <w:tcW w:w="38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6169D76" w14:textId="77777777" w:rsidR="00D04024" w:rsidRDefault="00D04024" w:rsidP="00D960CC">
            <w:pPr>
              <w:jc w:val="center"/>
              <w:rPr>
                <w:sz w:val="20"/>
              </w:rPr>
            </w:pPr>
            <w:r>
              <w:rPr>
                <w:sz w:val="20"/>
              </w:rPr>
              <w:t>I полугодие</w:t>
            </w:r>
          </w:p>
        </w:tc>
        <w:tc>
          <w:tcPr>
            <w:tcW w:w="34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A39753" w14:textId="77777777" w:rsidR="00D04024" w:rsidRDefault="00D04024" w:rsidP="00D960CC">
            <w:pPr>
              <w:jc w:val="center"/>
              <w:rPr>
                <w:sz w:val="20"/>
              </w:rPr>
            </w:pPr>
            <w:r>
              <w:rPr>
                <w:sz w:val="20"/>
              </w:rPr>
              <w:t>II полугодие</w:t>
            </w:r>
          </w:p>
        </w:tc>
      </w:tr>
      <w:tr w:rsidR="00D04024" w14:paraId="29E8D67C" w14:textId="77777777" w:rsidTr="00D960CC">
        <w:trPr>
          <w:trHeight w:val="1770"/>
          <w:jc w:val="center"/>
        </w:trPr>
        <w:tc>
          <w:tcPr>
            <w:tcW w:w="533" w:type="dxa"/>
            <w:vMerge/>
            <w:tcBorders>
              <w:top w:val="single" w:sz="4" w:space="0" w:color="auto"/>
              <w:left w:val="single" w:sz="4" w:space="0" w:color="auto"/>
              <w:bottom w:val="single" w:sz="4" w:space="0" w:color="auto"/>
              <w:right w:val="single" w:sz="4" w:space="0" w:color="auto"/>
            </w:tcBorders>
            <w:vAlign w:val="center"/>
          </w:tcPr>
          <w:p w14:paraId="72809ADC" w14:textId="77777777" w:rsidR="00D04024" w:rsidRDefault="00D04024" w:rsidP="00D960CC">
            <w:pPr>
              <w:jc w:val="center"/>
              <w:rPr>
                <w:sz w:val="20"/>
              </w:rPr>
            </w:pPr>
          </w:p>
        </w:tc>
        <w:tc>
          <w:tcPr>
            <w:tcW w:w="1966" w:type="dxa"/>
            <w:vMerge/>
            <w:tcBorders>
              <w:top w:val="single" w:sz="4" w:space="0" w:color="auto"/>
              <w:left w:val="single" w:sz="4" w:space="0" w:color="auto"/>
              <w:bottom w:val="single" w:sz="4" w:space="0" w:color="auto"/>
              <w:right w:val="single" w:sz="4" w:space="0" w:color="auto"/>
            </w:tcBorders>
            <w:vAlign w:val="center"/>
          </w:tcPr>
          <w:p w14:paraId="4AC1DB37" w14:textId="77777777" w:rsidR="00D04024" w:rsidRDefault="00D04024" w:rsidP="00D960CC">
            <w:pPr>
              <w:jc w:val="center"/>
              <w:rPr>
                <w:sz w:val="20"/>
              </w:rPr>
            </w:pP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14:paraId="0A039909" w14:textId="77777777" w:rsidR="00D04024" w:rsidRDefault="00D04024" w:rsidP="00D960CC">
            <w:pPr>
              <w:jc w:val="center"/>
              <w:rPr>
                <w:sz w:val="20"/>
              </w:rPr>
            </w:pPr>
            <w:r>
              <w:rPr>
                <w:sz w:val="20"/>
              </w:rPr>
              <w:t>Для первого диапазона объемов потребления ЭЭ (мощности)</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4712AFC2" w14:textId="77777777" w:rsidR="00D04024" w:rsidRDefault="00D04024" w:rsidP="00D960CC">
            <w:pPr>
              <w:jc w:val="center"/>
              <w:rPr>
                <w:sz w:val="20"/>
              </w:rPr>
            </w:pPr>
            <w:r>
              <w:rPr>
                <w:sz w:val="20"/>
              </w:rPr>
              <w:t>Для второго диапазона объемов потребления ЭЭ (мощности)</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32ED75E0" w14:textId="77777777" w:rsidR="00D04024" w:rsidRDefault="00D04024" w:rsidP="00D960CC">
            <w:pPr>
              <w:jc w:val="center"/>
              <w:rPr>
                <w:sz w:val="20"/>
              </w:rPr>
            </w:pPr>
            <w:r>
              <w:rPr>
                <w:sz w:val="20"/>
              </w:rPr>
              <w:t>Для третьего диапазона объемов потребления ЭЭ (мощности)</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14:paraId="5ACFE864" w14:textId="77777777" w:rsidR="00D04024" w:rsidRDefault="00D04024" w:rsidP="00D960CC">
            <w:pPr>
              <w:jc w:val="center"/>
              <w:rPr>
                <w:sz w:val="20"/>
              </w:rPr>
            </w:pPr>
            <w:r>
              <w:rPr>
                <w:sz w:val="20"/>
              </w:rPr>
              <w:t>Для первого диапазона объемов потребления ЭЭ (мощности)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13323F" w14:textId="77777777" w:rsidR="00D04024" w:rsidRDefault="00D04024" w:rsidP="00D960CC">
            <w:pPr>
              <w:jc w:val="center"/>
              <w:rPr>
                <w:sz w:val="20"/>
              </w:rPr>
            </w:pPr>
            <w:r>
              <w:rPr>
                <w:sz w:val="20"/>
              </w:rPr>
              <w:t>Для второго диапазона объемов потребления ЭЭ (мощности)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C7B86A1" w14:textId="77777777" w:rsidR="00D04024" w:rsidRDefault="00D04024" w:rsidP="00D960CC">
            <w:pPr>
              <w:jc w:val="center"/>
              <w:rPr>
                <w:sz w:val="20"/>
              </w:rPr>
            </w:pPr>
            <w:r>
              <w:rPr>
                <w:sz w:val="20"/>
              </w:rPr>
              <w:t>Для третьего диапазона объемов потребления ЭЭ (мощности)</w:t>
            </w:r>
          </w:p>
        </w:tc>
      </w:tr>
      <w:tr w:rsidR="00D04024" w14:paraId="4A1A0A6F" w14:textId="77777777" w:rsidTr="00D960CC">
        <w:trPr>
          <w:trHeight w:val="315"/>
          <w:jc w:val="center"/>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14:paraId="64792099" w14:textId="77777777" w:rsidR="00D04024" w:rsidRDefault="00D04024" w:rsidP="00D960CC">
            <w:pPr>
              <w:jc w:val="center"/>
              <w:rPr>
                <w:sz w:val="20"/>
              </w:rPr>
            </w:pPr>
            <w:r>
              <w:rPr>
                <w:sz w:val="20"/>
              </w:rPr>
              <w:t>1</w:t>
            </w:r>
          </w:p>
        </w:tc>
        <w:tc>
          <w:tcPr>
            <w:tcW w:w="1966" w:type="dxa"/>
            <w:tcBorders>
              <w:top w:val="single" w:sz="4" w:space="0" w:color="auto"/>
              <w:left w:val="single" w:sz="4" w:space="0" w:color="auto"/>
              <w:bottom w:val="single" w:sz="4" w:space="0" w:color="auto"/>
              <w:right w:val="single" w:sz="4" w:space="0" w:color="auto"/>
            </w:tcBorders>
            <w:shd w:val="clear" w:color="auto" w:fill="auto"/>
            <w:vAlign w:val="center"/>
          </w:tcPr>
          <w:p w14:paraId="15E46759" w14:textId="77777777" w:rsidR="00D04024" w:rsidRDefault="00D04024" w:rsidP="00D960CC">
            <w:pPr>
              <w:jc w:val="center"/>
              <w:rPr>
                <w:sz w:val="20"/>
              </w:rPr>
            </w:pPr>
            <w:r>
              <w:rPr>
                <w:sz w:val="20"/>
              </w:rPr>
              <w:t>2</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14:paraId="765D8C08" w14:textId="77777777" w:rsidR="00D04024" w:rsidRDefault="00D04024" w:rsidP="00D960CC">
            <w:pPr>
              <w:jc w:val="center"/>
              <w:rPr>
                <w:sz w:val="20"/>
              </w:rPr>
            </w:pPr>
            <w:r>
              <w:rPr>
                <w:sz w:val="20"/>
              </w:rPr>
              <w:t>3</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7DD212C7" w14:textId="77777777" w:rsidR="00D04024" w:rsidRDefault="00D04024" w:rsidP="00D960CC">
            <w:pPr>
              <w:jc w:val="center"/>
              <w:rPr>
                <w:sz w:val="20"/>
              </w:rPr>
            </w:pPr>
            <w:r>
              <w:rPr>
                <w:sz w:val="20"/>
              </w:rPr>
              <w:t>4</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7F275081" w14:textId="77777777" w:rsidR="00D04024" w:rsidRDefault="00D04024" w:rsidP="00D960CC">
            <w:pPr>
              <w:jc w:val="center"/>
              <w:rPr>
                <w:sz w:val="20"/>
              </w:rPr>
            </w:pPr>
            <w:r>
              <w:rPr>
                <w:sz w:val="20"/>
              </w:rPr>
              <w:t>5</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14:paraId="22485A94" w14:textId="77777777" w:rsidR="00D04024" w:rsidRDefault="00D04024" w:rsidP="00D960CC">
            <w:pPr>
              <w:jc w:val="center"/>
              <w:rPr>
                <w:sz w:val="20"/>
              </w:rPr>
            </w:pPr>
            <w:r>
              <w:rPr>
                <w:sz w:val="20"/>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C7A107" w14:textId="77777777" w:rsidR="00D04024" w:rsidRDefault="00D04024" w:rsidP="00D960CC">
            <w:pPr>
              <w:jc w:val="center"/>
              <w:rPr>
                <w:sz w:val="20"/>
              </w:rPr>
            </w:pPr>
            <w:r>
              <w:rPr>
                <w:sz w:val="2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1796B67" w14:textId="77777777" w:rsidR="00D04024" w:rsidRDefault="00D04024" w:rsidP="00D960CC">
            <w:pPr>
              <w:jc w:val="center"/>
              <w:rPr>
                <w:sz w:val="20"/>
              </w:rPr>
            </w:pPr>
            <w:r>
              <w:rPr>
                <w:sz w:val="20"/>
              </w:rPr>
              <w:t>8</w:t>
            </w:r>
          </w:p>
        </w:tc>
      </w:tr>
      <w:tr w:rsidR="00D04024" w14:paraId="5DE4E430" w14:textId="77777777" w:rsidTr="00D960CC">
        <w:trPr>
          <w:trHeight w:val="284"/>
          <w:jc w:val="center"/>
        </w:trPr>
        <w:tc>
          <w:tcPr>
            <w:tcW w:w="53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0F311E" w14:textId="77777777" w:rsidR="00D04024" w:rsidRDefault="00D04024" w:rsidP="00D960CC">
            <w:pPr>
              <w:jc w:val="center"/>
              <w:rPr>
                <w:sz w:val="20"/>
              </w:rPr>
            </w:pPr>
            <w:r>
              <w:rPr>
                <w:sz w:val="20"/>
              </w:rPr>
              <w:t>1</w:t>
            </w:r>
          </w:p>
        </w:tc>
        <w:tc>
          <w:tcPr>
            <w:tcW w:w="924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5DC4236" w14:textId="77777777" w:rsidR="00D04024" w:rsidRDefault="00D04024" w:rsidP="00D960CC">
            <w:pPr>
              <w:rPr>
                <w:sz w:val="20"/>
              </w:rPr>
            </w:pPr>
            <w:r>
              <w:rPr>
                <w:sz w:val="20"/>
              </w:rPr>
              <w:t>Население, проживающее в сельских населенных пунктах, и приравненные к нему:</w:t>
            </w:r>
          </w:p>
        </w:tc>
      </w:tr>
      <w:tr w:rsidR="00D04024" w14:paraId="511DD937" w14:textId="77777777" w:rsidTr="00D960CC">
        <w:trPr>
          <w:trHeight w:val="954"/>
          <w:jc w:val="center"/>
        </w:trPr>
        <w:tc>
          <w:tcPr>
            <w:tcW w:w="533" w:type="dxa"/>
            <w:vMerge/>
            <w:tcBorders>
              <w:top w:val="single" w:sz="4" w:space="0" w:color="auto"/>
              <w:left w:val="single" w:sz="4" w:space="0" w:color="auto"/>
              <w:bottom w:val="single" w:sz="4" w:space="0" w:color="auto"/>
              <w:right w:val="single" w:sz="4" w:space="0" w:color="auto"/>
            </w:tcBorders>
            <w:vAlign w:val="center"/>
          </w:tcPr>
          <w:p w14:paraId="3112E5B9" w14:textId="77777777" w:rsidR="00D04024" w:rsidRDefault="00D04024" w:rsidP="00D960CC">
            <w:pPr>
              <w:jc w:val="center"/>
              <w:rPr>
                <w:sz w:val="20"/>
              </w:rPr>
            </w:pPr>
          </w:p>
        </w:tc>
        <w:tc>
          <w:tcPr>
            <w:tcW w:w="924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D03AD58" w14:textId="77777777" w:rsidR="00D04024" w:rsidRDefault="00D04024" w:rsidP="00D960CC">
            <w:pPr>
              <w:rPr>
                <w:sz w:val="20"/>
              </w:rPr>
            </w:pPr>
            <w:r>
              <w:rPr>
                <w:sz w:val="20"/>
              </w:rP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w:t>
            </w:r>
          </w:p>
        </w:tc>
      </w:tr>
      <w:tr w:rsidR="00D04024" w14:paraId="436947B1" w14:textId="77777777" w:rsidTr="00D960CC">
        <w:trPr>
          <w:trHeight w:val="1831"/>
          <w:jc w:val="center"/>
        </w:trPr>
        <w:tc>
          <w:tcPr>
            <w:tcW w:w="533" w:type="dxa"/>
            <w:vMerge/>
            <w:tcBorders>
              <w:top w:val="single" w:sz="4" w:space="0" w:color="auto"/>
              <w:left w:val="single" w:sz="4" w:space="0" w:color="auto"/>
              <w:bottom w:val="single" w:sz="4" w:space="0" w:color="auto"/>
              <w:right w:val="single" w:sz="4" w:space="0" w:color="auto"/>
            </w:tcBorders>
            <w:vAlign w:val="center"/>
          </w:tcPr>
          <w:p w14:paraId="0123016E" w14:textId="77777777" w:rsidR="00D04024" w:rsidRDefault="00D04024" w:rsidP="00D960CC">
            <w:pPr>
              <w:jc w:val="center"/>
              <w:rPr>
                <w:sz w:val="20"/>
              </w:rPr>
            </w:pPr>
          </w:p>
        </w:tc>
        <w:tc>
          <w:tcPr>
            <w:tcW w:w="924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6FA8266" w14:textId="77777777" w:rsidR="00D04024" w:rsidRDefault="00D04024" w:rsidP="00D960CC">
            <w:pPr>
              <w:rPr>
                <w:sz w:val="20"/>
              </w:rPr>
            </w:pPr>
            <w:r>
              <w:rPr>
                <w:sz w:val="20"/>
              </w:rPr>
              <w:t>Население, проживающее в сельских населенных пунктах, и приравненные к нему:</w:t>
            </w:r>
            <w:r>
              <w:rPr>
                <w:sz w:val="20"/>
              </w:rPr>
              <w:b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w:t>
            </w:r>
            <w:r>
              <w:rPr>
                <w:sz w:val="20"/>
              </w:rPr>
              <w:br/>
              <w:t>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поселения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 юридические и физические лица, приобретающие электрическую энергию (мощность) в целях потребления на коммунально- 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tc>
      </w:tr>
      <w:tr w:rsidR="00D04024" w14:paraId="4AA67AD5" w14:textId="77777777" w:rsidTr="00D960CC">
        <w:trPr>
          <w:trHeight w:val="376"/>
          <w:jc w:val="center"/>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14:paraId="38F01EED" w14:textId="77777777" w:rsidR="00D04024" w:rsidRDefault="00D04024" w:rsidP="00D960CC">
            <w:pPr>
              <w:jc w:val="center"/>
              <w:rPr>
                <w:sz w:val="20"/>
              </w:rPr>
            </w:pPr>
            <w:r>
              <w:rPr>
                <w:sz w:val="20"/>
              </w:rPr>
              <w:t>1.1</w:t>
            </w:r>
          </w:p>
        </w:tc>
        <w:tc>
          <w:tcPr>
            <w:tcW w:w="1966" w:type="dxa"/>
            <w:tcBorders>
              <w:top w:val="single" w:sz="4" w:space="0" w:color="auto"/>
              <w:left w:val="single" w:sz="4" w:space="0" w:color="auto"/>
              <w:bottom w:val="single" w:sz="4" w:space="0" w:color="auto"/>
              <w:right w:val="single" w:sz="4" w:space="0" w:color="auto"/>
            </w:tcBorders>
            <w:shd w:val="clear" w:color="auto" w:fill="auto"/>
            <w:vAlign w:val="center"/>
          </w:tcPr>
          <w:p w14:paraId="6EDF4AD4" w14:textId="77777777" w:rsidR="00D04024" w:rsidRDefault="00D04024" w:rsidP="00D960CC">
            <w:pPr>
              <w:jc w:val="center"/>
              <w:rPr>
                <w:sz w:val="20"/>
              </w:rPr>
            </w:pPr>
            <w:proofErr w:type="spellStart"/>
            <w:r>
              <w:rPr>
                <w:sz w:val="20"/>
              </w:rPr>
              <w:t>Одноставоиный</w:t>
            </w:r>
            <w:proofErr w:type="spellEnd"/>
            <w:r>
              <w:rPr>
                <w:sz w:val="20"/>
              </w:rPr>
              <w:t xml:space="preserve"> тариф</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14:paraId="074693F7" w14:textId="77777777" w:rsidR="00D04024" w:rsidRDefault="00D04024" w:rsidP="00D960CC">
            <w:pPr>
              <w:jc w:val="center"/>
              <w:rPr>
                <w:sz w:val="20"/>
              </w:rPr>
            </w:pPr>
            <w:r>
              <w:rPr>
                <w:sz w:val="20"/>
              </w:rPr>
              <w:t>3,48</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39A72267" w14:textId="77777777" w:rsidR="00D04024" w:rsidRDefault="00D04024" w:rsidP="00D960CC">
            <w:pPr>
              <w:jc w:val="center"/>
              <w:rPr>
                <w:sz w:val="20"/>
              </w:rPr>
            </w:pPr>
            <w:r>
              <w:rPr>
                <w:sz w:val="20"/>
              </w:rPr>
              <w:t>3,48</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5BDFA1AF" w14:textId="77777777" w:rsidR="00D04024" w:rsidRDefault="00D04024" w:rsidP="00D960CC">
            <w:pPr>
              <w:jc w:val="center"/>
              <w:rPr>
                <w:sz w:val="20"/>
              </w:rPr>
            </w:pPr>
            <w:r>
              <w:rPr>
                <w:sz w:val="20"/>
              </w:rPr>
              <w:t>3,48</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14:paraId="2D4A8F5E" w14:textId="77777777" w:rsidR="00D04024" w:rsidRDefault="00D04024" w:rsidP="00D960CC">
            <w:pPr>
              <w:jc w:val="center"/>
              <w:rPr>
                <w:sz w:val="20"/>
              </w:rPr>
            </w:pPr>
            <w:r>
              <w:rPr>
                <w:sz w:val="20"/>
              </w:rPr>
              <w:t>3,79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06AC5FE" w14:textId="77777777" w:rsidR="00D04024" w:rsidRDefault="00D04024" w:rsidP="00D960CC">
            <w:pPr>
              <w:jc w:val="center"/>
              <w:rPr>
                <w:sz w:val="20"/>
              </w:rPr>
            </w:pPr>
            <w:r>
              <w:rPr>
                <w:sz w:val="20"/>
              </w:rPr>
              <w:t>3,82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3A67A2" w14:textId="77777777" w:rsidR="00D04024" w:rsidRDefault="00D04024" w:rsidP="00D960CC">
            <w:pPr>
              <w:jc w:val="center"/>
              <w:rPr>
                <w:sz w:val="20"/>
              </w:rPr>
            </w:pPr>
            <w:r>
              <w:rPr>
                <w:sz w:val="20"/>
              </w:rPr>
              <w:t>3,84</w:t>
            </w:r>
          </w:p>
        </w:tc>
      </w:tr>
      <w:tr w:rsidR="00D04024" w14:paraId="3BCF99DF" w14:textId="77777777" w:rsidTr="00D960CC">
        <w:trPr>
          <w:trHeight w:val="477"/>
          <w:jc w:val="center"/>
        </w:trPr>
        <w:tc>
          <w:tcPr>
            <w:tcW w:w="53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C31411" w14:textId="77777777" w:rsidR="00D04024" w:rsidRDefault="00D04024" w:rsidP="00D960CC">
            <w:pPr>
              <w:jc w:val="center"/>
              <w:rPr>
                <w:sz w:val="20"/>
              </w:rPr>
            </w:pPr>
            <w:r>
              <w:rPr>
                <w:sz w:val="20"/>
              </w:rPr>
              <w:t>1.2</w:t>
            </w:r>
          </w:p>
        </w:tc>
        <w:tc>
          <w:tcPr>
            <w:tcW w:w="1966" w:type="dxa"/>
            <w:tcBorders>
              <w:top w:val="single" w:sz="4" w:space="0" w:color="auto"/>
              <w:left w:val="single" w:sz="4" w:space="0" w:color="auto"/>
              <w:bottom w:val="single" w:sz="4" w:space="0" w:color="auto"/>
              <w:right w:val="single" w:sz="4" w:space="0" w:color="auto"/>
            </w:tcBorders>
            <w:shd w:val="clear" w:color="auto" w:fill="auto"/>
            <w:vAlign w:val="center"/>
          </w:tcPr>
          <w:p w14:paraId="29E5D673" w14:textId="77777777" w:rsidR="00D04024" w:rsidRDefault="00D04024" w:rsidP="00D960CC">
            <w:pPr>
              <w:jc w:val="center"/>
              <w:rPr>
                <w:sz w:val="20"/>
              </w:rPr>
            </w:pPr>
            <w:proofErr w:type="spellStart"/>
            <w:r>
              <w:rPr>
                <w:sz w:val="20"/>
              </w:rPr>
              <w:t>Одноставочный</w:t>
            </w:r>
            <w:proofErr w:type="spellEnd"/>
            <w:r>
              <w:rPr>
                <w:sz w:val="20"/>
              </w:rPr>
              <w:t xml:space="preserve"> тариф, </w:t>
            </w:r>
            <w:r>
              <w:rPr>
                <w:sz w:val="20"/>
              </w:rPr>
              <w:lastRenderedPageBreak/>
              <w:t>дифференцированный</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14:paraId="7160C06F" w14:textId="77777777" w:rsidR="00D04024" w:rsidRDefault="00D04024" w:rsidP="00D960CC">
            <w:pPr>
              <w:jc w:val="center"/>
              <w:rPr>
                <w:sz w:val="20"/>
              </w:rPr>
            </w:pPr>
            <w:r>
              <w:rPr>
                <w:sz w:val="20"/>
              </w:rPr>
              <w:lastRenderedPageBreak/>
              <w:t>по двум зонам</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27C3472E" w14:textId="77777777" w:rsidR="00D04024" w:rsidRDefault="00D04024" w:rsidP="00D960CC">
            <w:pPr>
              <w:jc w:val="center"/>
              <w:rPr>
                <w:sz w:val="20"/>
              </w:rPr>
            </w:pPr>
            <w:r>
              <w:rPr>
                <w:sz w:val="20"/>
              </w:rPr>
              <w:t>суток</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098E7612" w14:textId="77777777" w:rsidR="00D04024" w:rsidRDefault="00D04024" w:rsidP="00D960CC">
            <w:pPr>
              <w:jc w:val="center"/>
              <w:rPr>
                <w:sz w:val="20"/>
              </w:rPr>
            </w:pP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14:paraId="39545985" w14:textId="77777777" w:rsidR="00D04024" w:rsidRDefault="00D04024" w:rsidP="00D960CC">
            <w:pPr>
              <w:jc w:val="center"/>
              <w:rPr>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3FB1A01" w14:textId="77777777" w:rsidR="00D04024" w:rsidRDefault="00D04024" w:rsidP="00D960CC">
            <w:pPr>
              <w:jc w:val="center"/>
              <w:rPr>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3219EA4" w14:textId="77777777" w:rsidR="00D04024" w:rsidRDefault="00D04024" w:rsidP="00D960CC">
            <w:pPr>
              <w:jc w:val="center"/>
              <w:rPr>
                <w:sz w:val="20"/>
              </w:rPr>
            </w:pPr>
          </w:p>
        </w:tc>
      </w:tr>
      <w:tr w:rsidR="00D04024" w14:paraId="31600A33" w14:textId="77777777" w:rsidTr="00D960CC">
        <w:trPr>
          <w:trHeight w:val="400"/>
          <w:jc w:val="center"/>
        </w:trPr>
        <w:tc>
          <w:tcPr>
            <w:tcW w:w="533" w:type="dxa"/>
            <w:vMerge/>
            <w:tcBorders>
              <w:top w:val="single" w:sz="4" w:space="0" w:color="auto"/>
              <w:left w:val="single" w:sz="4" w:space="0" w:color="auto"/>
              <w:bottom w:val="single" w:sz="4" w:space="0" w:color="auto"/>
              <w:right w:val="single" w:sz="4" w:space="0" w:color="auto"/>
            </w:tcBorders>
            <w:vAlign w:val="center"/>
          </w:tcPr>
          <w:p w14:paraId="264EE4DF" w14:textId="77777777" w:rsidR="00D04024" w:rsidRDefault="00D04024" w:rsidP="00D960CC">
            <w:pPr>
              <w:jc w:val="center"/>
              <w:rPr>
                <w:sz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vAlign w:val="center"/>
          </w:tcPr>
          <w:p w14:paraId="3BAEF5DC" w14:textId="77777777" w:rsidR="00D04024" w:rsidRDefault="00D04024" w:rsidP="00D960CC">
            <w:pPr>
              <w:jc w:val="center"/>
              <w:rPr>
                <w:sz w:val="20"/>
              </w:rPr>
            </w:pPr>
            <w:r>
              <w:rPr>
                <w:sz w:val="20"/>
              </w:rPr>
              <w:t>Дневная зона (пиковая и полупиковая)</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14:paraId="421AD143" w14:textId="77777777" w:rsidR="00D04024" w:rsidRDefault="00D04024" w:rsidP="00D960CC">
            <w:pPr>
              <w:jc w:val="center"/>
              <w:rPr>
                <w:sz w:val="20"/>
              </w:rPr>
            </w:pPr>
            <w:r>
              <w:rPr>
                <w:sz w:val="20"/>
              </w:rPr>
              <w:t>3,98</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19DAD71A" w14:textId="77777777" w:rsidR="00D04024" w:rsidRDefault="00D04024" w:rsidP="00D960CC">
            <w:pPr>
              <w:jc w:val="center"/>
              <w:rPr>
                <w:sz w:val="20"/>
              </w:rPr>
            </w:pPr>
            <w:r>
              <w:rPr>
                <w:sz w:val="20"/>
              </w:rPr>
              <w:t>3,98</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7B7AB92A" w14:textId="77777777" w:rsidR="00D04024" w:rsidRDefault="00D04024" w:rsidP="00D960CC">
            <w:pPr>
              <w:jc w:val="center"/>
              <w:rPr>
                <w:sz w:val="20"/>
              </w:rPr>
            </w:pPr>
            <w:r>
              <w:rPr>
                <w:sz w:val="20"/>
              </w:rPr>
              <w:t>3,98</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14:paraId="2E1E6D5B" w14:textId="77777777" w:rsidR="00D04024" w:rsidRDefault="00D04024" w:rsidP="00D960CC">
            <w:pPr>
              <w:jc w:val="center"/>
              <w:rPr>
                <w:sz w:val="20"/>
              </w:rPr>
            </w:pPr>
            <w:r>
              <w:rPr>
                <w:sz w:val="20"/>
              </w:rPr>
              <w:t>4,34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0560184" w14:textId="77777777" w:rsidR="00D04024" w:rsidRDefault="00D04024" w:rsidP="00D960CC">
            <w:pPr>
              <w:jc w:val="center"/>
              <w:rPr>
                <w:sz w:val="20"/>
              </w:rPr>
            </w:pPr>
            <w:r>
              <w:rPr>
                <w:sz w:val="20"/>
              </w:rPr>
              <w:t>4,36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850D67" w14:textId="77777777" w:rsidR="00D04024" w:rsidRDefault="00D04024" w:rsidP="00D960CC">
            <w:pPr>
              <w:jc w:val="center"/>
              <w:rPr>
                <w:sz w:val="20"/>
              </w:rPr>
            </w:pPr>
            <w:r>
              <w:rPr>
                <w:sz w:val="20"/>
              </w:rPr>
              <w:t>4,39</w:t>
            </w:r>
          </w:p>
        </w:tc>
      </w:tr>
      <w:tr w:rsidR="00D04024" w14:paraId="20AF494C" w14:textId="77777777" w:rsidTr="00D960CC">
        <w:trPr>
          <w:trHeight w:val="315"/>
          <w:jc w:val="center"/>
        </w:trPr>
        <w:tc>
          <w:tcPr>
            <w:tcW w:w="533" w:type="dxa"/>
            <w:vMerge/>
            <w:tcBorders>
              <w:top w:val="single" w:sz="4" w:space="0" w:color="auto"/>
              <w:left w:val="single" w:sz="4" w:space="0" w:color="auto"/>
              <w:bottom w:val="single" w:sz="4" w:space="0" w:color="auto"/>
              <w:right w:val="single" w:sz="4" w:space="0" w:color="auto"/>
            </w:tcBorders>
            <w:vAlign w:val="center"/>
          </w:tcPr>
          <w:p w14:paraId="4C7421F0" w14:textId="77777777" w:rsidR="00D04024" w:rsidRDefault="00D04024" w:rsidP="00D960CC">
            <w:pPr>
              <w:jc w:val="center"/>
              <w:rPr>
                <w:sz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vAlign w:val="center"/>
          </w:tcPr>
          <w:p w14:paraId="1E46E51B" w14:textId="77777777" w:rsidR="00D04024" w:rsidRDefault="00D04024" w:rsidP="00D960CC">
            <w:pPr>
              <w:jc w:val="center"/>
              <w:rPr>
                <w:sz w:val="20"/>
              </w:rPr>
            </w:pPr>
            <w:r>
              <w:rPr>
                <w:sz w:val="20"/>
              </w:rPr>
              <w:t>Ночная зона</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14:paraId="20D00C62" w14:textId="77777777" w:rsidR="00D04024" w:rsidRDefault="00D04024" w:rsidP="00D960CC">
            <w:pPr>
              <w:jc w:val="center"/>
              <w:rPr>
                <w:sz w:val="20"/>
              </w:rPr>
            </w:pPr>
            <w:r>
              <w:rPr>
                <w:sz w:val="20"/>
              </w:rPr>
              <w:t>2,71</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6877E1B1" w14:textId="77777777" w:rsidR="00D04024" w:rsidRDefault="00D04024" w:rsidP="00D960CC">
            <w:pPr>
              <w:jc w:val="center"/>
              <w:rPr>
                <w:sz w:val="20"/>
              </w:rPr>
            </w:pPr>
            <w:r>
              <w:rPr>
                <w:sz w:val="20"/>
              </w:rPr>
              <w:t>2,71</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5A1A3830" w14:textId="77777777" w:rsidR="00D04024" w:rsidRDefault="00D04024" w:rsidP="00D960CC">
            <w:pPr>
              <w:jc w:val="center"/>
              <w:rPr>
                <w:sz w:val="20"/>
              </w:rPr>
            </w:pPr>
            <w:r>
              <w:rPr>
                <w:sz w:val="20"/>
              </w:rPr>
              <w:t>2,71</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14:paraId="3AEA7110" w14:textId="77777777" w:rsidR="00D04024" w:rsidRDefault="00D04024" w:rsidP="00D960CC">
            <w:pPr>
              <w:jc w:val="center"/>
              <w:rPr>
                <w:sz w:val="20"/>
              </w:rPr>
            </w:pPr>
            <w:r>
              <w:rPr>
                <w:sz w:val="20"/>
              </w:rPr>
              <w:t>2,96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F0054AB" w14:textId="77777777" w:rsidR="00D04024" w:rsidRDefault="00D04024" w:rsidP="00D960CC">
            <w:pPr>
              <w:jc w:val="center"/>
              <w:rPr>
                <w:sz w:val="20"/>
              </w:rPr>
            </w:pPr>
            <w:r>
              <w:rPr>
                <w:sz w:val="20"/>
              </w:rPr>
              <w:t>2,97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ABD0680" w14:textId="77777777" w:rsidR="00D04024" w:rsidRDefault="00D04024" w:rsidP="00D960CC">
            <w:pPr>
              <w:jc w:val="center"/>
              <w:rPr>
                <w:sz w:val="20"/>
              </w:rPr>
            </w:pPr>
            <w:r>
              <w:rPr>
                <w:sz w:val="20"/>
              </w:rPr>
              <w:t>3</w:t>
            </w:r>
          </w:p>
        </w:tc>
      </w:tr>
      <w:tr w:rsidR="00D04024" w14:paraId="18E2D86E" w14:textId="77777777" w:rsidTr="00D960CC">
        <w:trPr>
          <w:trHeight w:val="380"/>
          <w:jc w:val="center"/>
        </w:trPr>
        <w:tc>
          <w:tcPr>
            <w:tcW w:w="53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9BB88E" w14:textId="77777777" w:rsidR="00D04024" w:rsidRDefault="00D04024" w:rsidP="00D960CC">
            <w:pPr>
              <w:jc w:val="center"/>
              <w:rPr>
                <w:sz w:val="20"/>
              </w:rPr>
            </w:pPr>
            <w:r>
              <w:rPr>
                <w:sz w:val="20"/>
              </w:rPr>
              <w:t>1.3</w:t>
            </w:r>
          </w:p>
        </w:tc>
        <w:tc>
          <w:tcPr>
            <w:tcW w:w="1966" w:type="dxa"/>
            <w:tcBorders>
              <w:top w:val="single" w:sz="4" w:space="0" w:color="auto"/>
              <w:left w:val="single" w:sz="4" w:space="0" w:color="auto"/>
              <w:bottom w:val="single" w:sz="4" w:space="0" w:color="auto"/>
              <w:right w:val="single" w:sz="4" w:space="0" w:color="auto"/>
            </w:tcBorders>
            <w:shd w:val="clear" w:color="auto" w:fill="auto"/>
            <w:vAlign w:val="center"/>
          </w:tcPr>
          <w:p w14:paraId="14041886" w14:textId="77777777" w:rsidR="00D04024" w:rsidRDefault="00D04024" w:rsidP="00D960CC">
            <w:pPr>
              <w:jc w:val="center"/>
              <w:rPr>
                <w:sz w:val="20"/>
              </w:rPr>
            </w:pPr>
            <w:proofErr w:type="spellStart"/>
            <w:r>
              <w:rPr>
                <w:sz w:val="20"/>
              </w:rPr>
              <w:t>Одноставочный</w:t>
            </w:r>
            <w:proofErr w:type="spellEnd"/>
            <w:r>
              <w:rPr>
                <w:sz w:val="20"/>
              </w:rPr>
              <w:t xml:space="preserve"> тариф, дифференцированный</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14:paraId="7C2D86BF" w14:textId="77777777" w:rsidR="00D04024" w:rsidRDefault="00D04024" w:rsidP="00D960CC">
            <w:pPr>
              <w:jc w:val="center"/>
              <w:rPr>
                <w:sz w:val="20"/>
              </w:rPr>
            </w:pPr>
            <w:r>
              <w:rPr>
                <w:sz w:val="20"/>
              </w:rPr>
              <w:t>по трем зонам</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799744D2" w14:textId="77777777" w:rsidR="00D04024" w:rsidRDefault="00D04024" w:rsidP="00D960CC">
            <w:pPr>
              <w:jc w:val="center"/>
              <w:rPr>
                <w:sz w:val="20"/>
              </w:rPr>
            </w:pPr>
            <w:r>
              <w:rPr>
                <w:sz w:val="20"/>
              </w:rPr>
              <w:t>суток</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3B381ACF" w14:textId="77777777" w:rsidR="00D04024" w:rsidRDefault="00D04024" w:rsidP="00D960CC">
            <w:pPr>
              <w:jc w:val="center"/>
              <w:rPr>
                <w:sz w:val="20"/>
              </w:rPr>
            </w:pP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14:paraId="72694E0A" w14:textId="77777777" w:rsidR="00D04024" w:rsidRDefault="00D04024" w:rsidP="00D960CC">
            <w:pPr>
              <w:jc w:val="center"/>
              <w:rPr>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E3C37A" w14:textId="77777777" w:rsidR="00D04024" w:rsidRDefault="00D04024" w:rsidP="00D960CC">
            <w:pPr>
              <w:jc w:val="center"/>
              <w:rPr>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8CF043F" w14:textId="77777777" w:rsidR="00D04024" w:rsidRDefault="00D04024" w:rsidP="00D960CC">
            <w:pPr>
              <w:jc w:val="center"/>
              <w:rPr>
                <w:sz w:val="20"/>
              </w:rPr>
            </w:pPr>
          </w:p>
        </w:tc>
      </w:tr>
      <w:tr w:rsidR="00D04024" w14:paraId="71771F77" w14:textId="77777777" w:rsidTr="00D960CC">
        <w:trPr>
          <w:trHeight w:val="315"/>
          <w:jc w:val="center"/>
        </w:trPr>
        <w:tc>
          <w:tcPr>
            <w:tcW w:w="533" w:type="dxa"/>
            <w:vMerge/>
            <w:tcBorders>
              <w:top w:val="single" w:sz="4" w:space="0" w:color="auto"/>
              <w:left w:val="single" w:sz="4" w:space="0" w:color="auto"/>
              <w:bottom w:val="single" w:sz="4" w:space="0" w:color="auto"/>
              <w:right w:val="single" w:sz="4" w:space="0" w:color="auto"/>
            </w:tcBorders>
            <w:vAlign w:val="center"/>
          </w:tcPr>
          <w:p w14:paraId="5195AAE2" w14:textId="77777777" w:rsidR="00D04024" w:rsidRDefault="00D04024" w:rsidP="00D960CC">
            <w:pPr>
              <w:jc w:val="center"/>
              <w:rPr>
                <w:sz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vAlign w:val="center"/>
          </w:tcPr>
          <w:p w14:paraId="75C97F68" w14:textId="77777777" w:rsidR="00D04024" w:rsidRDefault="00D04024" w:rsidP="00D960CC">
            <w:pPr>
              <w:jc w:val="center"/>
              <w:rPr>
                <w:sz w:val="20"/>
              </w:rPr>
            </w:pPr>
            <w:r>
              <w:rPr>
                <w:sz w:val="20"/>
              </w:rPr>
              <w:t>Пиковая зона</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14:paraId="4E29BAC8" w14:textId="77777777" w:rsidR="00D04024" w:rsidRDefault="00D04024" w:rsidP="00D960CC">
            <w:pPr>
              <w:jc w:val="center"/>
              <w:rPr>
                <w:sz w:val="20"/>
              </w:rPr>
            </w:pPr>
            <w:r>
              <w:rPr>
                <w:sz w:val="20"/>
              </w:rPr>
              <w:t>4,25</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31EF6A31" w14:textId="77777777" w:rsidR="00D04024" w:rsidRDefault="00D04024" w:rsidP="00D960CC">
            <w:pPr>
              <w:jc w:val="center"/>
              <w:rPr>
                <w:sz w:val="20"/>
              </w:rPr>
            </w:pPr>
            <w:r>
              <w:rPr>
                <w:sz w:val="20"/>
              </w:rPr>
              <w:t>4,25</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48C9A3FB" w14:textId="77777777" w:rsidR="00D04024" w:rsidRDefault="00D04024" w:rsidP="00D960CC">
            <w:pPr>
              <w:jc w:val="center"/>
              <w:rPr>
                <w:sz w:val="20"/>
              </w:rPr>
            </w:pPr>
            <w:r>
              <w:rPr>
                <w:sz w:val="20"/>
              </w:rPr>
              <w:t>4,25</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14:paraId="7AA4A747" w14:textId="77777777" w:rsidR="00D04024" w:rsidRDefault="00D04024" w:rsidP="00D960CC">
            <w:pPr>
              <w:jc w:val="center"/>
              <w:rPr>
                <w:sz w:val="20"/>
              </w:rPr>
            </w:pPr>
            <w:r>
              <w:rPr>
                <w:sz w:val="20"/>
              </w:rPr>
              <w:t>4,63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B2397E" w14:textId="77777777" w:rsidR="00D04024" w:rsidRDefault="00D04024" w:rsidP="00D960CC">
            <w:pPr>
              <w:jc w:val="center"/>
              <w:rPr>
                <w:sz w:val="20"/>
              </w:rPr>
            </w:pPr>
            <w:r>
              <w:rPr>
                <w:sz w:val="20"/>
              </w:rPr>
              <w:t>4,66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554636C" w14:textId="77777777" w:rsidR="00D04024" w:rsidRDefault="00D04024" w:rsidP="00D960CC">
            <w:pPr>
              <w:jc w:val="center"/>
              <w:rPr>
                <w:sz w:val="20"/>
              </w:rPr>
            </w:pPr>
            <w:r>
              <w:rPr>
                <w:sz w:val="20"/>
              </w:rPr>
              <w:t>4,69</w:t>
            </w:r>
          </w:p>
        </w:tc>
      </w:tr>
      <w:tr w:rsidR="00D04024" w14:paraId="55C73A59" w14:textId="77777777" w:rsidTr="00D960CC">
        <w:trPr>
          <w:trHeight w:val="315"/>
          <w:jc w:val="center"/>
        </w:trPr>
        <w:tc>
          <w:tcPr>
            <w:tcW w:w="533" w:type="dxa"/>
            <w:vMerge/>
            <w:tcBorders>
              <w:top w:val="single" w:sz="4" w:space="0" w:color="auto"/>
              <w:left w:val="single" w:sz="4" w:space="0" w:color="auto"/>
              <w:bottom w:val="single" w:sz="4" w:space="0" w:color="auto"/>
              <w:right w:val="single" w:sz="4" w:space="0" w:color="auto"/>
            </w:tcBorders>
            <w:vAlign w:val="center"/>
          </w:tcPr>
          <w:p w14:paraId="01FF1464" w14:textId="77777777" w:rsidR="00D04024" w:rsidRDefault="00D04024" w:rsidP="00D960CC">
            <w:pPr>
              <w:jc w:val="center"/>
              <w:rPr>
                <w:sz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vAlign w:val="center"/>
          </w:tcPr>
          <w:p w14:paraId="31BDF30E" w14:textId="77777777" w:rsidR="00D04024" w:rsidRDefault="00D04024" w:rsidP="00D960CC">
            <w:pPr>
              <w:jc w:val="center"/>
              <w:rPr>
                <w:sz w:val="20"/>
              </w:rPr>
            </w:pPr>
            <w:r>
              <w:rPr>
                <w:sz w:val="20"/>
              </w:rPr>
              <w:t>Полупиковая зона</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14:paraId="5F2238CD" w14:textId="77777777" w:rsidR="00D04024" w:rsidRDefault="00D04024" w:rsidP="00D960CC">
            <w:pPr>
              <w:jc w:val="center"/>
              <w:rPr>
                <w:sz w:val="20"/>
              </w:rPr>
            </w:pPr>
            <w:r>
              <w:rPr>
                <w:sz w:val="20"/>
              </w:rPr>
              <w:t>3,48</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3EEA03B6" w14:textId="77777777" w:rsidR="00D04024" w:rsidRDefault="00D04024" w:rsidP="00D960CC">
            <w:pPr>
              <w:jc w:val="center"/>
              <w:rPr>
                <w:sz w:val="20"/>
              </w:rPr>
            </w:pPr>
            <w:r>
              <w:rPr>
                <w:sz w:val="20"/>
              </w:rPr>
              <w:t>3,48</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329D44E5" w14:textId="77777777" w:rsidR="00D04024" w:rsidRDefault="00D04024" w:rsidP="00D960CC">
            <w:pPr>
              <w:jc w:val="center"/>
              <w:rPr>
                <w:sz w:val="20"/>
              </w:rPr>
            </w:pPr>
            <w:r>
              <w:rPr>
                <w:sz w:val="20"/>
              </w:rPr>
              <w:t>3,48</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14:paraId="5668CE9F" w14:textId="77777777" w:rsidR="00D04024" w:rsidRDefault="00D04024" w:rsidP="00D960CC">
            <w:pPr>
              <w:jc w:val="center"/>
              <w:rPr>
                <w:sz w:val="20"/>
              </w:rPr>
            </w:pPr>
            <w:r>
              <w:rPr>
                <w:sz w:val="20"/>
              </w:rPr>
              <w:t>3,79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CB83E7" w14:textId="77777777" w:rsidR="00D04024" w:rsidRDefault="00D04024" w:rsidP="00D960CC">
            <w:pPr>
              <w:jc w:val="center"/>
              <w:rPr>
                <w:sz w:val="20"/>
              </w:rPr>
            </w:pPr>
            <w:r>
              <w:rPr>
                <w:sz w:val="20"/>
              </w:rPr>
              <w:t>3,82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8FFC19" w14:textId="77777777" w:rsidR="00D04024" w:rsidRDefault="00D04024" w:rsidP="00D960CC">
            <w:pPr>
              <w:jc w:val="center"/>
              <w:rPr>
                <w:sz w:val="20"/>
              </w:rPr>
            </w:pPr>
            <w:r>
              <w:rPr>
                <w:sz w:val="20"/>
              </w:rPr>
              <w:t>3,84</w:t>
            </w:r>
          </w:p>
        </w:tc>
      </w:tr>
      <w:tr w:rsidR="00D04024" w14:paraId="1F4055EC" w14:textId="77777777" w:rsidTr="00D960CC">
        <w:trPr>
          <w:trHeight w:val="315"/>
          <w:jc w:val="center"/>
        </w:trPr>
        <w:tc>
          <w:tcPr>
            <w:tcW w:w="533" w:type="dxa"/>
            <w:vMerge/>
            <w:tcBorders>
              <w:top w:val="single" w:sz="4" w:space="0" w:color="auto"/>
              <w:left w:val="single" w:sz="4" w:space="0" w:color="auto"/>
              <w:bottom w:val="single" w:sz="4" w:space="0" w:color="auto"/>
              <w:right w:val="single" w:sz="4" w:space="0" w:color="auto"/>
            </w:tcBorders>
            <w:vAlign w:val="center"/>
          </w:tcPr>
          <w:p w14:paraId="57165E6B" w14:textId="77777777" w:rsidR="00D04024" w:rsidRDefault="00D04024" w:rsidP="00D960CC">
            <w:pPr>
              <w:jc w:val="center"/>
              <w:rPr>
                <w:sz w:val="20"/>
              </w:rPr>
            </w:pPr>
          </w:p>
        </w:tc>
        <w:tc>
          <w:tcPr>
            <w:tcW w:w="1966" w:type="dxa"/>
            <w:tcBorders>
              <w:top w:val="single" w:sz="4" w:space="0" w:color="auto"/>
              <w:left w:val="single" w:sz="4" w:space="0" w:color="auto"/>
              <w:bottom w:val="single" w:sz="4" w:space="0" w:color="auto"/>
              <w:right w:val="single" w:sz="4" w:space="0" w:color="auto"/>
            </w:tcBorders>
            <w:shd w:val="clear" w:color="auto" w:fill="auto"/>
            <w:vAlign w:val="center"/>
          </w:tcPr>
          <w:p w14:paraId="103112E7" w14:textId="77777777" w:rsidR="00D04024" w:rsidRDefault="00D04024" w:rsidP="00D960CC">
            <w:pPr>
              <w:jc w:val="center"/>
              <w:rPr>
                <w:sz w:val="20"/>
              </w:rPr>
            </w:pPr>
            <w:r>
              <w:rPr>
                <w:sz w:val="20"/>
              </w:rPr>
              <w:t>Ночная зона</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14:paraId="45AEEE33" w14:textId="77777777" w:rsidR="00D04024" w:rsidRDefault="00D04024" w:rsidP="00D960CC">
            <w:pPr>
              <w:jc w:val="center"/>
              <w:rPr>
                <w:sz w:val="20"/>
              </w:rPr>
            </w:pPr>
            <w:r>
              <w:rPr>
                <w:sz w:val="20"/>
              </w:rPr>
              <w:t>2,71</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62F502E7" w14:textId="77777777" w:rsidR="00D04024" w:rsidRDefault="00D04024" w:rsidP="00D960CC">
            <w:pPr>
              <w:jc w:val="center"/>
              <w:rPr>
                <w:sz w:val="20"/>
              </w:rPr>
            </w:pPr>
            <w:r>
              <w:rPr>
                <w:sz w:val="20"/>
              </w:rPr>
              <w:t>2,71</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6C7D32BB" w14:textId="77777777" w:rsidR="00D04024" w:rsidRDefault="00D04024" w:rsidP="00D960CC">
            <w:pPr>
              <w:jc w:val="center"/>
              <w:rPr>
                <w:sz w:val="20"/>
              </w:rPr>
            </w:pPr>
            <w:r>
              <w:rPr>
                <w:sz w:val="20"/>
              </w:rPr>
              <w:t>2,71</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14:paraId="1A100F78" w14:textId="77777777" w:rsidR="00D04024" w:rsidRDefault="00D04024" w:rsidP="00D960CC">
            <w:pPr>
              <w:jc w:val="center"/>
              <w:rPr>
                <w:sz w:val="20"/>
              </w:rPr>
            </w:pPr>
            <w:r>
              <w:rPr>
                <w:sz w:val="20"/>
              </w:rPr>
              <w:t>2,96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2E38D8" w14:textId="77777777" w:rsidR="00D04024" w:rsidRDefault="00D04024" w:rsidP="00D960CC">
            <w:pPr>
              <w:jc w:val="center"/>
              <w:rPr>
                <w:sz w:val="20"/>
              </w:rPr>
            </w:pPr>
            <w:r>
              <w:rPr>
                <w:sz w:val="20"/>
              </w:rPr>
              <w:t>2,97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947B6E6" w14:textId="77777777" w:rsidR="00D04024" w:rsidRDefault="00D04024" w:rsidP="00D960CC">
            <w:pPr>
              <w:jc w:val="center"/>
              <w:rPr>
                <w:sz w:val="20"/>
              </w:rPr>
            </w:pPr>
            <w:r>
              <w:rPr>
                <w:sz w:val="20"/>
              </w:rPr>
              <w:t>3</w:t>
            </w:r>
          </w:p>
        </w:tc>
      </w:tr>
    </w:tbl>
    <w:p w14:paraId="022CF357" w14:textId="77777777" w:rsidR="00D04024" w:rsidRDefault="00D04024" w:rsidP="00D04024">
      <w:pPr>
        <w:rPr>
          <w:sz w:val="20"/>
        </w:rPr>
      </w:pPr>
    </w:p>
    <w:p w14:paraId="117FF15A" w14:textId="77777777" w:rsidR="00D04024" w:rsidRDefault="00D04024" w:rsidP="00D04024">
      <w:pPr>
        <w:rPr>
          <w:i/>
          <w:iCs/>
          <w:sz w:val="22"/>
          <w:szCs w:val="22"/>
        </w:rPr>
      </w:pPr>
      <w:r>
        <w:rPr>
          <w:i/>
          <w:iCs/>
          <w:sz w:val="22"/>
          <w:szCs w:val="22"/>
        </w:rPr>
        <w:t>Источник: </w:t>
      </w:r>
      <w:hyperlink r:id="rId18" w:tgtFrame="_blank" w:history="1">
        <w:r>
          <w:rPr>
            <w:i/>
            <w:iCs/>
            <w:sz w:val="22"/>
            <w:szCs w:val="22"/>
          </w:rPr>
          <w:t>http://publication.pravo.gov.ru/document/4601202312270003?ysclid=lri5qyr8a794079…</w:t>
        </w:r>
      </w:hyperlink>
    </w:p>
    <w:p w14:paraId="745ACBA2" w14:textId="77777777" w:rsidR="00D04024" w:rsidRDefault="00D04024" w:rsidP="00D04024">
      <w:pPr>
        <w:rPr>
          <w:i/>
          <w:iCs/>
          <w:sz w:val="22"/>
          <w:szCs w:val="22"/>
        </w:rPr>
      </w:pPr>
      <w:r>
        <w:rPr>
          <w:i/>
          <w:iCs/>
          <w:sz w:val="22"/>
          <w:szCs w:val="22"/>
        </w:rPr>
        <w:t xml:space="preserve">Деление по временным зонам осуществляется следующим образом:                                                                            Для </w:t>
      </w:r>
      <w:proofErr w:type="spellStart"/>
      <w:r>
        <w:rPr>
          <w:i/>
          <w:iCs/>
          <w:sz w:val="22"/>
          <w:szCs w:val="22"/>
        </w:rPr>
        <w:t>двухставочных</w:t>
      </w:r>
      <w:proofErr w:type="spellEnd"/>
      <w:r>
        <w:rPr>
          <w:i/>
          <w:iCs/>
          <w:sz w:val="22"/>
          <w:szCs w:val="22"/>
        </w:rPr>
        <w:t xml:space="preserve"> тарифов: пиковая зона – с 7:00 до 23:00; ночная зона – с 23:00 до 7:00.</w:t>
      </w:r>
      <w:r>
        <w:rPr>
          <w:i/>
          <w:iCs/>
          <w:sz w:val="22"/>
          <w:szCs w:val="22"/>
        </w:rPr>
        <w:br/>
        <w:t xml:space="preserve">Для </w:t>
      </w:r>
      <w:proofErr w:type="spellStart"/>
      <w:r>
        <w:rPr>
          <w:i/>
          <w:iCs/>
          <w:sz w:val="22"/>
          <w:szCs w:val="22"/>
        </w:rPr>
        <w:t>трехставочных</w:t>
      </w:r>
      <w:proofErr w:type="spellEnd"/>
      <w:r>
        <w:rPr>
          <w:i/>
          <w:iCs/>
          <w:sz w:val="22"/>
          <w:szCs w:val="22"/>
        </w:rPr>
        <w:t xml:space="preserve"> тарифов: пиковая зона – с 8:00 до 11:00 и с 20:00 до 22:00; полупиковая зона – с 7:00 до 8:00, с 11:00 до 20:00 и с 22:00 до 23:00; ночная зона – с 23:00 до 7:00.</w:t>
      </w:r>
    </w:p>
    <w:p w14:paraId="5A42F0B3" w14:textId="77777777" w:rsidR="00D04024" w:rsidRPr="00740566" w:rsidRDefault="00D04024" w:rsidP="00D04024">
      <w:pPr>
        <w:pStyle w:val="af0"/>
        <w:spacing w:before="113"/>
        <w:jc w:val="both"/>
        <w:rPr>
          <w:sz w:val="24"/>
          <w:szCs w:val="24"/>
        </w:rPr>
      </w:pPr>
    </w:p>
    <w:p w14:paraId="5518DDC4" w14:textId="0DDDB4A1" w:rsidR="00D04024" w:rsidRPr="00850448" w:rsidRDefault="00D04024" w:rsidP="00D04024">
      <w:pPr>
        <w:pStyle w:val="3"/>
        <w:jc w:val="both"/>
        <w:rPr>
          <w:rFonts w:ascii="Times New Roman" w:hAnsi="Times New Roman"/>
          <w:sz w:val="24"/>
          <w:szCs w:val="24"/>
        </w:rPr>
      </w:pPr>
      <w:bookmarkStart w:id="51" w:name="_Toc164711117"/>
      <w:bookmarkStart w:id="52" w:name="_Toc170246367"/>
      <w:r>
        <w:rPr>
          <w:rFonts w:ascii="Times New Roman" w:hAnsi="Times New Roman"/>
          <w:sz w:val="24"/>
          <w:szCs w:val="24"/>
        </w:rPr>
        <w:t>5</w:t>
      </w:r>
      <w:r w:rsidRPr="00850448">
        <w:rPr>
          <w:rFonts w:ascii="Times New Roman" w:hAnsi="Times New Roman"/>
          <w:sz w:val="24"/>
          <w:szCs w:val="24"/>
        </w:rPr>
        <w:t>.1.1.Обоснование</w:t>
      </w:r>
      <w:r w:rsidRPr="00850448">
        <w:rPr>
          <w:rFonts w:ascii="Times New Roman" w:hAnsi="Times New Roman"/>
          <w:spacing w:val="-7"/>
          <w:sz w:val="24"/>
          <w:szCs w:val="24"/>
        </w:rPr>
        <w:t xml:space="preserve"> </w:t>
      </w:r>
      <w:r w:rsidRPr="00850448">
        <w:rPr>
          <w:rFonts w:ascii="Times New Roman" w:hAnsi="Times New Roman"/>
          <w:sz w:val="24"/>
          <w:szCs w:val="24"/>
        </w:rPr>
        <w:t>источников</w:t>
      </w:r>
      <w:r w:rsidRPr="00850448">
        <w:rPr>
          <w:rFonts w:ascii="Times New Roman" w:hAnsi="Times New Roman"/>
          <w:spacing w:val="-6"/>
          <w:sz w:val="24"/>
          <w:szCs w:val="24"/>
        </w:rPr>
        <w:t xml:space="preserve"> </w:t>
      </w:r>
      <w:r w:rsidRPr="00850448">
        <w:rPr>
          <w:rFonts w:ascii="Times New Roman" w:hAnsi="Times New Roman"/>
          <w:sz w:val="24"/>
          <w:szCs w:val="24"/>
        </w:rPr>
        <w:t>финансирования</w:t>
      </w:r>
      <w:r w:rsidRPr="00850448">
        <w:rPr>
          <w:rFonts w:ascii="Times New Roman" w:hAnsi="Times New Roman"/>
          <w:spacing w:val="-4"/>
          <w:sz w:val="24"/>
          <w:szCs w:val="24"/>
        </w:rPr>
        <w:t xml:space="preserve"> </w:t>
      </w:r>
      <w:r w:rsidRPr="00850448">
        <w:rPr>
          <w:rFonts w:ascii="Times New Roman" w:hAnsi="Times New Roman"/>
          <w:sz w:val="24"/>
          <w:szCs w:val="24"/>
        </w:rPr>
        <w:t>для</w:t>
      </w:r>
      <w:r w:rsidRPr="00850448">
        <w:rPr>
          <w:rFonts w:ascii="Times New Roman" w:hAnsi="Times New Roman"/>
          <w:spacing w:val="-4"/>
          <w:sz w:val="24"/>
          <w:szCs w:val="24"/>
        </w:rPr>
        <w:t xml:space="preserve"> </w:t>
      </w:r>
      <w:r w:rsidRPr="00850448">
        <w:rPr>
          <w:rFonts w:ascii="Times New Roman" w:hAnsi="Times New Roman"/>
          <w:sz w:val="24"/>
          <w:szCs w:val="24"/>
        </w:rPr>
        <w:t>реализации</w:t>
      </w:r>
      <w:r w:rsidRPr="00850448">
        <w:rPr>
          <w:rFonts w:ascii="Times New Roman" w:hAnsi="Times New Roman"/>
          <w:spacing w:val="-9"/>
          <w:sz w:val="24"/>
          <w:szCs w:val="24"/>
        </w:rPr>
        <w:t xml:space="preserve"> </w:t>
      </w:r>
      <w:r w:rsidRPr="00850448">
        <w:rPr>
          <w:rFonts w:ascii="Times New Roman" w:hAnsi="Times New Roman"/>
          <w:sz w:val="24"/>
          <w:szCs w:val="24"/>
        </w:rPr>
        <w:t>инвестиционных</w:t>
      </w:r>
      <w:r w:rsidRPr="00850448">
        <w:rPr>
          <w:rFonts w:ascii="Times New Roman" w:hAnsi="Times New Roman"/>
          <w:spacing w:val="-10"/>
          <w:sz w:val="24"/>
          <w:szCs w:val="24"/>
        </w:rPr>
        <w:t xml:space="preserve"> </w:t>
      </w:r>
      <w:r w:rsidRPr="00850448">
        <w:rPr>
          <w:rFonts w:ascii="Times New Roman" w:hAnsi="Times New Roman"/>
          <w:sz w:val="24"/>
          <w:szCs w:val="24"/>
        </w:rPr>
        <w:t>проектов электроснабжения</w:t>
      </w:r>
      <w:bookmarkEnd w:id="51"/>
      <w:bookmarkEnd w:id="52"/>
    </w:p>
    <w:p w14:paraId="360080C5" w14:textId="7B13C62E" w:rsidR="00D04024" w:rsidRDefault="00D04024" w:rsidP="00D04024">
      <w:pPr>
        <w:pStyle w:val="af0"/>
        <w:spacing w:before="109"/>
        <w:ind w:right="108"/>
        <w:jc w:val="both"/>
        <w:rPr>
          <w:b/>
          <w:bCs/>
          <w:color w:val="000000"/>
          <w:sz w:val="18"/>
          <w:szCs w:val="18"/>
        </w:rPr>
        <w:sectPr w:rsidR="00D04024" w:rsidSect="00181A01">
          <w:pgSz w:w="11906" w:h="16838"/>
          <w:pgMar w:top="1134" w:right="851" w:bottom="1134" w:left="1134" w:header="709" w:footer="709" w:gutter="0"/>
          <w:cols w:space="708"/>
          <w:docGrid w:linePitch="360"/>
        </w:sectPr>
      </w:pPr>
      <w:r w:rsidRPr="002B11B3">
        <w:rPr>
          <w:sz w:val="24"/>
          <w:szCs w:val="24"/>
        </w:rPr>
        <w:t>В период реализации программы (с 2024 года по 203</w:t>
      </w:r>
      <w:r>
        <w:rPr>
          <w:sz w:val="24"/>
          <w:szCs w:val="24"/>
        </w:rPr>
        <w:t>3</w:t>
      </w:r>
      <w:r w:rsidRPr="002B11B3">
        <w:rPr>
          <w:sz w:val="24"/>
          <w:szCs w:val="24"/>
        </w:rPr>
        <w:t xml:space="preserve"> год) потребности в финансировании инвестиционных проектов </w:t>
      </w:r>
      <w:r>
        <w:rPr>
          <w:sz w:val="24"/>
          <w:szCs w:val="24"/>
        </w:rPr>
        <w:t>электро</w:t>
      </w:r>
      <w:r w:rsidRPr="002B11B3">
        <w:rPr>
          <w:sz w:val="24"/>
          <w:szCs w:val="24"/>
        </w:rPr>
        <w:t xml:space="preserve">снабжения составят </w:t>
      </w:r>
      <w:r>
        <w:rPr>
          <w:sz w:val="24"/>
          <w:szCs w:val="24"/>
        </w:rPr>
        <w:t>5141,0</w:t>
      </w:r>
      <w:r w:rsidRPr="002B11B3">
        <w:rPr>
          <w:sz w:val="24"/>
          <w:szCs w:val="24"/>
        </w:rPr>
        <w:t xml:space="preserve">тыс.руб. Источники финансирования    мероприятий </w:t>
      </w:r>
      <w:r w:rsidRPr="002B11B3">
        <w:rPr>
          <w:color w:val="000000"/>
          <w:sz w:val="24"/>
          <w:szCs w:val="24"/>
        </w:rPr>
        <w:t xml:space="preserve">программы инвестиционных проектов в </w:t>
      </w:r>
      <w:r>
        <w:rPr>
          <w:color w:val="000000"/>
          <w:sz w:val="24"/>
          <w:szCs w:val="24"/>
        </w:rPr>
        <w:t>электрос</w:t>
      </w:r>
      <w:r w:rsidRPr="002B11B3">
        <w:rPr>
          <w:color w:val="000000"/>
          <w:sz w:val="24"/>
          <w:szCs w:val="24"/>
        </w:rPr>
        <w:t>набжении  (2024-203</w:t>
      </w:r>
      <w:r>
        <w:rPr>
          <w:color w:val="000000"/>
          <w:sz w:val="24"/>
          <w:szCs w:val="24"/>
        </w:rPr>
        <w:t>3</w:t>
      </w:r>
      <w:r w:rsidRPr="002B11B3">
        <w:rPr>
          <w:color w:val="000000"/>
          <w:sz w:val="24"/>
          <w:szCs w:val="24"/>
        </w:rPr>
        <w:t>годы)  представлены в таблице</w:t>
      </w:r>
      <w:r>
        <w:rPr>
          <w:color w:val="000000"/>
          <w:sz w:val="24"/>
          <w:szCs w:val="24"/>
        </w:rPr>
        <w:t xml:space="preserve"> 5.2.</w:t>
      </w:r>
    </w:p>
    <w:tbl>
      <w:tblPr>
        <w:tblW w:w="14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5271"/>
        <w:gridCol w:w="940"/>
        <w:gridCol w:w="953"/>
        <w:gridCol w:w="953"/>
        <w:gridCol w:w="953"/>
        <w:gridCol w:w="953"/>
        <w:gridCol w:w="953"/>
        <w:gridCol w:w="984"/>
        <w:gridCol w:w="990"/>
        <w:gridCol w:w="955"/>
      </w:tblGrid>
      <w:tr w:rsidR="00D04024" w:rsidRPr="00314A09" w14:paraId="06C4BE60" w14:textId="77777777" w:rsidTr="00D960CC">
        <w:trPr>
          <w:trHeight w:val="841"/>
          <w:jc w:val="center"/>
        </w:trPr>
        <w:tc>
          <w:tcPr>
            <w:tcW w:w="14609" w:type="dxa"/>
            <w:gridSpan w:val="11"/>
            <w:shd w:val="clear" w:color="auto" w:fill="auto"/>
            <w:vAlign w:val="center"/>
            <w:hideMark/>
          </w:tcPr>
          <w:p w14:paraId="4C58D3DE" w14:textId="1D7C6E6E" w:rsidR="00D04024" w:rsidRPr="00314A09" w:rsidRDefault="00D04024" w:rsidP="00D960CC">
            <w:pPr>
              <w:jc w:val="center"/>
              <w:rPr>
                <w:b/>
                <w:bCs/>
                <w:color w:val="000000"/>
                <w:sz w:val="22"/>
                <w:szCs w:val="22"/>
              </w:rPr>
            </w:pPr>
            <w:r w:rsidRPr="00314A09">
              <w:rPr>
                <w:b/>
                <w:bCs/>
                <w:color w:val="000000"/>
                <w:sz w:val="22"/>
                <w:szCs w:val="22"/>
              </w:rPr>
              <w:lastRenderedPageBreak/>
              <w:t xml:space="preserve">Таблица </w:t>
            </w:r>
            <w:r>
              <w:rPr>
                <w:b/>
                <w:bCs/>
                <w:color w:val="000000"/>
                <w:sz w:val="22"/>
                <w:szCs w:val="22"/>
              </w:rPr>
              <w:t>5.2</w:t>
            </w:r>
            <w:r w:rsidRPr="00314A09">
              <w:rPr>
                <w:b/>
                <w:bCs/>
                <w:color w:val="000000"/>
                <w:sz w:val="22"/>
                <w:szCs w:val="22"/>
              </w:rPr>
              <w:t>. Итоговая информация  по  источникам финансирования  программы инвестиционных проектов в электроснабжении  (202</w:t>
            </w:r>
            <w:r>
              <w:rPr>
                <w:b/>
                <w:bCs/>
                <w:color w:val="000000"/>
                <w:sz w:val="22"/>
                <w:szCs w:val="22"/>
              </w:rPr>
              <w:t>4</w:t>
            </w:r>
            <w:r w:rsidRPr="00314A09">
              <w:rPr>
                <w:b/>
                <w:bCs/>
                <w:color w:val="000000"/>
                <w:sz w:val="22"/>
                <w:szCs w:val="22"/>
              </w:rPr>
              <w:t>-203</w:t>
            </w:r>
            <w:r>
              <w:rPr>
                <w:b/>
                <w:bCs/>
                <w:color w:val="000000"/>
                <w:sz w:val="22"/>
                <w:szCs w:val="22"/>
              </w:rPr>
              <w:t>3</w:t>
            </w:r>
            <w:r w:rsidRPr="00314A09">
              <w:rPr>
                <w:b/>
                <w:bCs/>
                <w:color w:val="000000"/>
                <w:sz w:val="22"/>
                <w:szCs w:val="22"/>
              </w:rPr>
              <w:t>годы)</w:t>
            </w:r>
          </w:p>
        </w:tc>
      </w:tr>
      <w:tr w:rsidR="00D04024" w:rsidRPr="00314A09" w14:paraId="7AC6CE6B" w14:textId="77777777" w:rsidTr="00D960CC">
        <w:trPr>
          <w:trHeight w:val="510"/>
          <w:jc w:val="center"/>
        </w:trPr>
        <w:tc>
          <w:tcPr>
            <w:tcW w:w="704" w:type="dxa"/>
            <w:shd w:val="clear" w:color="auto" w:fill="auto"/>
            <w:noWrap/>
            <w:vAlign w:val="center"/>
            <w:hideMark/>
          </w:tcPr>
          <w:p w14:paraId="44C80A5E" w14:textId="77777777" w:rsidR="00D04024" w:rsidRPr="00314A09" w:rsidRDefault="00D04024" w:rsidP="00D960CC">
            <w:pPr>
              <w:jc w:val="center"/>
              <w:rPr>
                <w:b/>
                <w:bCs/>
                <w:color w:val="000000"/>
                <w:sz w:val="22"/>
                <w:szCs w:val="22"/>
              </w:rPr>
            </w:pPr>
          </w:p>
        </w:tc>
        <w:tc>
          <w:tcPr>
            <w:tcW w:w="5271" w:type="dxa"/>
            <w:shd w:val="clear" w:color="auto" w:fill="auto"/>
            <w:vAlign w:val="center"/>
            <w:hideMark/>
          </w:tcPr>
          <w:p w14:paraId="49429968" w14:textId="77777777" w:rsidR="00D04024" w:rsidRPr="00314A09" w:rsidRDefault="00D04024" w:rsidP="00D960CC">
            <w:pPr>
              <w:jc w:val="center"/>
              <w:rPr>
                <w:color w:val="000000"/>
                <w:sz w:val="22"/>
                <w:szCs w:val="22"/>
              </w:rPr>
            </w:pPr>
            <w:r w:rsidRPr="00314A09">
              <w:rPr>
                <w:color w:val="000000"/>
                <w:sz w:val="22"/>
                <w:szCs w:val="22"/>
              </w:rPr>
              <w:t>Источники финансирования</w:t>
            </w:r>
          </w:p>
        </w:tc>
        <w:tc>
          <w:tcPr>
            <w:tcW w:w="940" w:type="dxa"/>
            <w:shd w:val="clear" w:color="auto" w:fill="auto"/>
            <w:vAlign w:val="center"/>
            <w:hideMark/>
          </w:tcPr>
          <w:p w14:paraId="1B03FBC8" w14:textId="77777777" w:rsidR="00D04024" w:rsidRPr="00314A09" w:rsidRDefault="00D04024" w:rsidP="00D960CC">
            <w:pPr>
              <w:jc w:val="center"/>
              <w:rPr>
                <w:color w:val="000000"/>
                <w:sz w:val="22"/>
                <w:szCs w:val="22"/>
              </w:rPr>
            </w:pPr>
            <w:proofErr w:type="spellStart"/>
            <w:r w:rsidRPr="00314A09">
              <w:rPr>
                <w:color w:val="000000"/>
                <w:sz w:val="22"/>
                <w:szCs w:val="22"/>
              </w:rPr>
              <w:t>Ед.изм</w:t>
            </w:r>
            <w:proofErr w:type="spellEnd"/>
          </w:p>
        </w:tc>
        <w:tc>
          <w:tcPr>
            <w:tcW w:w="953" w:type="dxa"/>
            <w:shd w:val="clear" w:color="auto" w:fill="auto"/>
            <w:noWrap/>
            <w:vAlign w:val="center"/>
            <w:hideMark/>
          </w:tcPr>
          <w:p w14:paraId="02DEE8B3" w14:textId="77777777" w:rsidR="00D04024" w:rsidRPr="00314A09" w:rsidRDefault="00D04024" w:rsidP="00D960CC">
            <w:pPr>
              <w:jc w:val="center"/>
              <w:rPr>
                <w:color w:val="000000"/>
                <w:sz w:val="22"/>
                <w:szCs w:val="22"/>
              </w:rPr>
            </w:pPr>
            <w:r w:rsidRPr="00314A09">
              <w:rPr>
                <w:color w:val="000000"/>
                <w:sz w:val="22"/>
                <w:szCs w:val="22"/>
              </w:rPr>
              <w:t>2023</w:t>
            </w:r>
          </w:p>
        </w:tc>
        <w:tc>
          <w:tcPr>
            <w:tcW w:w="953" w:type="dxa"/>
            <w:shd w:val="clear" w:color="auto" w:fill="auto"/>
            <w:noWrap/>
            <w:vAlign w:val="center"/>
            <w:hideMark/>
          </w:tcPr>
          <w:p w14:paraId="3C91C19E" w14:textId="77777777" w:rsidR="00D04024" w:rsidRPr="00314A09" w:rsidRDefault="00D04024" w:rsidP="00D960CC">
            <w:pPr>
              <w:jc w:val="center"/>
              <w:rPr>
                <w:color w:val="000000"/>
                <w:sz w:val="22"/>
                <w:szCs w:val="22"/>
              </w:rPr>
            </w:pPr>
            <w:r w:rsidRPr="00314A09">
              <w:rPr>
                <w:color w:val="000000"/>
                <w:sz w:val="22"/>
                <w:szCs w:val="22"/>
              </w:rPr>
              <w:t>2024</w:t>
            </w:r>
          </w:p>
        </w:tc>
        <w:tc>
          <w:tcPr>
            <w:tcW w:w="953" w:type="dxa"/>
            <w:shd w:val="clear" w:color="auto" w:fill="auto"/>
            <w:noWrap/>
            <w:vAlign w:val="center"/>
            <w:hideMark/>
          </w:tcPr>
          <w:p w14:paraId="3EBD92C8" w14:textId="77777777" w:rsidR="00D04024" w:rsidRPr="00314A09" w:rsidRDefault="00D04024" w:rsidP="00D960CC">
            <w:pPr>
              <w:jc w:val="center"/>
              <w:rPr>
                <w:color w:val="000000"/>
                <w:sz w:val="22"/>
                <w:szCs w:val="22"/>
              </w:rPr>
            </w:pPr>
            <w:r w:rsidRPr="00314A09">
              <w:rPr>
                <w:color w:val="000000"/>
                <w:sz w:val="22"/>
                <w:szCs w:val="22"/>
              </w:rPr>
              <w:t>2025</w:t>
            </w:r>
          </w:p>
        </w:tc>
        <w:tc>
          <w:tcPr>
            <w:tcW w:w="953" w:type="dxa"/>
            <w:shd w:val="clear" w:color="auto" w:fill="auto"/>
            <w:noWrap/>
            <w:vAlign w:val="center"/>
            <w:hideMark/>
          </w:tcPr>
          <w:p w14:paraId="09B4DEF9" w14:textId="77777777" w:rsidR="00D04024" w:rsidRPr="00314A09" w:rsidRDefault="00D04024" w:rsidP="00D960CC">
            <w:pPr>
              <w:jc w:val="center"/>
              <w:rPr>
                <w:color w:val="000000"/>
                <w:sz w:val="22"/>
                <w:szCs w:val="22"/>
              </w:rPr>
            </w:pPr>
            <w:r w:rsidRPr="00314A09">
              <w:rPr>
                <w:color w:val="000000"/>
                <w:sz w:val="22"/>
                <w:szCs w:val="22"/>
              </w:rPr>
              <w:t>2026</w:t>
            </w:r>
          </w:p>
        </w:tc>
        <w:tc>
          <w:tcPr>
            <w:tcW w:w="953" w:type="dxa"/>
            <w:shd w:val="clear" w:color="auto" w:fill="auto"/>
            <w:noWrap/>
            <w:vAlign w:val="center"/>
            <w:hideMark/>
          </w:tcPr>
          <w:p w14:paraId="7ADAA18A" w14:textId="77777777" w:rsidR="00D04024" w:rsidRPr="00314A09" w:rsidRDefault="00D04024" w:rsidP="00D960CC">
            <w:pPr>
              <w:jc w:val="center"/>
              <w:rPr>
                <w:color w:val="000000"/>
                <w:sz w:val="22"/>
                <w:szCs w:val="22"/>
              </w:rPr>
            </w:pPr>
            <w:r w:rsidRPr="00314A09">
              <w:rPr>
                <w:color w:val="000000"/>
                <w:sz w:val="22"/>
                <w:szCs w:val="22"/>
              </w:rPr>
              <w:t>2027</w:t>
            </w:r>
          </w:p>
        </w:tc>
        <w:tc>
          <w:tcPr>
            <w:tcW w:w="984" w:type="dxa"/>
            <w:shd w:val="clear" w:color="auto" w:fill="auto"/>
            <w:noWrap/>
            <w:vAlign w:val="center"/>
            <w:hideMark/>
          </w:tcPr>
          <w:p w14:paraId="307415FB" w14:textId="77777777" w:rsidR="00D04024" w:rsidRPr="00314A09" w:rsidRDefault="00D04024" w:rsidP="00D960CC">
            <w:pPr>
              <w:jc w:val="center"/>
              <w:rPr>
                <w:color w:val="000000"/>
                <w:sz w:val="22"/>
                <w:szCs w:val="22"/>
              </w:rPr>
            </w:pPr>
            <w:r w:rsidRPr="00314A09">
              <w:rPr>
                <w:color w:val="000000"/>
                <w:sz w:val="22"/>
                <w:szCs w:val="22"/>
              </w:rPr>
              <w:t>2023-2027</w:t>
            </w:r>
          </w:p>
        </w:tc>
        <w:tc>
          <w:tcPr>
            <w:tcW w:w="990" w:type="dxa"/>
            <w:shd w:val="clear" w:color="auto" w:fill="auto"/>
            <w:noWrap/>
            <w:vAlign w:val="center"/>
            <w:hideMark/>
          </w:tcPr>
          <w:p w14:paraId="707C18EB" w14:textId="77777777" w:rsidR="00D04024" w:rsidRPr="00314A09" w:rsidRDefault="00D04024" w:rsidP="00D960CC">
            <w:pPr>
              <w:jc w:val="center"/>
              <w:rPr>
                <w:rFonts w:ascii="Calibri" w:hAnsi="Calibri" w:cs="Calibri"/>
                <w:color w:val="000000"/>
                <w:sz w:val="22"/>
                <w:szCs w:val="22"/>
              </w:rPr>
            </w:pPr>
            <w:r w:rsidRPr="00314A09">
              <w:rPr>
                <w:rFonts w:ascii="Calibri" w:hAnsi="Calibri" w:cs="Calibri"/>
                <w:color w:val="000000"/>
                <w:sz w:val="22"/>
                <w:szCs w:val="22"/>
              </w:rPr>
              <w:t>2028-203</w:t>
            </w:r>
            <w:r>
              <w:rPr>
                <w:rFonts w:ascii="Calibri" w:hAnsi="Calibri" w:cs="Calibri"/>
                <w:color w:val="000000"/>
                <w:sz w:val="22"/>
                <w:szCs w:val="22"/>
              </w:rPr>
              <w:t>3</w:t>
            </w:r>
          </w:p>
        </w:tc>
        <w:tc>
          <w:tcPr>
            <w:tcW w:w="955" w:type="dxa"/>
            <w:shd w:val="clear" w:color="auto" w:fill="auto"/>
            <w:noWrap/>
            <w:vAlign w:val="center"/>
            <w:hideMark/>
          </w:tcPr>
          <w:p w14:paraId="63D4EE4C" w14:textId="77777777" w:rsidR="00D04024" w:rsidRPr="00314A09" w:rsidRDefault="00D04024" w:rsidP="00D960CC">
            <w:pPr>
              <w:jc w:val="center"/>
              <w:rPr>
                <w:rFonts w:ascii="Calibri" w:hAnsi="Calibri" w:cs="Calibri"/>
                <w:color w:val="000000"/>
                <w:sz w:val="22"/>
                <w:szCs w:val="22"/>
              </w:rPr>
            </w:pPr>
            <w:r w:rsidRPr="00314A09">
              <w:rPr>
                <w:rFonts w:ascii="Calibri" w:hAnsi="Calibri" w:cs="Calibri"/>
                <w:color w:val="000000"/>
                <w:sz w:val="22"/>
                <w:szCs w:val="22"/>
              </w:rPr>
              <w:t>Итого</w:t>
            </w:r>
          </w:p>
        </w:tc>
      </w:tr>
      <w:tr w:rsidR="00D04024" w:rsidRPr="00314A09" w14:paraId="67601D95" w14:textId="77777777" w:rsidTr="00D960CC">
        <w:trPr>
          <w:trHeight w:val="570"/>
          <w:jc w:val="center"/>
        </w:trPr>
        <w:tc>
          <w:tcPr>
            <w:tcW w:w="704" w:type="dxa"/>
            <w:shd w:val="clear" w:color="000000" w:fill="FFFF00"/>
            <w:noWrap/>
            <w:vAlign w:val="center"/>
            <w:hideMark/>
          </w:tcPr>
          <w:p w14:paraId="37E9E5E5" w14:textId="77777777" w:rsidR="00D04024" w:rsidRPr="00314A09" w:rsidRDefault="00D04024" w:rsidP="00D960CC">
            <w:pPr>
              <w:jc w:val="right"/>
              <w:rPr>
                <w:rFonts w:ascii="Calibri" w:hAnsi="Calibri" w:cs="Calibri"/>
                <w:color w:val="000000"/>
                <w:sz w:val="22"/>
                <w:szCs w:val="22"/>
              </w:rPr>
            </w:pPr>
            <w:r w:rsidRPr="00314A09">
              <w:rPr>
                <w:rFonts w:ascii="Calibri" w:hAnsi="Calibri" w:cs="Calibri"/>
                <w:color w:val="000000"/>
                <w:sz w:val="22"/>
                <w:szCs w:val="22"/>
              </w:rPr>
              <w:t>1</w:t>
            </w:r>
          </w:p>
        </w:tc>
        <w:tc>
          <w:tcPr>
            <w:tcW w:w="13905" w:type="dxa"/>
            <w:gridSpan w:val="10"/>
            <w:shd w:val="clear" w:color="000000" w:fill="FFFF00"/>
            <w:vAlign w:val="center"/>
            <w:hideMark/>
          </w:tcPr>
          <w:p w14:paraId="232541F5" w14:textId="77777777" w:rsidR="00D04024" w:rsidRPr="00314A09" w:rsidRDefault="00D04024" w:rsidP="00D960CC">
            <w:pPr>
              <w:jc w:val="center"/>
              <w:rPr>
                <w:b/>
                <w:bCs/>
                <w:color w:val="000000"/>
                <w:sz w:val="22"/>
                <w:szCs w:val="22"/>
              </w:rPr>
            </w:pPr>
            <w:r w:rsidRPr="00314A09">
              <w:rPr>
                <w:b/>
                <w:bCs/>
                <w:color w:val="000000"/>
                <w:sz w:val="22"/>
                <w:szCs w:val="22"/>
              </w:rPr>
              <w:t xml:space="preserve">Проекты по новому строительству линейных объектов систем электроснабжения для </w:t>
            </w:r>
            <w:r>
              <w:rPr>
                <w:b/>
                <w:bCs/>
                <w:color w:val="000000"/>
                <w:sz w:val="22"/>
                <w:szCs w:val="22"/>
              </w:rPr>
              <w:t>н</w:t>
            </w:r>
            <w:r w:rsidRPr="00314A09">
              <w:rPr>
                <w:b/>
                <w:bCs/>
                <w:color w:val="000000"/>
                <w:sz w:val="22"/>
                <w:szCs w:val="22"/>
              </w:rPr>
              <w:t>ового индивидуального  строительства (</w:t>
            </w:r>
            <w:r>
              <w:rPr>
                <w:b/>
                <w:bCs/>
                <w:color w:val="000000"/>
                <w:sz w:val="22"/>
                <w:szCs w:val="22"/>
              </w:rPr>
              <w:t>1,0</w:t>
            </w:r>
            <w:r w:rsidRPr="00314A09">
              <w:rPr>
                <w:b/>
                <w:bCs/>
                <w:color w:val="000000"/>
                <w:sz w:val="22"/>
                <w:szCs w:val="22"/>
              </w:rPr>
              <w:t>км)</w:t>
            </w:r>
          </w:p>
        </w:tc>
      </w:tr>
      <w:tr w:rsidR="00D04024" w:rsidRPr="00314A09" w14:paraId="39DECCCB" w14:textId="77777777" w:rsidTr="00D960CC">
        <w:trPr>
          <w:trHeight w:val="510"/>
          <w:jc w:val="center"/>
        </w:trPr>
        <w:tc>
          <w:tcPr>
            <w:tcW w:w="704" w:type="dxa"/>
            <w:shd w:val="clear" w:color="auto" w:fill="auto"/>
            <w:vAlign w:val="center"/>
            <w:hideMark/>
          </w:tcPr>
          <w:p w14:paraId="6D5BC534" w14:textId="77777777" w:rsidR="00D04024" w:rsidRPr="00314A09" w:rsidRDefault="00D04024" w:rsidP="00D960CC">
            <w:pPr>
              <w:jc w:val="center"/>
              <w:rPr>
                <w:color w:val="000000"/>
                <w:sz w:val="22"/>
                <w:szCs w:val="22"/>
              </w:rPr>
            </w:pPr>
            <w:r w:rsidRPr="00314A09">
              <w:rPr>
                <w:color w:val="000000"/>
                <w:sz w:val="22"/>
                <w:szCs w:val="22"/>
              </w:rPr>
              <w:t>.1.1</w:t>
            </w:r>
          </w:p>
        </w:tc>
        <w:tc>
          <w:tcPr>
            <w:tcW w:w="5271" w:type="dxa"/>
            <w:shd w:val="clear" w:color="auto" w:fill="auto"/>
            <w:vAlign w:val="center"/>
            <w:hideMark/>
          </w:tcPr>
          <w:p w14:paraId="74A94131" w14:textId="77777777" w:rsidR="00D04024" w:rsidRPr="00314A09" w:rsidRDefault="00D04024" w:rsidP="00D960CC">
            <w:pPr>
              <w:rPr>
                <w:color w:val="000000"/>
                <w:sz w:val="22"/>
                <w:szCs w:val="22"/>
              </w:rPr>
            </w:pPr>
            <w:r w:rsidRPr="00314A09">
              <w:rPr>
                <w:color w:val="000000"/>
                <w:sz w:val="22"/>
                <w:szCs w:val="22"/>
              </w:rPr>
              <w:t>Всего инвестиций за период, в т.ч.</w:t>
            </w:r>
          </w:p>
        </w:tc>
        <w:tc>
          <w:tcPr>
            <w:tcW w:w="940" w:type="dxa"/>
            <w:shd w:val="clear" w:color="auto" w:fill="auto"/>
            <w:vAlign w:val="center"/>
            <w:hideMark/>
          </w:tcPr>
          <w:p w14:paraId="1C36E4D2"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00F5150C" w14:textId="77777777" w:rsidR="00D04024" w:rsidRPr="00314A09" w:rsidRDefault="00D04024" w:rsidP="00D960CC">
            <w:pPr>
              <w:jc w:val="center"/>
              <w:rPr>
                <w:color w:val="000000"/>
                <w:sz w:val="22"/>
                <w:szCs w:val="22"/>
              </w:rPr>
            </w:pPr>
            <w:r>
              <w:rPr>
                <w:color w:val="000000"/>
                <w:sz w:val="20"/>
              </w:rPr>
              <w:t>196,0</w:t>
            </w:r>
          </w:p>
        </w:tc>
        <w:tc>
          <w:tcPr>
            <w:tcW w:w="953" w:type="dxa"/>
            <w:shd w:val="clear" w:color="auto" w:fill="auto"/>
            <w:vAlign w:val="center"/>
            <w:hideMark/>
          </w:tcPr>
          <w:p w14:paraId="55352F25" w14:textId="77777777" w:rsidR="00D04024" w:rsidRPr="00314A09" w:rsidRDefault="00D04024" w:rsidP="00D960CC">
            <w:pPr>
              <w:jc w:val="center"/>
              <w:rPr>
                <w:color w:val="000000"/>
                <w:sz w:val="22"/>
                <w:szCs w:val="22"/>
              </w:rPr>
            </w:pPr>
            <w:r>
              <w:rPr>
                <w:color w:val="000000"/>
                <w:sz w:val="20"/>
              </w:rPr>
              <w:t>196,0</w:t>
            </w:r>
          </w:p>
        </w:tc>
        <w:tc>
          <w:tcPr>
            <w:tcW w:w="953" w:type="dxa"/>
            <w:shd w:val="clear" w:color="auto" w:fill="auto"/>
            <w:vAlign w:val="center"/>
            <w:hideMark/>
          </w:tcPr>
          <w:p w14:paraId="745E8AB6" w14:textId="77777777" w:rsidR="00D04024" w:rsidRPr="00314A09" w:rsidRDefault="00D04024" w:rsidP="00D960CC">
            <w:pPr>
              <w:jc w:val="center"/>
              <w:rPr>
                <w:color w:val="000000"/>
                <w:sz w:val="22"/>
                <w:szCs w:val="22"/>
              </w:rPr>
            </w:pPr>
            <w:r>
              <w:rPr>
                <w:color w:val="000000"/>
                <w:sz w:val="20"/>
              </w:rPr>
              <w:t>196,0</w:t>
            </w:r>
          </w:p>
        </w:tc>
        <w:tc>
          <w:tcPr>
            <w:tcW w:w="953" w:type="dxa"/>
            <w:shd w:val="clear" w:color="auto" w:fill="auto"/>
            <w:vAlign w:val="center"/>
            <w:hideMark/>
          </w:tcPr>
          <w:p w14:paraId="69FC5F7A" w14:textId="77777777" w:rsidR="00D04024" w:rsidRPr="00314A09" w:rsidRDefault="00D04024" w:rsidP="00D960CC">
            <w:pPr>
              <w:jc w:val="center"/>
              <w:rPr>
                <w:color w:val="000000"/>
                <w:sz w:val="22"/>
                <w:szCs w:val="22"/>
              </w:rPr>
            </w:pPr>
            <w:r>
              <w:rPr>
                <w:color w:val="000000"/>
                <w:sz w:val="20"/>
              </w:rPr>
              <w:t>196,0</w:t>
            </w:r>
          </w:p>
        </w:tc>
        <w:tc>
          <w:tcPr>
            <w:tcW w:w="953" w:type="dxa"/>
            <w:shd w:val="clear" w:color="auto" w:fill="auto"/>
            <w:vAlign w:val="center"/>
            <w:hideMark/>
          </w:tcPr>
          <w:p w14:paraId="11E7B2CD" w14:textId="77777777" w:rsidR="00D04024" w:rsidRPr="00314A09" w:rsidRDefault="00D04024" w:rsidP="00D960CC">
            <w:pPr>
              <w:jc w:val="center"/>
              <w:rPr>
                <w:color w:val="000000"/>
                <w:sz w:val="22"/>
                <w:szCs w:val="22"/>
              </w:rPr>
            </w:pPr>
            <w:r>
              <w:rPr>
                <w:color w:val="000000"/>
                <w:sz w:val="20"/>
              </w:rPr>
              <w:t>196,0</w:t>
            </w:r>
          </w:p>
        </w:tc>
        <w:tc>
          <w:tcPr>
            <w:tcW w:w="984" w:type="dxa"/>
            <w:shd w:val="clear" w:color="auto" w:fill="auto"/>
            <w:vAlign w:val="center"/>
            <w:hideMark/>
          </w:tcPr>
          <w:p w14:paraId="00C31009" w14:textId="77777777" w:rsidR="00D04024" w:rsidRPr="00314A09" w:rsidRDefault="00D04024" w:rsidP="00D960CC">
            <w:pPr>
              <w:jc w:val="center"/>
              <w:rPr>
                <w:color w:val="000000"/>
                <w:sz w:val="22"/>
                <w:szCs w:val="22"/>
              </w:rPr>
            </w:pPr>
            <w:r>
              <w:rPr>
                <w:color w:val="000000"/>
                <w:sz w:val="20"/>
              </w:rPr>
              <w:t>980,0</w:t>
            </w:r>
          </w:p>
        </w:tc>
        <w:tc>
          <w:tcPr>
            <w:tcW w:w="990" w:type="dxa"/>
            <w:shd w:val="clear" w:color="auto" w:fill="auto"/>
            <w:vAlign w:val="center"/>
            <w:hideMark/>
          </w:tcPr>
          <w:p w14:paraId="564AC72A" w14:textId="77777777" w:rsidR="00D04024" w:rsidRPr="00314A09" w:rsidRDefault="00D04024" w:rsidP="00D960CC">
            <w:pPr>
              <w:jc w:val="center"/>
              <w:rPr>
                <w:color w:val="000000"/>
                <w:sz w:val="22"/>
                <w:szCs w:val="22"/>
              </w:rPr>
            </w:pPr>
            <w:r>
              <w:rPr>
                <w:color w:val="000000"/>
                <w:sz w:val="20"/>
              </w:rPr>
              <w:t>980,0</w:t>
            </w:r>
          </w:p>
        </w:tc>
        <w:tc>
          <w:tcPr>
            <w:tcW w:w="955" w:type="dxa"/>
            <w:shd w:val="clear" w:color="auto" w:fill="auto"/>
            <w:vAlign w:val="center"/>
            <w:hideMark/>
          </w:tcPr>
          <w:p w14:paraId="0DC7824F" w14:textId="77777777" w:rsidR="00D04024" w:rsidRPr="00314A09" w:rsidRDefault="00D04024" w:rsidP="00D960CC">
            <w:pPr>
              <w:jc w:val="center"/>
              <w:rPr>
                <w:color w:val="000000"/>
                <w:sz w:val="22"/>
                <w:szCs w:val="22"/>
              </w:rPr>
            </w:pPr>
            <w:r>
              <w:rPr>
                <w:color w:val="000000"/>
                <w:sz w:val="20"/>
              </w:rPr>
              <w:t>1960,0</w:t>
            </w:r>
          </w:p>
        </w:tc>
      </w:tr>
      <w:tr w:rsidR="00D04024" w:rsidRPr="00314A09" w14:paraId="7D9C755C" w14:textId="77777777" w:rsidTr="00D960CC">
        <w:trPr>
          <w:trHeight w:val="510"/>
          <w:jc w:val="center"/>
        </w:trPr>
        <w:tc>
          <w:tcPr>
            <w:tcW w:w="704" w:type="dxa"/>
            <w:shd w:val="clear" w:color="auto" w:fill="auto"/>
            <w:vAlign w:val="center"/>
            <w:hideMark/>
          </w:tcPr>
          <w:p w14:paraId="33635526" w14:textId="77777777" w:rsidR="00D04024" w:rsidRPr="00314A09" w:rsidRDefault="00D04024" w:rsidP="00D960CC">
            <w:pPr>
              <w:jc w:val="center"/>
              <w:rPr>
                <w:color w:val="000000"/>
                <w:sz w:val="22"/>
                <w:szCs w:val="22"/>
              </w:rPr>
            </w:pPr>
            <w:r w:rsidRPr="00314A09">
              <w:rPr>
                <w:color w:val="000000"/>
                <w:sz w:val="22"/>
                <w:szCs w:val="22"/>
              </w:rPr>
              <w:t>.1.2</w:t>
            </w:r>
          </w:p>
        </w:tc>
        <w:tc>
          <w:tcPr>
            <w:tcW w:w="5271" w:type="dxa"/>
            <w:shd w:val="clear" w:color="auto" w:fill="auto"/>
            <w:vAlign w:val="center"/>
            <w:hideMark/>
          </w:tcPr>
          <w:p w14:paraId="04C65EA3" w14:textId="77777777" w:rsidR="00D04024" w:rsidRPr="00314A09" w:rsidRDefault="00D04024" w:rsidP="00D960CC">
            <w:pPr>
              <w:rPr>
                <w:color w:val="000000"/>
                <w:sz w:val="22"/>
                <w:szCs w:val="22"/>
              </w:rPr>
            </w:pPr>
            <w:r w:rsidRPr="00314A09">
              <w:rPr>
                <w:color w:val="000000"/>
                <w:sz w:val="22"/>
                <w:szCs w:val="22"/>
              </w:rPr>
              <w:t>Федеральный бюджет</w:t>
            </w:r>
          </w:p>
        </w:tc>
        <w:tc>
          <w:tcPr>
            <w:tcW w:w="940" w:type="dxa"/>
            <w:shd w:val="clear" w:color="auto" w:fill="auto"/>
            <w:vAlign w:val="center"/>
            <w:hideMark/>
          </w:tcPr>
          <w:p w14:paraId="49293FCC"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4E8151DF" w14:textId="77777777" w:rsidR="00D04024" w:rsidRPr="00314A09" w:rsidRDefault="00D04024" w:rsidP="00D960CC">
            <w:pPr>
              <w:jc w:val="center"/>
              <w:rPr>
                <w:color w:val="000000"/>
                <w:sz w:val="22"/>
                <w:szCs w:val="22"/>
              </w:rPr>
            </w:pPr>
            <w:r>
              <w:rPr>
                <w:color w:val="000000"/>
                <w:sz w:val="20"/>
              </w:rPr>
              <w:t> </w:t>
            </w:r>
          </w:p>
        </w:tc>
        <w:tc>
          <w:tcPr>
            <w:tcW w:w="953" w:type="dxa"/>
            <w:shd w:val="clear" w:color="auto" w:fill="auto"/>
            <w:vAlign w:val="center"/>
            <w:hideMark/>
          </w:tcPr>
          <w:p w14:paraId="522EACE8" w14:textId="77777777" w:rsidR="00D04024" w:rsidRPr="00314A09" w:rsidRDefault="00D04024" w:rsidP="00D960CC">
            <w:pPr>
              <w:jc w:val="center"/>
              <w:rPr>
                <w:color w:val="000000"/>
                <w:sz w:val="22"/>
                <w:szCs w:val="22"/>
              </w:rPr>
            </w:pPr>
            <w:r>
              <w:rPr>
                <w:color w:val="000000"/>
                <w:sz w:val="20"/>
              </w:rPr>
              <w:t> </w:t>
            </w:r>
          </w:p>
        </w:tc>
        <w:tc>
          <w:tcPr>
            <w:tcW w:w="953" w:type="dxa"/>
            <w:shd w:val="clear" w:color="auto" w:fill="auto"/>
            <w:vAlign w:val="center"/>
            <w:hideMark/>
          </w:tcPr>
          <w:p w14:paraId="63AC1267" w14:textId="77777777" w:rsidR="00D04024" w:rsidRPr="00314A09" w:rsidRDefault="00D04024" w:rsidP="00D960CC">
            <w:pPr>
              <w:jc w:val="center"/>
              <w:rPr>
                <w:color w:val="000000"/>
                <w:sz w:val="22"/>
                <w:szCs w:val="22"/>
              </w:rPr>
            </w:pPr>
            <w:r>
              <w:rPr>
                <w:color w:val="000000"/>
                <w:sz w:val="20"/>
              </w:rPr>
              <w:t> </w:t>
            </w:r>
          </w:p>
        </w:tc>
        <w:tc>
          <w:tcPr>
            <w:tcW w:w="953" w:type="dxa"/>
            <w:shd w:val="clear" w:color="auto" w:fill="auto"/>
            <w:vAlign w:val="center"/>
            <w:hideMark/>
          </w:tcPr>
          <w:p w14:paraId="5B4AD641" w14:textId="77777777" w:rsidR="00D04024" w:rsidRPr="00314A09" w:rsidRDefault="00D04024" w:rsidP="00D960CC">
            <w:pPr>
              <w:jc w:val="center"/>
              <w:rPr>
                <w:color w:val="000000"/>
                <w:sz w:val="22"/>
                <w:szCs w:val="22"/>
              </w:rPr>
            </w:pPr>
            <w:r>
              <w:rPr>
                <w:color w:val="000000"/>
                <w:sz w:val="20"/>
              </w:rPr>
              <w:t> </w:t>
            </w:r>
          </w:p>
        </w:tc>
        <w:tc>
          <w:tcPr>
            <w:tcW w:w="953" w:type="dxa"/>
            <w:shd w:val="clear" w:color="auto" w:fill="auto"/>
            <w:vAlign w:val="center"/>
            <w:hideMark/>
          </w:tcPr>
          <w:p w14:paraId="610A5779" w14:textId="77777777" w:rsidR="00D04024" w:rsidRPr="00314A09" w:rsidRDefault="00D04024" w:rsidP="00D960CC">
            <w:pPr>
              <w:jc w:val="center"/>
              <w:rPr>
                <w:color w:val="000000"/>
                <w:sz w:val="22"/>
                <w:szCs w:val="22"/>
              </w:rPr>
            </w:pPr>
            <w:r>
              <w:rPr>
                <w:color w:val="000000"/>
                <w:sz w:val="20"/>
              </w:rPr>
              <w:t> </w:t>
            </w:r>
          </w:p>
        </w:tc>
        <w:tc>
          <w:tcPr>
            <w:tcW w:w="984" w:type="dxa"/>
            <w:shd w:val="clear" w:color="auto" w:fill="auto"/>
            <w:vAlign w:val="center"/>
            <w:hideMark/>
          </w:tcPr>
          <w:p w14:paraId="64CAB152" w14:textId="77777777" w:rsidR="00D04024" w:rsidRPr="00314A09" w:rsidRDefault="00D04024" w:rsidP="00D960CC">
            <w:pPr>
              <w:jc w:val="center"/>
              <w:rPr>
                <w:color w:val="000000"/>
                <w:sz w:val="22"/>
                <w:szCs w:val="22"/>
              </w:rPr>
            </w:pPr>
            <w:r>
              <w:rPr>
                <w:color w:val="000000"/>
                <w:sz w:val="20"/>
              </w:rPr>
              <w:t> </w:t>
            </w:r>
          </w:p>
        </w:tc>
        <w:tc>
          <w:tcPr>
            <w:tcW w:w="990" w:type="dxa"/>
            <w:shd w:val="clear" w:color="auto" w:fill="auto"/>
            <w:vAlign w:val="center"/>
            <w:hideMark/>
          </w:tcPr>
          <w:p w14:paraId="4F017400" w14:textId="77777777" w:rsidR="00D04024" w:rsidRPr="00314A09" w:rsidRDefault="00D04024" w:rsidP="00D960CC">
            <w:pPr>
              <w:jc w:val="center"/>
              <w:rPr>
                <w:color w:val="000000"/>
                <w:sz w:val="22"/>
                <w:szCs w:val="22"/>
              </w:rPr>
            </w:pPr>
            <w:r>
              <w:rPr>
                <w:color w:val="000000"/>
                <w:sz w:val="20"/>
              </w:rPr>
              <w:t> </w:t>
            </w:r>
          </w:p>
        </w:tc>
        <w:tc>
          <w:tcPr>
            <w:tcW w:w="955" w:type="dxa"/>
            <w:shd w:val="clear" w:color="auto" w:fill="auto"/>
            <w:vAlign w:val="center"/>
            <w:hideMark/>
          </w:tcPr>
          <w:p w14:paraId="05CBFC58" w14:textId="77777777" w:rsidR="00D04024" w:rsidRPr="00314A09" w:rsidRDefault="00D04024" w:rsidP="00D960CC">
            <w:pPr>
              <w:jc w:val="center"/>
              <w:rPr>
                <w:color w:val="000000"/>
                <w:sz w:val="22"/>
                <w:szCs w:val="22"/>
              </w:rPr>
            </w:pPr>
            <w:r>
              <w:rPr>
                <w:color w:val="000000"/>
                <w:sz w:val="20"/>
              </w:rPr>
              <w:t> </w:t>
            </w:r>
          </w:p>
        </w:tc>
      </w:tr>
      <w:tr w:rsidR="00D04024" w:rsidRPr="00314A09" w14:paraId="54CA29D2" w14:textId="77777777" w:rsidTr="00D960CC">
        <w:trPr>
          <w:trHeight w:val="510"/>
          <w:jc w:val="center"/>
        </w:trPr>
        <w:tc>
          <w:tcPr>
            <w:tcW w:w="704" w:type="dxa"/>
            <w:shd w:val="clear" w:color="auto" w:fill="auto"/>
            <w:vAlign w:val="center"/>
            <w:hideMark/>
          </w:tcPr>
          <w:p w14:paraId="764F4FDE" w14:textId="77777777" w:rsidR="00D04024" w:rsidRPr="00314A09" w:rsidRDefault="00D04024" w:rsidP="00D960CC">
            <w:pPr>
              <w:jc w:val="center"/>
              <w:rPr>
                <w:color w:val="000000"/>
                <w:sz w:val="22"/>
                <w:szCs w:val="22"/>
              </w:rPr>
            </w:pPr>
            <w:r w:rsidRPr="00314A09">
              <w:rPr>
                <w:color w:val="000000"/>
                <w:sz w:val="22"/>
                <w:szCs w:val="22"/>
              </w:rPr>
              <w:t>.1.3</w:t>
            </w:r>
          </w:p>
        </w:tc>
        <w:tc>
          <w:tcPr>
            <w:tcW w:w="5271" w:type="dxa"/>
            <w:shd w:val="clear" w:color="auto" w:fill="auto"/>
            <w:vAlign w:val="center"/>
            <w:hideMark/>
          </w:tcPr>
          <w:p w14:paraId="5BB7E4D1" w14:textId="77777777" w:rsidR="00D04024" w:rsidRPr="00314A09" w:rsidRDefault="00D04024" w:rsidP="00D960CC">
            <w:pPr>
              <w:rPr>
                <w:color w:val="000000"/>
                <w:sz w:val="22"/>
                <w:szCs w:val="22"/>
              </w:rPr>
            </w:pPr>
            <w:r w:rsidRPr="00314A09">
              <w:rPr>
                <w:color w:val="000000"/>
                <w:sz w:val="22"/>
                <w:szCs w:val="22"/>
              </w:rPr>
              <w:t>бюджет субъекта РФ</w:t>
            </w:r>
          </w:p>
        </w:tc>
        <w:tc>
          <w:tcPr>
            <w:tcW w:w="940" w:type="dxa"/>
            <w:shd w:val="clear" w:color="auto" w:fill="auto"/>
            <w:vAlign w:val="center"/>
            <w:hideMark/>
          </w:tcPr>
          <w:p w14:paraId="38D218CB"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6F0DE8AD" w14:textId="77777777" w:rsidR="00D04024" w:rsidRPr="00314A09" w:rsidRDefault="00D04024" w:rsidP="00D960CC">
            <w:pPr>
              <w:jc w:val="center"/>
              <w:rPr>
                <w:color w:val="000000"/>
                <w:sz w:val="22"/>
                <w:szCs w:val="22"/>
              </w:rPr>
            </w:pPr>
            <w:r>
              <w:rPr>
                <w:color w:val="000000"/>
                <w:sz w:val="20"/>
              </w:rPr>
              <w:t>196,0</w:t>
            </w:r>
          </w:p>
        </w:tc>
        <w:tc>
          <w:tcPr>
            <w:tcW w:w="953" w:type="dxa"/>
            <w:shd w:val="clear" w:color="auto" w:fill="auto"/>
            <w:vAlign w:val="center"/>
            <w:hideMark/>
          </w:tcPr>
          <w:p w14:paraId="03A43940" w14:textId="77777777" w:rsidR="00D04024" w:rsidRPr="00314A09" w:rsidRDefault="00D04024" w:rsidP="00D960CC">
            <w:pPr>
              <w:jc w:val="center"/>
              <w:rPr>
                <w:color w:val="000000"/>
                <w:sz w:val="22"/>
                <w:szCs w:val="22"/>
              </w:rPr>
            </w:pPr>
            <w:r>
              <w:rPr>
                <w:color w:val="000000"/>
                <w:sz w:val="20"/>
              </w:rPr>
              <w:t>196,0</w:t>
            </w:r>
          </w:p>
        </w:tc>
        <w:tc>
          <w:tcPr>
            <w:tcW w:w="953" w:type="dxa"/>
            <w:shd w:val="clear" w:color="auto" w:fill="auto"/>
            <w:vAlign w:val="center"/>
            <w:hideMark/>
          </w:tcPr>
          <w:p w14:paraId="4E34FE3A" w14:textId="77777777" w:rsidR="00D04024" w:rsidRPr="00314A09" w:rsidRDefault="00D04024" w:rsidP="00D960CC">
            <w:pPr>
              <w:jc w:val="center"/>
              <w:rPr>
                <w:color w:val="000000"/>
                <w:sz w:val="22"/>
                <w:szCs w:val="22"/>
              </w:rPr>
            </w:pPr>
            <w:r>
              <w:rPr>
                <w:color w:val="000000"/>
                <w:sz w:val="20"/>
              </w:rPr>
              <w:t>196,0</w:t>
            </w:r>
          </w:p>
        </w:tc>
        <w:tc>
          <w:tcPr>
            <w:tcW w:w="953" w:type="dxa"/>
            <w:shd w:val="clear" w:color="auto" w:fill="auto"/>
            <w:vAlign w:val="center"/>
            <w:hideMark/>
          </w:tcPr>
          <w:p w14:paraId="6209D6D4" w14:textId="77777777" w:rsidR="00D04024" w:rsidRPr="00314A09" w:rsidRDefault="00D04024" w:rsidP="00D960CC">
            <w:pPr>
              <w:jc w:val="center"/>
              <w:rPr>
                <w:color w:val="000000"/>
                <w:sz w:val="22"/>
                <w:szCs w:val="22"/>
              </w:rPr>
            </w:pPr>
            <w:r>
              <w:rPr>
                <w:color w:val="000000"/>
                <w:sz w:val="20"/>
              </w:rPr>
              <w:t>196,0</w:t>
            </w:r>
          </w:p>
        </w:tc>
        <w:tc>
          <w:tcPr>
            <w:tcW w:w="953" w:type="dxa"/>
            <w:shd w:val="clear" w:color="auto" w:fill="auto"/>
            <w:vAlign w:val="center"/>
            <w:hideMark/>
          </w:tcPr>
          <w:p w14:paraId="2E83621A" w14:textId="77777777" w:rsidR="00D04024" w:rsidRPr="00314A09" w:rsidRDefault="00D04024" w:rsidP="00D960CC">
            <w:pPr>
              <w:jc w:val="center"/>
              <w:rPr>
                <w:color w:val="000000"/>
                <w:sz w:val="22"/>
                <w:szCs w:val="22"/>
              </w:rPr>
            </w:pPr>
            <w:r>
              <w:rPr>
                <w:color w:val="000000"/>
                <w:sz w:val="20"/>
              </w:rPr>
              <w:t>196,0</w:t>
            </w:r>
          </w:p>
        </w:tc>
        <w:tc>
          <w:tcPr>
            <w:tcW w:w="984" w:type="dxa"/>
            <w:shd w:val="clear" w:color="auto" w:fill="auto"/>
            <w:vAlign w:val="center"/>
            <w:hideMark/>
          </w:tcPr>
          <w:p w14:paraId="0157462F" w14:textId="77777777" w:rsidR="00D04024" w:rsidRPr="00314A09" w:rsidRDefault="00D04024" w:rsidP="00D960CC">
            <w:pPr>
              <w:jc w:val="center"/>
              <w:rPr>
                <w:color w:val="000000"/>
                <w:sz w:val="22"/>
                <w:szCs w:val="22"/>
              </w:rPr>
            </w:pPr>
            <w:r>
              <w:rPr>
                <w:color w:val="000000"/>
                <w:sz w:val="20"/>
              </w:rPr>
              <w:t>980,0</w:t>
            </w:r>
          </w:p>
        </w:tc>
        <w:tc>
          <w:tcPr>
            <w:tcW w:w="990" w:type="dxa"/>
            <w:shd w:val="clear" w:color="auto" w:fill="auto"/>
            <w:vAlign w:val="center"/>
            <w:hideMark/>
          </w:tcPr>
          <w:p w14:paraId="0C2C182C" w14:textId="77777777" w:rsidR="00D04024" w:rsidRPr="00314A09" w:rsidRDefault="00D04024" w:rsidP="00D960CC">
            <w:pPr>
              <w:jc w:val="center"/>
              <w:rPr>
                <w:color w:val="000000"/>
                <w:sz w:val="22"/>
                <w:szCs w:val="22"/>
              </w:rPr>
            </w:pPr>
            <w:r>
              <w:rPr>
                <w:color w:val="000000"/>
                <w:sz w:val="20"/>
              </w:rPr>
              <w:t>980,0</w:t>
            </w:r>
          </w:p>
        </w:tc>
        <w:tc>
          <w:tcPr>
            <w:tcW w:w="955" w:type="dxa"/>
            <w:shd w:val="clear" w:color="auto" w:fill="auto"/>
            <w:vAlign w:val="center"/>
            <w:hideMark/>
          </w:tcPr>
          <w:p w14:paraId="12A81213" w14:textId="77777777" w:rsidR="00D04024" w:rsidRPr="00314A09" w:rsidRDefault="00D04024" w:rsidP="00D960CC">
            <w:pPr>
              <w:jc w:val="center"/>
              <w:rPr>
                <w:color w:val="000000"/>
                <w:sz w:val="22"/>
                <w:szCs w:val="22"/>
              </w:rPr>
            </w:pPr>
            <w:r>
              <w:rPr>
                <w:color w:val="000000"/>
                <w:sz w:val="20"/>
              </w:rPr>
              <w:t>1960,0</w:t>
            </w:r>
          </w:p>
        </w:tc>
      </w:tr>
      <w:tr w:rsidR="00D04024" w:rsidRPr="00314A09" w14:paraId="19333945" w14:textId="77777777" w:rsidTr="00D960CC">
        <w:trPr>
          <w:trHeight w:val="527"/>
          <w:jc w:val="center"/>
        </w:trPr>
        <w:tc>
          <w:tcPr>
            <w:tcW w:w="704" w:type="dxa"/>
            <w:shd w:val="clear" w:color="auto" w:fill="auto"/>
            <w:vAlign w:val="center"/>
            <w:hideMark/>
          </w:tcPr>
          <w:p w14:paraId="6AB34759" w14:textId="77777777" w:rsidR="00D04024" w:rsidRPr="00314A09" w:rsidRDefault="00D04024" w:rsidP="00D960CC">
            <w:pPr>
              <w:jc w:val="center"/>
              <w:rPr>
                <w:color w:val="000000"/>
                <w:sz w:val="22"/>
                <w:szCs w:val="22"/>
              </w:rPr>
            </w:pPr>
            <w:r w:rsidRPr="00314A09">
              <w:rPr>
                <w:color w:val="000000"/>
                <w:sz w:val="22"/>
                <w:szCs w:val="22"/>
              </w:rPr>
              <w:t>.1.4</w:t>
            </w:r>
          </w:p>
        </w:tc>
        <w:tc>
          <w:tcPr>
            <w:tcW w:w="5271" w:type="dxa"/>
            <w:shd w:val="clear" w:color="auto" w:fill="auto"/>
            <w:vAlign w:val="center"/>
            <w:hideMark/>
          </w:tcPr>
          <w:p w14:paraId="7AC5129F" w14:textId="77777777" w:rsidR="00D04024" w:rsidRPr="00314A09" w:rsidRDefault="00D04024" w:rsidP="00D960CC">
            <w:pPr>
              <w:rPr>
                <w:color w:val="000000"/>
                <w:sz w:val="22"/>
                <w:szCs w:val="22"/>
              </w:rPr>
            </w:pPr>
            <w:r w:rsidRPr="00314A09">
              <w:rPr>
                <w:color w:val="000000"/>
                <w:sz w:val="22"/>
                <w:szCs w:val="22"/>
              </w:rPr>
              <w:t>бюджет муниципального образования (</w:t>
            </w:r>
            <w:r>
              <w:rPr>
                <w:color w:val="000000"/>
                <w:sz w:val="22"/>
                <w:szCs w:val="22"/>
              </w:rPr>
              <w:t xml:space="preserve">Касторенского </w:t>
            </w:r>
            <w:r w:rsidRPr="00314A09">
              <w:rPr>
                <w:color w:val="000000"/>
                <w:sz w:val="22"/>
                <w:szCs w:val="22"/>
              </w:rPr>
              <w:t>района)</w:t>
            </w:r>
          </w:p>
        </w:tc>
        <w:tc>
          <w:tcPr>
            <w:tcW w:w="940" w:type="dxa"/>
            <w:shd w:val="clear" w:color="auto" w:fill="auto"/>
            <w:vAlign w:val="center"/>
            <w:hideMark/>
          </w:tcPr>
          <w:p w14:paraId="7568502D"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tcPr>
          <w:p w14:paraId="3DD8B646" w14:textId="77777777" w:rsidR="00D04024" w:rsidRPr="00314A09" w:rsidRDefault="00D04024" w:rsidP="00D960CC">
            <w:pPr>
              <w:jc w:val="center"/>
              <w:rPr>
                <w:color w:val="000000"/>
                <w:sz w:val="22"/>
                <w:szCs w:val="22"/>
              </w:rPr>
            </w:pPr>
          </w:p>
        </w:tc>
        <w:tc>
          <w:tcPr>
            <w:tcW w:w="953" w:type="dxa"/>
            <w:shd w:val="clear" w:color="auto" w:fill="auto"/>
            <w:vAlign w:val="center"/>
          </w:tcPr>
          <w:p w14:paraId="3DD572DF" w14:textId="77777777" w:rsidR="00D04024" w:rsidRPr="00314A09" w:rsidRDefault="00D04024" w:rsidP="00D960CC">
            <w:pPr>
              <w:jc w:val="center"/>
              <w:rPr>
                <w:color w:val="000000"/>
                <w:sz w:val="22"/>
                <w:szCs w:val="22"/>
              </w:rPr>
            </w:pPr>
          </w:p>
        </w:tc>
        <w:tc>
          <w:tcPr>
            <w:tcW w:w="953" w:type="dxa"/>
            <w:shd w:val="clear" w:color="auto" w:fill="auto"/>
            <w:vAlign w:val="center"/>
          </w:tcPr>
          <w:p w14:paraId="40A4ADE1" w14:textId="77777777" w:rsidR="00D04024" w:rsidRPr="00314A09" w:rsidRDefault="00D04024" w:rsidP="00D960CC">
            <w:pPr>
              <w:jc w:val="center"/>
              <w:rPr>
                <w:color w:val="000000"/>
                <w:sz w:val="22"/>
                <w:szCs w:val="22"/>
              </w:rPr>
            </w:pPr>
          </w:p>
        </w:tc>
        <w:tc>
          <w:tcPr>
            <w:tcW w:w="953" w:type="dxa"/>
            <w:shd w:val="clear" w:color="auto" w:fill="auto"/>
            <w:vAlign w:val="center"/>
          </w:tcPr>
          <w:p w14:paraId="08AF548D" w14:textId="77777777" w:rsidR="00D04024" w:rsidRPr="00314A09" w:rsidRDefault="00D04024" w:rsidP="00D960CC">
            <w:pPr>
              <w:jc w:val="center"/>
              <w:rPr>
                <w:color w:val="000000"/>
                <w:sz w:val="22"/>
                <w:szCs w:val="22"/>
              </w:rPr>
            </w:pPr>
          </w:p>
        </w:tc>
        <w:tc>
          <w:tcPr>
            <w:tcW w:w="953" w:type="dxa"/>
            <w:shd w:val="clear" w:color="auto" w:fill="auto"/>
            <w:vAlign w:val="center"/>
          </w:tcPr>
          <w:p w14:paraId="494B6776" w14:textId="77777777" w:rsidR="00D04024" w:rsidRPr="00314A09" w:rsidRDefault="00D04024" w:rsidP="00D960CC">
            <w:pPr>
              <w:jc w:val="center"/>
              <w:rPr>
                <w:color w:val="000000"/>
                <w:sz w:val="22"/>
                <w:szCs w:val="22"/>
              </w:rPr>
            </w:pPr>
          </w:p>
        </w:tc>
        <w:tc>
          <w:tcPr>
            <w:tcW w:w="984" w:type="dxa"/>
            <w:shd w:val="clear" w:color="auto" w:fill="auto"/>
            <w:vAlign w:val="center"/>
          </w:tcPr>
          <w:p w14:paraId="6CCCE338" w14:textId="77777777" w:rsidR="00D04024" w:rsidRPr="00314A09" w:rsidRDefault="00D04024" w:rsidP="00D960CC">
            <w:pPr>
              <w:jc w:val="center"/>
              <w:rPr>
                <w:color w:val="000000"/>
                <w:sz w:val="22"/>
                <w:szCs w:val="22"/>
              </w:rPr>
            </w:pPr>
          </w:p>
        </w:tc>
        <w:tc>
          <w:tcPr>
            <w:tcW w:w="990" w:type="dxa"/>
            <w:shd w:val="clear" w:color="auto" w:fill="auto"/>
            <w:vAlign w:val="center"/>
          </w:tcPr>
          <w:p w14:paraId="0B35D4E2" w14:textId="77777777" w:rsidR="00D04024" w:rsidRPr="00314A09" w:rsidRDefault="00D04024" w:rsidP="00D960CC">
            <w:pPr>
              <w:jc w:val="center"/>
              <w:rPr>
                <w:color w:val="000000"/>
                <w:sz w:val="22"/>
                <w:szCs w:val="22"/>
              </w:rPr>
            </w:pPr>
          </w:p>
        </w:tc>
        <w:tc>
          <w:tcPr>
            <w:tcW w:w="955" w:type="dxa"/>
            <w:shd w:val="clear" w:color="auto" w:fill="auto"/>
            <w:vAlign w:val="center"/>
          </w:tcPr>
          <w:p w14:paraId="2B348731" w14:textId="77777777" w:rsidR="00D04024" w:rsidRPr="00314A09" w:rsidRDefault="00D04024" w:rsidP="00D960CC">
            <w:pPr>
              <w:jc w:val="center"/>
              <w:rPr>
                <w:color w:val="000000"/>
                <w:sz w:val="22"/>
                <w:szCs w:val="22"/>
              </w:rPr>
            </w:pPr>
          </w:p>
        </w:tc>
      </w:tr>
      <w:tr w:rsidR="00D04024" w:rsidRPr="00314A09" w14:paraId="7B5E7070" w14:textId="77777777" w:rsidTr="00D960CC">
        <w:trPr>
          <w:trHeight w:val="470"/>
          <w:jc w:val="center"/>
        </w:trPr>
        <w:tc>
          <w:tcPr>
            <w:tcW w:w="704" w:type="dxa"/>
            <w:shd w:val="clear" w:color="auto" w:fill="auto"/>
            <w:vAlign w:val="center"/>
            <w:hideMark/>
          </w:tcPr>
          <w:p w14:paraId="5D28D711" w14:textId="77777777" w:rsidR="00D04024" w:rsidRPr="00314A09" w:rsidRDefault="00D04024" w:rsidP="00D960CC">
            <w:pPr>
              <w:jc w:val="center"/>
              <w:rPr>
                <w:color w:val="000000"/>
                <w:sz w:val="22"/>
                <w:szCs w:val="22"/>
              </w:rPr>
            </w:pPr>
            <w:r w:rsidRPr="00314A09">
              <w:rPr>
                <w:color w:val="000000"/>
                <w:sz w:val="22"/>
                <w:szCs w:val="22"/>
              </w:rPr>
              <w:t>.1.5</w:t>
            </w:r>
          </w:p>
        </w:tc>
        <w:tc>
          <w:tcPr>
            <w:tcW w:w="5271" w:type="dxa"/>
            <w:shd w:val="clear" w:color="auto" w:fill="auto"/>
            <w:vAlign w:val="center"/>
            <w:hideMark/>
          </w:tcPr>
          <w:p w14:paraId="02CFA090" w14:textId="77777777" w:rsidR="00D04024" w:rsidRPr="00314A09" w:rsidRDefault="00D04024" w:rsidP="00D960CC">
            <w:pPr>
              <w:rPr>
                <w:color w:val="000000"/>
                <w:sz w:val="22"/>
                <w:szCs w:val="22"/>
              </w:rPr>
            </w:pPr>
            <w:r w:rsidRPr="00314A09">
              <w:rPr>
                <w:color w:val="000000"/>
                <w:sz w:val="22"/>
                <w:szCs w:val="22"/>
              </w:rPr>
              <w:t>бюджет муниципального образования (</w:t>
            </w:r>
            <w:r>
              <w:rPr>
                <w:color w:val="000000"/>
                <w:sz w:val="22"/>
                <w:szCs w:val="22"/>
              </w:rPr>
              <w:t>Егорьевский</w:t>
            </w:r>
            <w:r w:rsidRPr="00314A09">
              <w:rPr>
                <w:color w:val="000000"/>
                <w:sz w:val="22"/>
                <w:szCs w:val="22"/>
              </w:rPr>
              <w:t xml:space="preserve"> сельсовет)</w:t>
            </w:r>
          </w:p>
        </w:tc>
        <w:tc>
          <w:tcPr>
            <w:tcW w:w="940" w:type="dxa"/>
            <w:shd w:val="clear" w:color="auto" w:fill="auto"/>
            <w:vAlign w:val="center"/>
            <w:hideMark/>
          </w:tcPr>
          <w:p w14:paraId="724F71AD"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tcPr>
          <w:p w14:paraId="6CC8F0FC" w14:textId="77777777" w:rsidR="00D04024" w:rsidRPr="00314A09" w:rsidRDefault="00D04024" w:rsidP="00D960CC">
            <w:pPr>
              <w:jc w:val="center"/>
              <w:rPr>
                <w:color w:val="000000"/>
                <w:sz w:val="22"/>
                <w:szCs w:val="22"/>
              </w:rPr>
            </w:pPr>
          </w:p>
        </w:tc>
        <w:tc>
          <w:tcPr>
            <w:tcW w:w="953" w:type="dxa"/>
            <w:shd w:val="clear" w:color="auto" w:fill="auto"/>
            <w:vAlign w:val="center"/>
          </w:tcPr>
          <w:p w14:paraId="73D1DD1E" w14:textId="77777777" w:rsidR="00D04024" w:rsidRPr="00314A09" w:rsidRDefault="00D04024" w:rsidP="00D960CC">
            <w:pPr>
              <w:jc w:val="center"/>
              <w:rPr>
                <w:color w:val="000000"/>
                <w:sz w:val="22"/>
                <w:szCs w:val="22"/>
              </w:rPr>
            </w:pPr>
          </w:p>
        </w:tc>
        <w:tc>
          <w:tcPr>
            <w:tcW w:w="953" w:type="dxa"/>
            <w:shd w:val="clear" w:color="auto" w:fill="auto"/>
            <w:vAlign w:val="center"/>
          </w:tcPr>
          <w:p w14:paraId="551CC58D" w14:textId="77777777" w:rsidR="00D04024" w:rsidRPr="00314A09" w:rsidRDefault="00D04024" w:rsidP="00D960CC">
            <w:pPr>
              <w:jc w:val="center"/>
              <w:rPr>
                <w:color w:val="000000"/>
                <w:sz w:val="22"/>
                <w:szCs w:val="22"/>
              </w:rPr>
            </w:pPr>
          </w:p>
        </w:tc>
        <w:tc>
          <w:tcPr>
            <w:tcW w:w="953" w:type="dxa"/>
            <w:shd w:val="clear" w:color="auto" w:fill="auto"/>
            <w:vAlign w:val="center"/>
          </w:tcPr>
          <w:p w14:paraId="4BD3A397" w14:textId="77777777" w:rsidR="00D04024" w:rsidRPr="00314A09" w:rsidRDefault="00D04024" w:rsidP="00D960CC">
            <w:pPr>
              <w:jc w:val="center"/>
              <w:rPr>
                <w:color w:val="000000"/>
                <w:sz w:val="22"/>
                <w:szCs w:val="22"/>
              </w:rPr>
            </w:pPr>
          </w:p>
        </w:tc>
        <w:tc>
          <w:tcPr>
            <w:tcW w:w="953" w:type="dxa"/>
            <w:shd w:val="clear" w:color="auto" w:fill="auto"/>
            <w:vAlign w:val="center"/>
          </w:tcPr>
          <w:p w14:paraId="1137AAE1" w14:textId="77777777" w:rsidR="00D04024" w:rsidRPr="00314A09" w:rsidRDefault="00D04024" w:rsidP="00D960CC">
            <w:pPr>
              <w:jc w:val="center"/>
              <w:rPr>
                <w:color w:val="000000"/>
                <w:sz w:val="22"/>
                <w:szCs w:val="22"/>
              </w:rPr>
            </w:pPr>
          </w:p>
        </w:tc>
        <w:tc>
          <w:tcPr>
            <w:tcW w:w="984" w:type="dxa"/>
            <w:shd w:val="clear" w:color="auto" w:fill="auto"/>
            <w:vAlign w:val="center"/>
          </w:tcPr>
          <w:p w14:paraId="1FA3371B" w14:textId="77777777" w:rsidR="00D04024" w:rsidRPr="00314A09" w:rsidRDefault="00D04024" w:rsidP="00D960CC">
            <w:pPr>
              <w:jc w:val="center"/>
              <w:rPr>
                <w:color w:val="000000"/>
                <w:sz w:val="22"/>
                <w:szCs w:val="22"/>
              </w:rPr>
            </w:pPr>
          </w:p>
        </w:tc>
        <w:tc>
          <w:tcPr>
            <w:tcW w:w="990" w:type="dxa"/>
            <w:shd w:val="clear" w:color="auto" w:fill="auto"/>
            <w:vAlign w:val="center"/>
          </w:tcPr>
          <w:p w14:paraId="5385D795" w14:textId="77777777" w:rsidR="00D04024" w:rsidRPr="00314A09" w:rsidRDefault="00D04024" w:rsidP="00D960CC">
            <w:pPr>
              <w:jc w:val="center"/>
              <w:rPr>
                <w:color w:val="000000"/>
                <w:sz w:val="22"/>
                <w:szCs w:val="22"/>
              </w:rPr>
            </w:pPr>
          </w:p>
        </w:tc>
        <w:tc>
          <w:tcPr>
            <w:tcW w:w="955" w:type="dxa"/>
            <w:shd w:val="clear" w:color="auto" w:fill="auto"/>
            <w:vAlign w:val="center"/>
          </w:tcPr>
          <w:p w14:paraId="50AC41A0" w14:textId="77777777" w:rsidR="00D04024" w:rsidRPr="00314A09" w:rsidRDefault="00D04024" w:rsidP="00D960CC">
            <w:pPr>
              <w:jc w:val="center"/>
              <w:rPr>
                <w:color w:val="000000"/>
                <w:sz w:val="22"/>
                <w:szCs w:val="22"/>
              </w:rPr>
            </w:pPr>
          </w:p>
        </w:tc>
      </w:tr>
      <w:tr w:rsidR="00D04024" w:rsidRPr="00314A09" w14:paraId="24EBC0FF" w14:textId="77777777" w:rsidTr="00D960CC">
        <w:trPr>
          <w:trHeight w:val="525"/>
          <w:jc w:val="center"/>
        </w:trPr>
        <w:tc>
          <w:tcPr>
            <w:tcW w:w="704" w:type="dxa"/>
            <w:shd w:val="clear" w:color="auto" w:fill="auto"/>
            <w:vAlign w:val="center"/>
            <w:hideMark/>
          </w:tcPr>
          <w:p w14:paraId="710C664E" w14:textId="77777777" w:rsidR="00D04024" w:rsidRPr="00314A09" w:rsidRDefault="00D04024" w:rsidP="00D960CC">
            <w:pPr>
              <w:jc w:val="center"/>
              <w:rPr>
                <w:color w:val="000000"/>
                <w:sz w:val="22"/>
                <w:szCs w:val="22"/>
              </w:rPr>
            </w:pPr>
            <w:r w:rsidRPr="00314A09">
              <w:rPr>
                <w:color w:val="000000"/>
                <w:sz w:val="22"/>
                <w:szCs w:val="22"/>
              </w:rPr>
              <w:t>.1.6</w:t>
            </w:r>
          </w:p>
        </w:tc>
        <w:tc>
          <w:tcPr>
            <w:tcW w:w="5271" w:type="dxa"/>
            <w:shd w:val="clear" w:color="auto" w:fill="auto"/>
            <w:vAlign w:val="center"/>
            <w:hideMark/>
          </w:tcPr>
          <w:p w14:paraId="03BDB4A7" w14:textId="77777777" w:rsidR="00D04024" w:rsidRPr="00314A09" w:rsidRDefault="00D04024" w:rsidP="00D960CC">
            <w:pPr>
              <w:rPr>
                <w:color w:val="000000"/>
                <w:sz w:val="22"/>
                <w:szCs w:val="22"/>
              </w:rPr>
            </w:pPr>
            <w:r w:rsidRPr="00314A09">
              <w:rPr>
                <w:color w:val="000000"/>
                <w:sz w:val="22"/>
                <w:szCs w:val="22"/>
              </w:rPr>
              <w:t>Собственные средства РСО</w:t>
            </w:r>
          </w:p>
        </w:tc>
        <w:tc>
          <w:tcPr>
            <w:tcW w:w="940" w:type="dxa"/>
            <w:shd w:val="clear" w:color="auto" w:fill="auto"/>
            <w:vAlign w:val="center"/>
            <w:hideMark/>
          </w:tcPr>
          <w:p w14:paraId="1FC816F4"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tcPr>
          <w:p w14:paraId="5A254F87" w14:textId="77777777" w:rsidR="00D04024" w:rsidRPr="00314A09" w:rsidRDefault="00D04024" w:rsidP="00D960CC">
            <w:pPr>
              <w:jc w:val="center"/>
              <w:rPr>
                <w:color w:val="000000"/>
                <w:sz w:val="22"/>
                <w:szCs w:val="22"/>
              </w:rPr>
            </w:pPr>
          </w:p>
        </w:tc>
        <w:tc>
          <w:tcPr>
            <w:tcW w:w="953" w:type="dxa"/>
            <w:shd w:val="clear" w:color="auto" w:fill="auto"/>
            <w:vAlign w:val="center"/>
          </w:tcPr>
          <w:p w14:paraId="6468D36B" w14:textId="77777777" w:rsidR="00D04024" w:rsidRPr="00314A09" w:rsidRDefault="00D04024" w:rsidP="00D960CC">
            <w:pPr>
              <w:jc w:val="center"/>
              <w:rPr>
                <w:color w:val="000000"/>
                <w:sz w:val="22"/>
                <w:szCs w:val="22"/>
              </w:rPr>
            </w:pPr>
          </w:p>
        </w:tc>
        <w:tc>
          <w:tcPr>
            <w:tcW w:w="953" w:type="dxa"/>
            <w:shd w:val="clear" w:color="auto" w:fill="auto"/>
            <w:vAlign w:val="center"/>
          </w:tcPr>
          <w:p w14:paraId="2483A6DC" w14:textId="77777777" w:rsidR="00D04024" w:rsidRPr="00314A09" w:rsidRDefault="00D04024" w:rsidP="00D960CC">
            <w:pPr>
              <w:jc w:val="center"/>
              <w:rPr>
                <w:color w:val="000000"/>
                <w:sz w:val="22"/>
                <w:szCs w:val="22"/>
              </w:rPr>
            </w:pPr>
          </w:p>
        </w:tc>
        <w:tc>
          <w:tcPr>
            <w:tcW w:w="953" w:type="dxa"/>
            <w:shd w:val="clear" w:color="auto" w:fill="auto"/>
            <w:vAlign w:val="center"/>
          </w:tcPr>
          <w:p w14:paraId="69A50A7B" w14:textId="77777777" w:rsidR="00D04024" w:rsidRPr="00314A09" w:rsidRDefault="00D04024" w:rsidP="00D960CC">
            <w:pPr>
              <w:jc w:val="center"/>
              <w:rPr>
                <w:color w:val="000000"/>
                <w:sz w:val="22"/>
                <w:szCs w:val="22"/>
              </w:rPr>
            </w:pPr>
          </w:p>
        </w:tc>
        <w:tc>
          <w:tcPr>
            <w:tcW w:w="953" w:type="dxa"/>
            <w:shd w:val="clear" w:color="auto" w:fill="auto"/>
            <w:vAlign w:val="center"/>
          </w:tcPr>
          <w:p w14:paraId="7B8FF23D" w14:textId="77777777" w:rsidR="00D04024" w:rsidRPr="00314A09" w:rsidRDefault="00D04024" w:rsidP="00D960CC">
            <w:pPr>
              <w:jc w:val="center"/>
              <w:rPr>
                <w:color w:val="000000"/>
                <w:sz w:val="22"/>
                <w:szCs w:val="22"/>
              </w:rPr>
            </w:pPr>
          </w:p>
        </w:tc>
        <w:tc>
          <w:tcPr>
            <w:tcW w:w="984" w:type="dxa"/>
            <w:shd w:val="clear" w:color="auto" w:fill="auto"/>
            <w:vAlign w:val="center"/>
          </w:tcPr>
          <w:p w14:paraId="5C4CFB08" w14:textId="77777777" w:rsidR="00D04024" w:rsidRPr="00314A09" w:rsidRDefault="00D04024" w:rsidP="00D960CC">
            <w:pPr>
              <w:jc w:val="center"/>
              <w:rPr>
                <w:color w:val="000000"/>
                <w:sz w:val="22"/>
                <w:szCs w:val="22"/>
              </w:rPr>
            </w:pPr>
          </w:p>
        </w:tc>
        <w:tc>
          <w:tcPr>
            <w:tcW w:w="990" w:type="dxa"/>
            <w:shd w:val="clear" w:color="auto" w:fill="auto"/>
            <w:vAlign w:val="center"/>
          </w:tcPr>
          <w:p w14:paraId="104738E7" w14:textId="77777777" w:rsidR="00D04024" w:rsidRPr="00314A09" w:rsidRDefault="00D04024" w:rsidP="00D960CC">
            <w:pPr>
              <w:jc w:val="center"/>
              <w:rPr>
                <w:color w:val="000000"/>
                <w:sz w:val="22"/>
                <w:szCs w:val="22"/>
              </w:rPr>
            </w:pPr>
          </w:p>
        </w:tc>
        <w:tc>
          <w:tcPr>
            <w:tcW w:w="955" w:type="dxa"/>
            <w:shd w:val="clear" w:color="auto" w:fill="auto"/>
            <w:vAlign w:val="center"/>
          </w:tcPr>
          <w:p w14:paraId="175EA4FA" w14:textId="77777777" w:rsidR="00D04024" w:rsidRPr="00314A09" w:rsidRDefault="00D04024" w:rsidP="00D960CC">
            <w:pPr>
              <w:jc w:val="center"/>
              <w:rPr>
                <w:color w:val="000000"/>
                <w:sz w:val="22"/>
                <w:szCs w:val="22"/>
              </w:rPr>
            </w:pPr>
          </w:p>
        </w:tc>
      </w:tr>
      <w:tr w:rsidR="00D04024" w:rsidRPr="00314A09" w14:paraId="1D56F894" w14:textId="77777777" w:rsidTr="00D960CC">
        <w:trPr>
          <w:trHeight w:val="525"/>
          <w:jc w:val="center"/>
        </w:trPr>
        <w:tc>
          <w:tcPr>
            <w:tcW w:w="704" w:type="dxa"/>
            <w:shd w:val="clear" w:color="auto" w:fill="auto"/>
            <w:vAlign w:val="center"/>
            <w:hideMark/>
          </w:tcPr>
          <w:p w14:paraId="0357B6A1" w14:textId="77777777" w:rsidR="00D04024" w:rsidRPr="00314A09" w:rsidRDefault="00D04024" w:rsidP="00D960CC">
            <w:pPr>
              <w:jc w:val="center"/>
              <w:rPr>
                <w:color w:val="000000"/>
                <w:sz w:val="22"/>
                <w:szCs w:val="22"/>
              </w:rPr>
            </w:pPr>
            <w:r w:rsidRPr="00314A09">
              <w:rPr>
                <w:color w:val="000000"/>
                <w:sz w:val="22"/>
                <w:szCs w:val="22"/>
              </w:rPr>
              <w:t>.1.7</w:t>
            </w:r>
          </w:p>
        </w:tc>
        <w:tc>
          <w:tcPr>
            <w:tcW w:w="5271" w:type="dxa"/>
            <w:shd w:val="clear" w:color="auto" w:fill="auto"/>
            <w:vAlign w:val="center"/>
            <w:hideMark/>
          </w:tcPr>
          <w:p w14:paraId="5705F69C" w14:textId="77777777" w:rsidR="00D04024" w:rsidRPr="00314A09" w:rsidRDefault="00D04024" w:rsidP="00D960CC">
            <w:pPr>
              <w:rPr>
                <w:color w:val="000000"/>
                <w:sz w:val="22"/>
                <w:szCs w:val="22"/>
              </w:rPr>
            </w:pPr>
            <w:r w:rsidRPr="00314A09">
              <w:rPr>
                <w:color w:val="000000"/>
                <w:sz w:val="22"/>
                <w:szCs w:val="22"/>
              </w:rPr>
              <w:t>за счет тарифов на подключение</w:t>
            </w:r>
          </w:p>
        </w:tc>
        <w:tc>
          <w:tcPr>
            <w:tcW w:w="940" w:type="dxa"/>
            <w:shd w:val="clear" w:color="auto" w:fill="auto"/>
            <w:vAlign w:val="center"/>
            <w:hideMark/>
          </w:tcPr>
          <w:p w14:paraId="1AD29A63"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tcPr>
          <w:p w14:paraId="1C798808" w14:textId="77777777" w:rsidR="00D04024" w:rsidRPr="00314A09" w:rsidRDefault="00D04024" w:rsidP="00D960CC">
            <w:pPr>
              <w:jc w:val="center"/>
              <w:rPr>
                <w:color w:val="000000"/>
                <w:sz w:val="22"/>
                <w:szCs w:val="22"/>
              </w:rPr>
            </w:pPr>
          </w:p>
        </w:tc>
        <w:tc>
          <w:tcPr>
            <w:tcW w:w="953" w:type="dxa"/>
            <w:shd w:val="clear" w:color="auto" w:fill="auto"/>
            <w:vAlign w:val="center"/>
          </w:tcPr>
          <w:p w14:paraId="7D6459FE" w14:textId="77777777" w:rsidR="00D04024" w:rsidRPr="00314A09" w:rsidRDefault="00D04024" w:rsidP="00D960CC">
            <w:pPr>
              <w:jc w:val="center"/>
              <w:rPr>
                <w:color w:val="000000"/>
                <w:sz w:val="22"/>
                <w:szCs w:val="22"/>
              </w:rPr>
            </w:pPr>
          </w:p>
        </w:tc>
        <w:tc>
          <w:tcPr>
            <w:tcW w:w="953" w:type="dxa"/>
            <w:shd w:val="clear" w:color="auto" w:fill="auto"/>
            <w:vAlign w:val="center"/>
          </w:tcPr>
          <w:p w14:paraId="0DDD633B" w14:textId="77777777" w:rsidR="00D04024" w:rsidRPr="00314A09" w:rsidRDefault="00D04024" w:rsidP="00D960CC">
            <w:pPr>
              <w:jc w:val="center"/>
              <w:rPr>
                <w:color w:val="000000"/>
                <w:sz w:val="22"/>
                <w:szCs w:val="22"/>
              </w:rPr>
            </w:pPr>
          </w:p>
        </w:tc>
        <w:tc>
          <w:tcPr>
            <w:tcW w:w="953" w:type="dxa"/>
            <w:shd w:val="clear" w:color="auto" w:fill="auto"/>
            <w:vAlign w:val="center"/>
          </w:tcPr>
          <w:p w14:paraId="01348EF3" w14:textId="77777777" w:rsidR="00D04024" w:rsidRPr="00314A09" w:rsidRDefault="00D04024" w:rsidP="00D960CC">
            <w:pPr>
              <w:jc w:val="center"/>
              <w:rPr>
                <w:color w:val="000000"/>
                <w:sz w:val="22"/>
                <w:szCs w:val="22"/>
              </w:rPr>
            </w:pPr>
          </w:p>
        </w:tc>
        <w:tc>
          <w:tcPr>
            <w:tcW w:w="953" w:type="dxa"/>
            <w:shd w:val="clear" w:color="auto" w:fill="auto"/>
            <w:vAlign w:val="center"/>
          </w:tcPr>
          <w:p w14:paraId="585CC2D0" w14:textId="77777777" w:rsidR="00D04024" w:rsidRPr="00314A09" w:rsidRDefault="00D04024" w:rsidP="00D960CC">
            <w:pPr>
              <w:jc w:val="center"/>
              <w:rPr>
                <w:color w:val="000000"/>
                <w:sz w:val="22"/>
                <w:szCs w:val="22"/>
              </w:rPr>
            </w:pPr>
          </w:p>
        </w:tc>
        <w:tc>
          <w:tcPr>
            <w:tcW w:w="984" w:type="dxa"/>
            <w:shd w:val="clear" w:color="auto" w:fill="auto"/>
            <w:vAlign w:val="center"/>
          </w:tcPr>
          <w:p w14:paraId="79AA8ACA" w14:textId="77777777" w:rsidR="00D04024" w:rsidRPr="00314A09" w:rsidRDefault="00D04024" w:rsidP="00D960CC">
            <w:pPr>
              <w:jc w:val="center"/>
              <w:rPr>
                <w:color w:val="000000"/>
                <w:sz w:val="22"/>
                <w:szCs w:val="22"/>
              </w:rPr>
            </w:pPr>
          </w:p>
        </w:tc>
        <w:tc>
          <w:tcPr>
            <w:tcW w:w="990" w:type="dxa"/>
            <w:shd w:val="clear" w:color="auto" w:fill="auto"/>
            <w:vAlign w:val="center"/>
          </w:tcPr>
          <w:p w14:paraId="1E9B5BE6" w14:textId="77777777" w:rsidR="00D04024" w:rsidRPr="00314A09" w:rsidRDefault="00D04024" w:rsidP="00D960CC">
            <w:pPr>
              <w:jc w:val="center"/>
              <w:rPr>
                <w:color w:val="000000"/>
                <w:sz w:val="22"/>
                <w:szCs w:val="22"/>
              </w:rPr>
            </w:pPr>
          </w:p>
        </w:tc>
        <w:tc>
          <w:tcPr>
            <w:tcW w:w="955" w:type="dxa"/>
            <w:shd w:val="clear" w:color="auto" w:fill="auto"/>
            <w:vAlign w:val="center"/>
          </w:tcPr>
          <w:p w14:paraId="49214B6A" w14:textId="77777777" w:rsidR="00D04024" w:rsidRPr="00314A09" w:rsidRDefault="00D04024" w:rsidP="00D960CC">
            <w:pPr>
              <w:jc w:val="center"/>
              <w:rPr>
                <w:color w:val="000000"/>
                <w:sz w:val="22"/>
                <w:szCs w:val="22"/>
              </w:rPr>
            </w:pPr>
          </w:p>
        </w:tc>
      </w:tr>
      <w:tr w:rsidR="00D04024" w:rsidRPr="00314A09" w14:paraId="399114D6" w14:textId="77777777" w:rsidTr="00D960CC">
        <w:trPr>
          <w:trHeight w:val="300"/>
          <w:jc w:val="center"/>
        </w:trPr>
        <w:tc>
          <w:tcPr>
            <w:tcW w:w="704" w:type="dxa"/>
            <w:shd w:val="clear" w:color="000000" w:fill="FFFF00"/>
            <w:noWrap/>
            <w:vAlign w:val="center"/>
            <w:hideMark/>
          </w:tcPr>
          <w:p w14:paraId="2C8AFBCA" w14:textId="77777777" w:rsidR="00D04024" w:rsidRPr="00314A09" w:rsidRDefault="00D04024" w:rsidP="00D960CC">
            <w:pPr>
              <w:jc w:val="right"/>
              <w:rPr>
                <w:rFonts w:ascii="Calibri" w:hAnsi="Calibri" w:cs="Calibri"/>
                <w:color w:val="000000"/>
                <w:sz w:val="22"/>
                <w:szCs w:val="22"/>
              </w:rPr>
            </w:pPr>
            <w:r w:rsidRPr="00314A09">
              <w:rPr>
                <w:rFonts w:ascii="Calibri" w:hAnsi="Calibri" w:cs="Calibri"/>
                <w:color w:val="000000"/>
                <w:sz w:val="22"/>
                <w:szCs w:val="22"/>
              </w:rPr>
              <w:t>2</w:t>
            </w:r>
          </w:p>
        </w:tc>
        <w:tc>
          <w:tcPr>
            <w:tcW w:w="13905" w:type="dxa"/>
            <w:gridSpan w:val="10"/>
            <w:shd w:val="clear" w:color="000000" w:fill="FFFF00"/>
            <w:vAlign w:val="center"/>
            <w:hideMark/>
          </w:tcPr>
          <w:p w14:paraId="6AEA4CCC" w14:textId="77777777" w:rsidR="00D04024" w:rsidRPr="00314A09" w:rsidRDefault="00D04024" w:rsidP="00D960CC">
            <w:pPr>
              <w:jc w:val="center"/>
              <w:rPr>
                <w:b/>
                <w:bCs/>
                <w:color w:val="000000"/>
                <w:sz w:val="22"/>
                <w:szCs w:val="22"/>
              </w:rPr>
            </w:pPr>
            <w:r w:rsidRPr="00314A09">
              <w:rPr>
                <w:b/>
                <w:bCs/>
                <w:color w:val="000000"/>
                <w:sz w:val="22"/>
                <w:szCs w:val="22"/>
              </w:rPr>
              <w:t>Проекты по реконструкции и модернизация линейных объектов систем электроснабжения (</w:t>
            </w:r>
            <w:r>
              <w:rPr>
                <w:b/>
                <w:bCs/>
                <w:color w:val="000000"/>
                <w:sz w:val="22"/>
                <w:szCs w:val="22"/>
              </w:rPr>
              <w:t>1</w:t>
            </w:r>
            <w:r w:rsidRPr="00314A09">
              <w:rPr>
                <w:b/>
                <w:bCs/>
                <w:color w:val="000000"/>
                <w:sz w:val="22"/>
                <w:szCs w:val="22"/>
              </w:rPr>
              <w:t>,0 км)</w:t>
            </w:r>
          </w:p>
        </w:tc>
      </w:tr>
      <w:tr w:rsidR="00D04024" w:rsidRPr="00314A09" w14:paraId="5DAD0DC6" w14:textId="77777777" w:rsidTr="00D960CC">
        <w:trPr>
          <w:trHeight w:val="525"/>
          <w:jc w:val="center"/>
        </w:trPr>
        <w:tc>
          <w:tcPr>
            <w:tcW w:w="704" w:type="dxa"/>
            <w:shd w:val="clear" w:color="auto" w:fill="auto"/>
            <w:vAlign w:val="center"/>
            <w:hideMark/>
          </w:tcPr>
          <w:p w14:paraId="0DD930C9" w14:textId="77777777" w:rsidR="00D04024" w:rsidRPr="00314A09" w:rsidRDefault="00D04024" w:rsidP="00D960CC">
            <w:pPr>
              <w:jc w:val="center"/>
              <w:rPr>
                <w:color w:val="000000"/>
                <w:sz w:val="22"/>
                <w:szCs w:val="22"/>
              </w:rPr>
            </w:pPr>
            <w:r w:rsidRPr="00314A09">
              <w:rPr>
                <w:color w:val="000000"/>
                <w:sz w:val="22"/>
                <w:szCs w:val="22"/>
              </w:rPr>
              <w:t>.2.1</w:t>
            </w:r>
          </w:p>
        </w:tc>
        <w:tc>
          <w:tcPr>
            <w:tcW w:w="5271" w:type="dxa"/>
            <w:shd w:val="clear" w:color="auto" w:fill="auto"/>
            <w:vAlign w:val="center"/>
            <w:hideMark/>
          </w:tcPr>
          <w:p w14:paraId="603136BB" w14:textId="77777777" w:rsidR="00D04024" w:rsidRPr="00314A09" w:rsidRDefault="00D04024" w:rsidP="00D960CC">
            <w:pPr>
              <w:rPr>
                <w:color w:val="000000"/>
                <w:sz w:val="22"/>
                <w:szCs w:val="22"/>
              </w:rPr>
            </w:pPr>
            <w:r w:rsidRPr="00314A09">
              <w:rPr>
                <w:color w:val="000000"/>
                <w:sz w:val="22"/>
                <w:szCs w:val="22"/>
              </w:rPr>
              <w:t>Всего инвестиций за период, в т.ч.</w:t>
            </w:r>
          </w:p>
        </w:tc>
        <w:tc>
          <w:tcPr>
            <w:tcW w:w="940" w:type="dxa"/>
            <w:shd w:val="clear" w:color="auto" w:fill="auto"/>
            <w:vAlign w:val="center"/>
            <w:hideMark/>
          </w:tcPr>
          <w:p w14:paraId="5B0D881D"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312B94C1" w14:textId="77777777" w:rsidR="00D04024" w:rsidRPr="00314A09" w:rsidRDefault="00D04024" w:rsidP="00D960CC">
            <w:pPr>
              <w:jc w:val="center"/>
              <w:rPr>
                <w:color w:val="000000"/>
                <w:sz w:val="22"/>
                <w:szCs w:val="22"/>
              </w:rPr>
            </w:pPr>
            <w:r w:rsidRPr="00314A09">
              <w:rPr>
                <w:color w:val="000000"/>
                <w:sz w:val="22"/>
                <w:szCs w:val="22"/>
              </w:rPr>
              <w:t>1000,0</w:t>
            </w:r>
          </w:p>
        </w:tc>
        <w:tc>
          <w:tcPr>
            <w:tcW w:w="953" w:type="dxa"/>
            <w:shd w:val="clear" w:color="auto" w:fill="auto"/>
            <w:vAlign w:val="center"/>
            <w:hideMark/>
          </w:tcPr>
          <w:p w14:paraId="6FF6903E" w14:textId="77777777" w:rsidR="00D04024" w:rsidRPr="00314A09" w:rsidRDefault="00D04024" w:rsidP="00D960CC">
            <w:pPr>
              <w:jc w:val="center"/>
              <w:rPr>
                <w:color w:val="000000"/>
                <w:sz w:val="22"/>
                <w:szCs w:val="22"/>
              </w:rPr>
            </w:pPr>
            <w:r w:rsidRPr="00314A09">
              <w:rPr>
                <w:color w:val="000000"/>
                <w:sz w:val="22"/>
                <w:szCs w:val="22"/>
              </w:rPr>
              <w:t>1000,0</w:t>
            </w:r>
          </w:p>
        </w:tc>
        <w:tc>
          <w:tcPr>
            <w:tcW w:w="953" w:type="dxa"/>
            <w:shd w:val="clear" w:color="auto" w:fill="auto"/>
            <w:vAlign w:val="center"/>
            <w:hideMark/>
          </w:tcPr>
          <w:p w14:paraId="61089C73" w14:textId="77777777" w:rsidR="00D04024" w:rsidRPr="00314A09" w:rsidRDefault="00D04024" w:rsidP="00D960CC">
            <w:pPr>
              <w:jc w:val="center"/>
              <w:rPr>
                <w:color w:val="000000"/>
                <w:sz w:val="22"/>
                <w:szCs w:val="22"/>
              </w:rPr>
            </w:pPr>
            <w:r w:rsidRPr="00314A09">
              <w:rPr>
                <w:color w:val="000000"/>
                <w:sz w:val="22"/>
                <w:szCs w:val="22"/>
              </w:rPr>
              <w:t>1000,0</w:t>
            </w:r>
          </w:p>
        </w:tc>
        <w:tc>
          <w:tcPr>
            <w:tcW w:w="953" w:type="dxa"/>
            <w:shd w:val="clear" w:color="auto" w:fill="auto"/>
            <w:vAlign w:val="center"/>
            <w:hideMark/>
          </w:tcPr>
          <w:p w14:paraId="2266C06B" w14:textId="77777777" w:rsidR="00D04024" w:rsidRPr="00314A09" w:rsidRDefault="00D04024" w:rsidP="00D960CC">
            <w:pPr>
              <w:jc w:val="center"/>
              <w:rPr>
                <w:color w:val="000000"/>
                <w:sz w:val="22"/>
                <w:szCs w:val="22"/>
              </w:rPr>
            </w:pPr>
            <w:r w:rsidRPr="00314A09">
              <w:rPr>
                <w:color w:val="000000"/>
                <w:sz w:val="22"/>
                <w:szCs w:val="22"/>
              </w:rPr>
              <w:t>1000,0</w:t>
            </w:r>
          </w:p>
        </w:tc>
        <w:tc>
          <w:tcPr>
            <w:tcW w:w="953" w:type="dxa"/>
            <w:shd w:val="clear" w:color="auto" w:fill="auto"/>
            <w:vAlign w:val="center"/>
            <w:hideMark/>
          </w:tcPr>
          <w:p w14:paraId="5AF09E23" w14:textId="77777777" w:rsidR="00D04024" w:rsidRPr="00314A09" w:rsidRDefault="00D04024" w:rsidP="00D960CC">
            <w:pPr>
              <w:jc w:val="center"/>
              <w:rPr>
                <w:color w:val="000000"/>
                <w:sz w:val="22"/>
                <w:szCs w:val="22"/>
              </w:rPr>
            </w:pPr>
            <w:r w:rsidRPr="00314A09">
              <w:rPr>
                <w:color w:val="000000"/>
                <w:sz w:val="22"/>
                <w:szCs w:val="22"/>
              </w:rPr>
              <w:t>1000,0</w:t>
            </w:r>
          </w:p>
        </w:tc>
        <w:tc>
          <w:tcPr>
            <w:tcW w:w="984" w:type="dxa"/>
            <w:shd w:val="clear" w:color="auto" w:fill="auto"/>
            <w:vAlign w:val="center"/>
            <w:hideMark/>
          </w:tcPr>
          <w:p w14:paraId="5BEF99AD" w14:textId="77777777" w:rsidR="00D04024" w:rsidRPr="00314A09" w:rsidRDefault="00D04024" w:rsidP="00D960CC">
            <w:pPr>
              <w:jc w:val="center"/>
              <w:rPr>
                <w:color w:val="000000"/>
                <w:sz w:val="22"/>
                <w:szCs w:val="22"/>
              </w:rPr>
            </w:pPr>
            <w:r w:rsidRPr="00314A09">
              <w:rPr>
                <w:color w:val="000000"/>
                <w:sz w:val="22"/>
                <w:szCs w:val="22"/>
              </w:rPr>
              <w:t>5000,0</w:t>
            </w:r>
          </w:p>
        </w:tc>
        <w:tc>
          <w:tcPr>
            <w:tcW w:w="990" w:type="dxa"/>
            <w:shd w:val="clear" w:color="auto" w:fill="auto"/>
            <w:vAlign w:val="center"/>
            <w:hideMark/>
          </w:tcPr>
          <w:p w14:paraId="11E77072" w14:textId="77777777" w:rsidR="00D04024" w:rsidRPr="00314A09" w:rsidRDefault="00D04024" w:rsidP="00D960CC">
            <w:pPr>
              <w:jc w:val="center"/>
              <w:rPr>
                <w:color w:val="000000"/>
                <w:sz w:val="22"/>
                <w:szCs w:val="22"/>
              </w:rPr>
            </w:pPr>
            <w:r w:rsidRPr="00314A09">
              <w:rPr>
                <w:color w:val="000000"/>
                <w:sz w:val="22"/>
                <w:szCs w:val="22"/>
              </w:rPr>
              <w:t>4000,0</w:t>
            </w:r>
          </w:p>
        </w:tc>
        <w:tc>
          <w:tcPr>
            <w:tcW w:w="955" w:type="dxa"/>
            <w:shd w:val="clear" w:color="auto" w:fill="auto"/>
            <w:vAlign w:val="center"/>
            <w:hideMark/>
          </w:tcPr>
          <w:p w14:paraId="76D17CC8" w14:textId="77777777" w:rsidR="00D04024" w:rsidRPr="00314A09" w:rsidRDefault="00D04024" w:rsidP="00D960CC">
            <w:pPr>
              <w:jc w:val="center"/>
              <w:rPr>
                <w:color w:val="000000"/>
                <w:sz w:val="22"/>
                <w:szCs w:val="22"/>
              </w:rPr>
            </w:pPr>
            <w:r w:rsidRPr="00314A09">
              <w:rPr>
                <w:color w:val="000000"/>
                <w:sz w:val="22"/>
                <w:szCs w:val="22"/>
              </w:rPr>
              <w:t>9000,0</w:t>
            </w:r>
          </w:p>
        </w:tc>
      </w:tr>
      <w:tr w:rsidR="00D04024" w:rsidRPr="00314A09" w14:paraId="77431F3E" w14:textId="77777777" w:rsidTr="00D960CC">
        <w:trPr>
          <w:trHeight w:val="525"/>
          <w:jc w:val="center"/>
        </w:trPr>
        <w:tc>
          <w:tcPr>
            <w:tcW w:w="704" w:type="dxa"/>
            <w:shd w:val="clear" w:color="auto" w:fill="auto"/>
            <w:vAlign w:val="center"/>
            <w:hideMark/>
          </w:tcPr>
          <w:p w14:paraId="52F64E5A" w14:textId="77777777" w:rsidR="00D04024" w:rsidRPr="00314A09" w:rsidRDefault="00D04024" w:rsidP="00D960CC">
            <w:pPr>
              <w:jc w:val="center"/>
              <w:rPr>
                <w:color w:val="000000"/>
                <w:sz w:val="22"/>
                <w:szCs w:val="22"/>
              </w:rPr>
            </w:pPr>
            <w:r w:rsidRPr="00314A09">
              <w:rPr>
                <w:color w:val="000000"/>
                <w:sz w:val="22"/>
                <w:szCs w:val="22"/>
              </w:rPr>
              <w:t>.2.2</w:t>
            </w:r>
          </w:p>
        </w:tc>
        <w:tc>
          <w:tcPr>
            <w:tcW w:w="5271" w:type="dxa"/>
            <w:shd w:val="clear" w:color="auto" w:fill="auto"/>
            <w:vAlign w:val="center"/>
            <w:hideMark/>
          </w:tcPr>
          <w:p w14:paraId="4E28C257" w14:textId="77777777" w:rsidR="00D04024" w:rsidRPr="00314A09" w:rsidRDefault="00D04024" w:rsidP="00D960CC">
            <w:pPr>
              <w:rPr>
                <w:color w:val="000000"/>
                <w:sz w:val="22"/>
                <w:szCs w:val="22"/>
              </w:rPr>
            </w:pPr>
            <w:r w:rsidRPr="00314A09">
              <w:rPr>
                <w:color w:val="000000"/>
                <w:sz w:val="22"/>
                <w:szCs w:val="22"/>
              </w:rPr>
              <w:t>Федеральный бюджет</w:t>
            </w:r>
          </w:p>
        </w:tc>
        <w:tc>
          <w:tcPr>
            <w:tcW w:w="940" w:type="dxa"/>
            <w:shd w:val="clear" w:color="auto" w:fill="auto"/>
            <w:vAlign w:val="center"/>
            <w:hideMark/>
          </w:tcPr>
          <w:p w14:paraId="0CB44FD0"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7C66879F"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046DCD49"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03691A01" w14:textId="77777777" w:rsidR="00D04024" w:rsidRPr="00314A09" w:rsidRDefault="00D04024" w:rsidP="00D960CC">
            <w:pPr>
              <w:jc w:val="both"/>
              <w:rPr>
                <w:b/>
                <w:bCs/>
                <w:color w:val="000000"/>
                <w:sz w:val="22"/>
                <w:szCs w:val="22"/>
              </w:rPr>
            </w:pPr>
            <w:r w:rsidRPr="00314A09">
              <w:rPr>
                <w:b/>
                <w:bCs/>
                <w:color w:val="000000"/>
                <w:sz w:val="22"/>
                <w:szCs w:val="22"/>
              </w:rPr>
              <w:t> </w:t>
            </w:r>
          </w:p>
        </w:tc>
        <w:tc>
          <w:tcPr>
            <w:tcW w:w="953" w:type="dxa"/>
            <w:shd w:val="clear" w:color="auto" w:fill="auto"/>
            <w:vAlign w:val="center"/>
            <w:hideMark/>
          </w:tcPr>
          <w:p w14:paraId="7217397B"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00050877" w14:textId="77777777" w:rsidR="00D04024" w:rsidRPr="00314A09" w:rsidRDefault="00D04024" w:rsidP="00D960CC">
            <w:pPr>
              <w:jc w:val="center"/>
              <w:rPr>
                <w:color w:val="000000"/>
                <w:sz w:val="22"/>
                <w:szCs w:val="22"/>
              </w:rPr>
            </w:pPr>
            <w:r w:rsidRPr="00314A09">
              <w:rPr>
                <w:color w:val="000000"/>
                <w:sz w:val="22"/>
                <w:szCs w:val="22"/>
              </w:rPr>
              <w:t> </w:t>
            </w:r>
          </w:p>
        </w:tc>
        <w:tc>
          <w:tcPr>
            <w:tcW w:w="984" w:type="dxa"/>
            <w:shd w:val="clear" w:color="auto" w:fill="auto"/>
            <w:vAlign w:val="center"/>
            <w:hideMark/>
          </w:tcPr>
          <w:p w14:paraId="5C227C8B" w14:textId="77777777" w:rsidR="00D04024" w:rsidRPr="00314A09" w:rsidRDefault="00D04024" w:rsidP="00D960CC">
            <w:pPr>
              <w:jc w:val="center"/>
              <w:rPr>
                <w:color w:val="000000"/>
                <w:sz w:val="22"/>
                <w:szCs w:val="22"/>
              </w:rPr>
            </w:pPr>
            <w:r w:rsidRPr="00314A09">
              <w:rPr>
                <w:color w:val="000000"/>
                <w:sz w:val="22"/>
                <w:szCs w:val="22"/>
              </w:rPr>
              <w:t> </w:t>
            </w:r>
          </w:p>
        </w:tc>
        <w:tc>
          <w:tcPr>
            <w:tcW w:w="990" w:type="dxa"/>
            <w:shd w:val="clear" w:color="auto" w:fill="auto"/>
            <w:vAlign w:val="center"/>
            <w:hideMark/>
          </w:tcPr>
          <w:p w14:paraId="3210CCFF" w14:textId="77777777" w:rsidR="00D04024" w:rsidRPr="00314A09" w:rsidRDefault="00D04024" w:rsidP="00D960CC">
            <w:pPr>
              <w:jc w:val="center"/>
              <w:rPr>
                <w:color w:val="000000"/>
                <w:sz w:val="22"/>
                <w:szCs w:val="22"/>
              </w:rPr>
            </w:pPr>
            <w:r w:rsidRPr="00314A09">
              <w:rPr>
                <w:color w:val="000000"/>
                <w:sz w:val="22"/>
                <w:szCs w:val="22"/>
              </w:rPr>
              <w:t> </w:t>
            </w:r>
          </w:p>
        </w:tc>
        <w:tc>
          <w:tcPr>
            <w:tcW w:w="955" w:type="dxa"/>
            <w:shd w:val="clear" w:color="auto" w:fill="auto"/>
            <w:noWrap/>
            <w:vAlign w:val="center"/>
            <w:hideMark/>
          </w:tcPr>
          <w:p w14:paraId="49951493" w14:textId="77777777" w:rsidR="00D04024" w:rsidRPr="00314A09" w:rsidRDefault="00D04024" w:rsidP="00D960CC">
            <w:pPr>
              <w:rPr>
                <w:rFonts w:ascii="Calibri" w:hAnsi="Calibri" w:cs="Calibri"/>
                <w:color w:val="000000"/>
                <w:sz w:val="22"/>
                <w:szCs w:val="22"/>
              </w:rPr>
            </w:pPr>
            <w:r w:rsidRPr="00314A09">
              <w:rPr>
                <w:rFonts w:ascii="Calibri" w:hAnsi="Calibri" w:cs="Calibri"/>
                <w:color w:val="000000"/>
                <w:sz w:val="22"/>
                <w:szCs w:val="22"/>
              </w:rPr>
              <w:t> </w:t>
            </w:r>
          </w:p>
        </w:tc>
      </w:tr>
      <w:tr w:rsidR="00D04024" w:rsidRPr="00314A09" w14:paraId="4DF16BAE" w14:textId="77777777" w:rsidTr="00D960CC">
        <w:trPr>
          <w:trHeight w:val="525"/>
          <w:jc w:val="center"/>
        </w:trPr>
        <w:tc>
          <w:tcPr>
            <w:tcW w:w="704" w:type="dxa"/>
            <w:shd w:val="clear" w:color="auto" w:fill="auto"/>
            <w:vAlign w:val="center"/>
            <w:hideMark/>
          </w:tcPr>
          <w:p w14:paraId="6512978A" w14:textId="77777777" w:rsidR="00D04024" w:rsidRPr="00314A09" w:rsidRDefault="00D04024" w:rsidP="00D960CC">
            <w:pPr>
              <w:jc w:val="center"/>
              <w:rPr>
                <w:color w:val="000000"/>
                <w:sz w:val="22"/>
                <w:szCs w:val="22"/>
              </w:rPr>
            </w:pPr>
            <w:r w:rsidRPr="00314A09">
              <w:rPr>
                <w:color w:val="000000"/>
                <w:sz w:val="22"/>
                <w:szCs w:val="22"/>
              </w:rPr>
              <w:t>.2.3</w:t>
            </w:r>
          </w:p>
        </w:tc>
        <w:tc>
          <w:tcPr>
            <w:tcW w:w="5271" w:type="dxa"/>
            <w:shd w:val="clear" w:color="auto" w:fill="auto"/>
            <w:vAlign w:val="center"/>
            <w:hideMark/>
          </w:tcPr>
          <w:p w14:paraId="154C7974" w14:textId="77777777" w:rsidR="00D04024" w:rsidRPr="00314A09" w:rsidRDefault="00D04024" w:rsidP="00D960CC">
            <w:pPr>
              <w:rPr>
                <w:color w:val="000000"/>
                <w:sz w:val="22"/>
                <w:szCs w:val="22"/>
              </w:rPr>
            </w:pPr>
            <w:r w:rsidRPr="00314A09">
              <w:rPr>
                <w:color w:val="000000"/>
                <w:sz w:val="22"/>
                <w:szCs w:val="22"/>
              </w:rPr>
              <w:t>бюджет субъекта РФ</w:t>
            </w:r>
          </w:p>
        </w:tc>
        <w:tc>
          <w:tcPr>
            <w:tcW w:w="940" w:type="dxa"/>
            <w:shd w:val="clear" w:color="auto" w:fill="auto"/>
            <w:vAlign w:val="center"/>
            <w:hideMark/>
          </w:tcPr>
          <w:p w14:paraId="31DC1555"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632B2E93"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0AA6AF4C"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379FADAF"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03D6D976"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646130E6" w14:textId="77777777" w:rsidR="00D04024" w:rsidRPr="00314A09" w:rsidRDefault="00D04024" w:rsidP="00D960CC">
            <w:pPr>
              <w:jc w:val="center"/>
              <w:rPr>
                <w:color w:val="000000"/>
                <w:sz w:val="22"/>
                <w:szCs w:val="22"/>
              </w:rPr>
            </w:pPr>
            <w:r w:rsidRPr="00314A09">
              <w:rPr>
                <w:color w:val="000000"/>
                <w:sz w:val="22"/>
                <w:szCs w:val="22"/>
              </w:rPr>
              <w:t> </w:t>
            </w:r>
          </w:p>
        </w:tc>
        <w:tc>
          <w:tcPr>
            <w:tcW w:w="984" w:type="dxa"/>
            <w:shd w:val="clear" w:color="auto" w:fill="auto"/>
            <w:vAlign w:val="center"/>
            <w:hideMark/>
          </w:tcPr>
          <w:p w14:paraId="7F9DC7C2" w14:textId="77777777" w:rsidR="00D04024" w:rsidRPr="00314A09" w:rsidRDefault="00D04024" w:rsidP="00D960CC">
            <w:pPr>
              <w:jc w:val="center"/>
              <w:rPr>
                <w:color w:val="000000"/>
                <w:sz w:val="22"/>
                <w:szCs w:val="22"/>
              </w:rPr>
            </w:pPr>
            <w:r w:rsidRPr="00314A09">
              <w:rPr>
                <w:color w:val="000000"/>
                <w:sz w:val="22"/>
                <w:szCs w:val="22"/>
              </w:rPr>
              <w:t> </w:t>
            </w:r>
          </w:p>
        </w:tc>
        <w:tc>
          <w:tcPr>
            <w:tcW w:w="990" w:type="dxa"/>
            <w:shd w:val="clear" w:color="auto" w:fill="auto"/>
            <w:vAlign w:val="center"/>
            <w:hideMark/>
          </w:tcPr>
          <w:p w14:paraId="6305665E" w14:textId="77777777" w:rsidR="00D04024" w:rsidRPr="00314A09" w:rsidRDefault="00D04024" w:rsidP="00D960CC">
            <w:pPr>
              <w:jc w:val="center"/>
              <w:rPr>
                <w:color w:val="000000"/>
                <w:sz w:val="22"/>
                <w:szCs w:val="22"/>
              </w:rPr>
            </w:pPr>
            <w:r w:rsidRPr="00314A09">
              <w:rPr>
                <w:color w:val="000000"/>
                <w:sz w:val="22"/>
                <w:szCs w:val="22"/>
              </w:rPr>
              <w:t> </w:t>
            </w:r>
          </w:p>
        </w:tc>
        <w:tc>
          <w:tcPr>
            <w:tcW w:w="955" w:type="dxa"/>
            <w:shd w:val="clear" w:color="auto" w:fill="auto"/>
            <w:vAlign w:val="center"/>
            <w:hideMark/>
          </w:tcPr>
          <w:p w14:paraId="61351EF4" w14:textId="77777777" w:rsidR="00D04024" w:rsidRPr="00314A09" w:rsidRDefault="00D04024" w:rsidP="00D960CC">
            <w:pPr>
              <w:jc w:val="center"/>
              <w:rPr>
                <w:color w:val="000000"/>
                <w:sz w:val="22"/>
                <w:szCs w:val="22"/>
              </w:rPr>
            </w:pPr>
            <w:r w:rsidRPr="00314A09">
              <w:rPr>
                <w:color w:val="000000"/>
                <w:sz w:val="22"/>
                <w:szCs w:val="22"/>
              </w:rPr>
              <w:t> </w:t>
            </w:r>
          </w:p>
        </w:tc>
      </w:tr>
      <w:tr w:rsidR="00D04024" w:rsidRPr="00314A09" w14:paraId="5FFEEB6B" w14:textId="77777777" w:rsidTr="00D960CC">
        <w:trPr>
          <w:trHeight w:val="457"/>
          <w:jc w:val="center"/>
        </w:trPr>
        <w:tc>
          <w:tcPr>
            <w:tcW w:w="704" w:type="dxa"/>
            <w:shd w:val="clear" w:color="auto" w:fill="auto"/>
            <w:vAlign w:val="center"/>
            <w:hideMark/>
          </w:tcPr>
          <w:p w14:paraId="41BCC169" w14:textId="77777777" w:rsidR="00D04024" w:rsidRPr="00314A09" w:rsidRDefault="00D04024" w:rsidP="00D960CC">
            <w:pPr>
              <w:jc w:val="center"/>
              <w:rPr>
                <w:color w:val="000000"/>
                <w:sz w:val="22"/>
                <w:szCs w:val="22"/>
              </w:rPr>
            </w:pPr>
            <w:r w:rsidRPr="00314A09">
              <w:rPr>
                <w:color w:val="000000"/>
                <w:sz w:val="22"/>
                <w:szCs w:val="22"/>
              </w:rPr>
              <w:t>.2.4</w:t>
            </w:r>
          </w:p>
        </w:tc>
        <w:tc>
          <w:tcPr>
            <w:tcW w:w="5271" w:type="dxa"/>
            <w:shd w:val="clear" w:color="auto" w:fill="auto"/>
            <w:vAlign w:val="center"/>
            <w:hideMark/>
          </w:tcPr>
          <w:p w14:paraId="0154B2C3" w14:textId="77777777" w:rsidR="00D04024" w:rsidRPr="00314A09" w:rsidRDefault="00D04024" w:rsidP="00D960CC">
            <w:pPr>
              <w:rPr>
                <w:color w:val="000000"/>
                <w:sz w:val="22"/>
                <w:szCs w:val="22"/>
              </w:rPr>
            </w:pPr>
            <w:r w:rsidRPr="00314A09">
              <w:rPr>
                <w:color w:val="000000"/>
                <w:sz w:val="22"/>
                <w:szCs w:val="22"/>
              </w:rPr>
              <w:t>бюджет муниципального образования (</w:t>
            </w:r>
            <w:r>
              <w:rPr>
                <w:color w:val="000000"/>
                <w:sz w:val="22"/>
                <w:szCs w:val="22"/>
              </w:rPr>
              <w:t xml:space="preserve">Касторенского </w:t>
            </w:r>
            <w:r w:rsidRPr="00314A09">
              <w:rPr>
                <w:color w:val="000000"/>
                <w:sz w:val="22"/>
                <w:szCs w:val="22"/>
              </w:rPr>
              <w:t>района)</w:t>
            </w:r>
          </w:p>
        </w:tc>
        <w:tc>
          <w:tcPr>
            <w:tcW w:w="940" w:type="dxa"/>
            <w:shd w:val="clear" w:color="auto" w:fill="auto"/>
            <w:vAlign w:val="center"/>
            <w:hideMark/>
          </w:tcPr>
          <w:p w14:paraId="295A9F9C"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14A9E311"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5478B56A"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35D4887A"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35846DC3"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3473A995" w14:textId="77777777" w:rsidR="00D04024" w:rsidRPr="00314A09" w:rsidRDefault="00D04024" w:rsidP="00D960CC">
            <w:pPr>
              <w:jc w:val="center"/>
              <w:rPr>
                <w:color w:val="000000"/>
                <w:sz w:val="22"/>
                <w:szCs w:val="22"/>
              </w:rPr>
            </w:pPr>
            <w:r w:rsidRPr="00314A09">
              <w:rPr>
                <w:color w:val="000000"/>
                <w:sz w:val="22"/>
                <w:szCs w:val="22"/>
              </w:rPr>
              <w:t> </w:t>
            </w:r>
          </w:p>
        </w:tc>
        <w:tc>
          <w:tcPr>
            <w:tcW w:w="984" w:type="dxa"/>
            <w:shd w:val="clear" w:color="auto" w:fill="auto"/>
            <w:vAlign w:val="center"/>
            <w:hideMark/>
          </w:tcPr>
          <w:p w14:paraId="543D8781" w14:textId="77777777" w:rsidR="00D04024" w:rsidRPr="00314A09" w:rsidRDefault="00D04024" w:rsidP="00D960CC">
            <w:pPr>
              <w:jc w:val="center"/>
              <w:rPr>
                <w:color w:val="000000"/>
                <w:sz w:val="22"/>
                <w:szCs w:val="22"/>
              </w:rPr>
            </w:pPr>
            <w:r w:rsidRPr="00314A09">
              <w:rPr>
                <w:color w:val="000000"/>
                <w:sz w:val="22"/>
                <w:szCs w:val="22"/>
              </w:rPr>
              <w:t> </w:t>
            </w:r>
          </w:p>
        </w:tc>
        <w:tc>
          <w:tcPr>
            <w:tcW w:w="990" w:type="dxa"/>
            <w:shd w:val="clear" w:color="auto" w:fill="auto"/>
            <w:vAlign w:val="center"/>
            <w:hideMark/>
          </w:tcPr>
          <w:p w14:paraId="5784398D" w14:textId="77777777" w:rsidR="00D04024" w:rsidRPr="00314A09" w:rsidRDefault="00D04024" w:rsidP="00D960CC">
            <w:pPr>
              <w:jc w:val="center"/>
              <w:rPr>
                <w:color w:val="000000"/>
                <w:sz w:val="22"/>
                <w:szCs w:val="22"/>
              </w:rPr>
            </w:pPr>
            <w:r w:rsidRPr="00314A09">
              <w:rPr>
                <w:color w:val="000000"/>
                <w:sz w:val="22"/>
                <w:szCs w:val="22"/>
              </w:rPr>
              <w:t> </w:t>
            </w:r>
          </w:p>
        </w:tc>
        <w:tc>
          <w:tcPr>
            <w:tcW w:w="955" w:type="dxa"/>
            <w:shd w:val="clear" w:color="auto" w:fill="auto"/>
            <w:vAlign w:val="center"/>
            <w:hideMark/>
          </w:tcPr>
          <w:p w14:paraId="06A0C053" w14:textId="77777777" w:rsidR="00D04024" w:rsidRPr="00314A09" w:rsidRDefault="00D04024" w:rsidP="00D960CC">
            <w:pPr>
              <w:jc w:val="center"/>
              <w:rPr>
                <w:color w:val="000000"/>
                <w:sz w:val="22"/>
                <w:szCs w:val="22"/>
              </w:rPr>
            </w:pPr>
            <w:r w:rsidRPr="00314A09">
              <w:rPr>
                <w:color w:val="000000"/>
                <w:sz w:val="22"/>
                <w:szCs w:val="22"/>
              </w:rPr>
              <w:t> </w:t>
            </w:r>
          </w:p>
        </w:tc>
      </w:tr>
      <w:tr w:rsidR="00D04024" w:rsidRPr="00314A09" w14:paraId="76D1B0A7" w14:textId="77777777" w:rsidTr="00D960CC">
        <w:trPr>
          <w:trHeight w:val="416"/>
          <w:jc w:val="center"/>
        </w:trPr>
        <w:tc>
          <w:tcPr>
            <w:tcW w:w="704" w:type="dxa"/>
            <w:shd w:val="clear" w:color="auto" w:fill="auto"/>
            <w:vAlign w:val="center"/>
            <w:hideMark/>
          </w:tcPr>
          <w:p w14:paraId="519A5BB6" w14:textId="77777777" w:rsidR="00D04024" w:rsidRPr="00314A09" w:rsidRDefault="00D04024" w:rsidP="00D960CC">
            <w:pPr>
              <w:jc w:val="center"/>
              <w:rPr>
                <w:color w:val="000000"/>
                <w:sz w:val="22"/>
                <w:szCs w:val="22"/>
              </w:rPr>
            </w:pPr>
            <w:r w:rsidRPr="00314A09">
              <w:rPr>
                <w:color w:val="000000"/>
                <w:sz w:val="22"/>
                <w:szCs w:val="22"/>
              </w:rPr>
              <w:t>.2.5</w:t>
            </w:r>
          </w:p>
        </w:tc>
        <w:tc>
          <w:tcPr>
            <w:tcW w:w="5271" w:type="dxa"/>
            <w:shd w:val="clear" w:color="auto" w:fill="auto"/>
            <w:vAlign w:val="center"/>
            <w:hideMark/>
          </w:tcPr>
          <w:p w14:paraId="29BD27EA" w14:textId="77777777" w:rsidR="00D04024" w:rsidRPr="00314A09" w:rsidRDefault="00D04024" w:rsidP="00D960CC">
            <w:pPr>
              <w:rPr>
                <w:color w:val="000000"/>
                <w:sz w:val="22"/>
                <w:szCs w:val="22"/>
              </w:rPr>
            </w:pPr>
            <w:r w:rsidRPr="00314A09">
              <w:rPr>
                <w:color w:val="000000"/>
                <w:sz w:val="22"/>
                <w:szCs w:val="22"/>
              </w:rPr>
              <w:t>бюджет муниципального образования (</w:t>
            </w:r>
            <w:r>
              <w:rPr>
                <w:color w:val="000000"/>
                <w:sz w:val="22"/>
                <w:szCs w:val="22"/>
              </w:rPr>
              <w:t>Егорьевский</w:t>
            </w:r>
            <w:r w:rsidRPr="00314A09">
              <w:rPr>
                <w:color w:val="000000"/>
                <w:sz w:val="22"/>
                <w:szCs w:val="22"/>
              </w:rPr>
              <w:t xml:space="preserve"> сельсовет)</w:t>
            </w:r>
          </w:p>
        </w:tc>
        <w:tc>
          <w:tcPr>
            <w:tcW w:w="940" w:type="dxa"/>
            <w:shd w:val="clear" w:color="auto" w:fill="auto"/>
            <w:vAlign w:val="center"/>
            <w:hideMark/>
          </w:tcPr>
          <w:p w14:paraId="58B10AD5"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1AF96A84"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6D781B53"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33BD2308"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79F5C8B0"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6520FF85" w14:textId="77777777" w:rsidR="00D04024" w:rsidRPr="00314A09" w:rsidRDefault="00D04024" w:rsidP="00D960CC">
            <w:pPr>
              <w:jc w:val="center"/>
              <w:rPr>
                <w:color w:val="000000"/>
                <w:sz w:val="22"/>
                <w:szCs w:val="22"/>
              </w:rPr>
            </w:pPr>
            <w:r w:rsidRPr="00314A09">
              <w:rPr>
                <w:color w:val="000000"/>
                <w:sz w:val="22"/>
                <w:szCs w:val="22"/>
              </w:rPr>
              <w:t> </w:t>
            </w:r>
          </w:p>
        </w:tc>
        <w:tc>
          <w:tcPr>
            <w:tcW w:w="984" w:type="dxa"/>
            <w:shd w:val="clear" w:color="auto" w:fill="auto"/>
            <w:vAlign w:val="center"/>
            <w:hideMark/>
          </w:tcPr>
          <w:p w14:paraId="3DF78D9F" w14:textId="77777777" w:rsidR="00D04024" w:rsidRPr="00314A09" w:rsidRDefault="00D04024" w:rsidP="00D960CC">
            <w:pPr>
              <w:jc w:val="center"/>
              <w:rPr>
                <w:color w:val="000000"/>
                <w:sz w:val="22"/>
                <w:szCs w:val="22"/>
              </w:rPr>
            </w:pPr>
            <w:r w:rsidRPr="00314A09">
              <w:rPr>
                <w:color w:val="000000"/>
                <w:sz w:val="22"/>
                <w:szCs w:val="22"/>
              </w:rPr>
              <w:t> </w:t>
            </w:r>
          </w:p>
        </w:tc>
        <w:tc>
          <w:tcPr>
            <w:tcW w:w="990" w:type="dxa"/>
            <w:shd w:val="clear" w:color="auto" w:fill="auto"/>
            <w:vAlign w:val="center"/>
            <w:hideMark/>
          </w:tcPr>
          <w:p w14:paraId="5D00F3B6" w14:textId="77777777" w:rsidR="00D04024" w:rsidRPr="00314A09" w:rsidRDefault="00D04024" w:rsidP="00D960CC">
            <w:pPr>
              <w:jc w:val="center"/>
              <w:rPr>
                <w:color w:val="000000"/>
                <w:sz w:val="22"/>
                <w:szCs w:val="22"/>
              </w:rPr>
            </w:pPr>
            <w:r w:rsidRPr="00314A09">
              <w:rPr>
                <w:color w:val="000000"/>
                <w:sz w:val="22"/>
                <w:szCs w:val="22"/>
              </w:rPr>
              <w:t> </w:t>
            </w:r>
          </w:p>
        </w:tc>
        <w:tc>
          <w:tcPr>
            <w:tcW w:w="955" w:type="dxa"/>
            <w:shd w:val="clear" w:color="auto" w:fill="auto"/>
            <w:noWrap/>
            <w:vAlign w:val="center"/>
            <w:hideMark/>
          </w:tcPr>
          <w:p w14:paraId="08927CFD" w14:textId="77777777" w:rsidR="00D04024" w:rsidRPr="00314A09" w:rsidRDefault="00D04024" w:rsidP="00D960CC">
            <w:pPr>
              <w:rPr>
                <w:rFonts w:ascii="Calibri" w:hAnsi="Calibri" w:cs="Calibri"/>
                <w:color w:val="000000"/>
                <w:sz w:val="22"/>
                <w:szCs w:val="22"/>
              </w:rPr>
            </w:pPr>
            <w:r w:rsidRPr="00314A09">
              <w:rPr>
                <w:rFonts w:ascii="Calibri" w:hAnsi="Calibri" w:cs="Calibri"/>
                <w:color w:val="000000"/>
                <w:sz w:val="22"/>
                <w:szCs w:val="22"/>
              </w:rPr>
              <w:t> </w:t>
            </w:r>
          </w:p>
        </w:tc>
      </w:tr>
      <w:tr w:rsidR="00D04024" w:rsidRPr="00314A09" w14:paraId="66EE4687" w14:textId="77777777" w:rsidTr="00D960CC">
        <w:trPr>
          <w:trHeight w:val="525"/>
          <w:jc w:val="center"/>
        </w:trPr>
        <w:tc>
          <w:tcPr>
            <w:tcW w:w="704" w:type="dxa"/>
            <w:shd w:val="clear" w:color="auto" w:fill="auto"/>
            <w:vAlign w:val="center"/>
            <w:hideMark/>
          </w:tcPr>
          <w:p w14:paraId="6572E017" w14:textId="77777777" w:rsidR="00D04024" w:rsidRPr="00314A09" w:rsidRDefault="00D04024" w:rsidP="00D960CC">
            <w:pPr>
              <w:jc w:val="center"/>
              <w:rPr>
                <w:color w:val="000000"/>
                <w:sz w:val="22"/>
                <w:szCs w:val="22"/>
              </w:rPr>
            </w:pPr>
            <w:r w:rsidRPr="00314A09">
              <w:rPr>
                <w:color w:val="000000"/>
                <w:sz w:val="22"/>
                <w:szCs w:val="22"/>
              </w:rPr>
              <w:t>.2.6</w:t>
            </w:r>
          </w:p>
        </w:tc>
        <w:tc>
          <w:tcPr>
            <w:tcW w:w="5271" w:type="dxa"/>
            <w:shd w:val="clear" w:color="auto" w:fill="auto"/>
            <w:vAlign w:val="center"/>
            <w:hideMark/>
          </w:tcPr>
          <w:p w14:paraId="030BC214" w14:textId="77777777" w:rsidR="00D04024" w:rsidRPr="00314A09" w:rsidRDefault="00D04024" w:rsidP="00D960CC">
            <w:pPr>
              <w:rPr>
                <w:color w:val="000000"/>
                <w:sz w:val="22"/>
                <w:szCs w:val="22"/>
              </w:rPr>
            </w:pPr>
            <w:r w:rsidRPr="00314A09">
              <w:rPr>
                <w:color w:val="000000"/>
                <w:sz w:val="22"/>
                <w:szCs w:val="22"/>
              </w:rPr>
              <w:t>Собственные средства РСО</w:t>
            </w:r>
          </w:p>
        </w:tc>
        <w:tc>
          <w:tcPr>
            <w:tcW w:w="940" w:type="dxa"/>
            <w:shd w:val="clear" w:color="auto" w:fill="auto"/>
            <w:vAlign w:val="center"/>
            <w:hideMark/>
          </w:tcPr>
          <w:p w14:paraId="75212612"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13BE7236" w14:textId="77777777" w:rsidR="00D04024" w:rsidRPr="00314A09" w:rsidRDefault="00D04024" w:rsidP="00D960CC">
            <w:pPr>
              <w:jc w:val="center"/>
              <w:rPr>
                <w:color w:val="000000"/>
                <w:sz w:val="22"/>
                <w:szCs w:val="22"/>
              </w:rPr>
            </w:pPr>
            <w:r w:rsidRPr="00314A09">
              <w:rPr>
                <w:color w:val="000000"/>
                <w:sz w:val="22"/>
                <w:szCs w:val="22"/>
              </w:rPr>
              <w:t>1000</w:t>
            </w:r>
          </w:p>
        </w:tc>
        <w:tc>
          <w:tcPr>
            <w:tcW w:w="953" w:type="dxa"/>
            <w:shd w:val="clear" w:color="auto" w:fill="auto"/>
            <w:vAlign w:val="center"/>
            <w:hideMark/>
          </w:tcPr>
          <w:p w14:paraId="0C303ACA" w14:textId="77777777" w:rsidR="00D04024" w:rsidRPr="00314A09" w:rsidRDefault="00D04024" w:rsidP="00D960CC">
            <w:pPr>
              <w:jc w:val="center"/>
              <w:rPr>
                <w:color w:val="000000"/>
                <w:sz w:val="22"/>
                <w:szCs w:val="22"/>
              </w:rPr>
            </w:pPr>
            <w:r w:rsidRPr="00314A09">
              <w:rPr>
                <w:color w:val="000000"/>
                <w:sz w:val="22"/>
                <w:szCs w:val="22"/>
              </w:rPr>
              <w:t>1000</w:t>
            </w:r>
          </w:p>
        </w:tc>
        <w:tc>
          <w:tcPr>
            <w:tcW w:w="953" w:type="dxa"/>
            <w:shd w:val="clear" w:color="auto" w:fill="auto"/>
            <w:vAlign w:val="center"/>
            <w:hideMark/>
          </w:tcPr>
          <w:p w14:paraId="314C2190" w14:textId="77777777" w:rsidR="00D04024" w:rsidRPr="00314A09" w:rsidRDefault="00D04024" w:rsidP="00D960CC">
            <w:pPr>
              <w:jc w:val="center"/>
              <w:rPr>
                <w:color w:val="000000"/>
                <w:sz w:val="22"/>
                <w:szCs w:val="22"/>
              </w:rPr>
            </w:pPr>
            <w:r w:rsidRPr="00314A09">
              <w:rPr>
                <w:color w:val="000000"/>
                <w:sz w:val="22"/>
                <w:szCs w:val="22"/>
              </w:rPr>
              <w:t>1000</w:t>
            </w:r>
          </w:p>
        </w:tc>
        <w:tc>
          <w:tcPr>
            <w:tcW w:w="953" w:type="dxa"/>
            <w:shd w:val="clear" w:color="auto" w:fill="auto"/>
            <w:vAlign w:val="center"/>
            <w:hideMark/>
          </w:tcPr>
          <w:p w14:paraId="50B06468" w14:textId="77777777" w:rsidR="00D04024" w:rsidRPr="00314A09" w:rsidRDefault="00D04024" w:rsidP="00D960CC">
            <w:pPr>
              <w:jc w:val="center"/>
              <w:rPr>
                <w:color w:val="000000"/>
                <w:sz w:val="22"/>
                <w:szCs w:val="22"/>
              </w:rPr>
            </w:pPr>
            <w:r w:rsidRPr="00314A09">
              <w:rPr>
                <w:color w:val="000000"/>
                <w:sz w:val="22"/>
                <w:szCs w:val="22"/>
              </w:rPr>
              <w:t>1000</w:t>
            </w:r>
          </w:p>
        </w:tc>
        <w:tc>
          <w:tcPr>
            <w:tcW w:w="953" w:type="dxa"/>
            <w:shd w:val="clear" w:color="auto" w:fill="auto"/>
            <w:vAlign w:val="center"/>
            <w:hideMark/>
          </w:tcPr>
          <w:p w14:paraId="1A08D47B" w14:textId="77777777" w:rsidR="00D04024" w:rsidRPr="00314A09" w:rsidRDefault="00D04024" w:rsidP="00D960CC">
            <w:pPr>
              <w:jc w:val="center"/>
              <w:rPr>
                <w:color w:val="000000"/>
                <w:sz w:val="22"/>
                <w:szCs w:val="22"/>
              </w:rPr>
            </w:pPr>
            <w:r w:rsidRPr="00314A09">
              <w:rPr>
                <w:color w:val="000000"/>
                <w:sz w:val="22"/>
                <w:szCs w:val="22"/>
              </w:rPr>
              <w:t>1000</w:t>
            </w:r>
          </w:p>
        </w:tc>
        <w:tc>
          <w:tcPr>
            <w:tcW w:w="984" w:type="dxa"/>
            <w:shd w:val="clear" w:color="auto" w:fill="auto"/>
            <w:vAlign w:val="center"/>
            <w:hideMark/>
          </w:tcPr>
          <w:p w14:paraId="5FCC3F55" w14:textId="77777777" w:rsidR="00D04024" w:rsidRPr="00314A09" w:rsidRDefault="00D04024" w:rsidP="00D960CC">
            <w:pPr>
              <w:jc w:val="center"/>
              <w:rPr>
                <w:color w:val="000000"/>
                <w:sz w:val="22"/>
                <w:szCs w:val="22"/>
              </w:rPr>
            </w:pPr>
            <w:r w:rsidRPr="00314A09">
              <w:rPr>
                <w:color w:val="000000"/>
                <w:sz w:val="22"/>
                <w:szCs w:val="22"/>
              </w:rPr>
              <w:t>5000</w:t>
            </w:r>
          </w:p>
        </w:tc>
        <w:tc>
          <w:tcPr>
            <w:tcW w:w="990" w:type="dxa"/>
            <w:shd w:val="clear" w:color="auto" w:fill="auto"/>
            <w:vAlign w:val="center"/>
            <w:hideMark/>
          </w:tcPr>
          <w:p w14:paraId="39A6991D" w14:textId="77777777" w:rsidR="00D04024" w:rsidRPr="00314A09" w:rsidRDefault="00D04024" w:rsidP="00D960CC">
            <w:pPr>
              <w:jc w:val="center"/>
              <w:rPr>
                <w:color w:val="000000"/>
                <w:sz w:val="22"/>
                <w:szCs w:val="22"/>
              </w:rPr>
            </w:pPr>
            <w:r w:rsidRPr="00314A09">
              <w:rPr>
                <w:color w:val="000000"/>
                <w:sz w:val="22"/>
                <w:szCs w:val="22"/>
              </w:rPr>
              <w:t>4000</w:t>
            </w:r>
          </w:p>
        </w:tc>
        <w:tc>
          <w:tcPr>
            <w:tcW w:w="955" w:type="dxa"/>
            <w:shd w:val="clear" w:color="auto" w:fill="auto"/>
            <w:vAlign w:val="center"/>
            <w:hideMark/>
          </w:tcPr>
          <w:p w14:paraId="474CC354" w14:textId="77777777" w:rsidR="00D04024" w:rsidRPr="00314A09" w:rsidRDefault="00D04024" w:rsidP="00D960CC">
            <w:pPr>
              <w:jc w:val="center"/>
              <w:rPr>
                <w:color w:val="000000"/>
                <w:sz w:val="22"/>
                <w:szCs w:val="22"/>
              </w:rPr>
            </w:pPr>
            <w:r w:rsidRPr="00314A09">
              <w:rPr>
                <w:color w:val="000000"/>
                <w:sz w:val="22"/>
                <w:szCs w:val="22"/>
              </w:rPr>
              <w:t>9000</w:t>
            </w:r>
          </w:p>
        </w:tc>
      </w:tr>
      <w:tr w:rsidR="00D04024" w:rsidRPr="00314A09" w14:paraId="5F0E223B" w14:textId="77777777" w:rsidTr="00D960CC">
        <w:trPr>
          <w:trHeight w:val="525"/>
          <w:jc w:val="center"/>
        </w:trPr>
        <w:tc>
          <w:tcPr>
            <w:tcW w:w="704" w:type="dxa"/>
            <w:shd w:val="clear" w:color="auto" w:fill="auto"/>
            <w:vAlign w:val="center"/>
            <w:hideMark/>
          </w:tcPr>
          <w:p w14:paraId="5E14A127" w14:textId="77777777" w:rsidR="00D04024" w:rsidRPr="00314A09" w:rsidRDefault="00D04024" w:rsidP="00D960CC">
            <w:pPr>
              <w:jc w:val="center"/>
              <w:rPr>
                <w:color w:val="000000"/>
                <w:sz w:val="22"/>
                <w:szCs w:val="22"/>
              </w:rPr>
            </w:pPr>
            <w:r w:rsidRPr="00314A09">
              <w:rPr>
                <w:color w:val="000000"/>
                <w:sz w:val="22"/>
                <w:szCs w:val="22"/>
              </w:rPr>
              <w:t>.2.7</w:t>
            </w:r>
          </w:p>
        </w:tc>
        <w:tc>
          <w:tcPr>
            <w:tcW w:w="5271" w:type="dxa"/>
            <w:shd w:val="clear" w:color="auto" w:fill="auto"/>
            <w:vAlign w:val="center"/>
            <w:hideMark/>
          </w:tcPr>
          <w:p w14:paraId="58773586" w14:textId="77777777" w:rsidR="00D04024" w:rsidRPr="00314A09" w:rsidRDefault="00D04024" w:rsidP="00D960CC">
            <w:pPr>
              <w:rPr>
                <w:color w:val="000000"/>
                <w:sz w:val="22"/>
                <w:szCs w:val="22"/>
              </w:rPr>
            </w:pPr>
            <w:r w:rsidRPr="00314A09">
              <w:rPr>
                <w:color w:val="000000"/>
                <w:sz w:val="22"/>
                <w:szCs w:val="22"/>
              </w:rPr>
              <w:t>за счет тарифов на подключение</w:t>
            </w:r>
          </w:p>
        </w:tc>
        <w:tc>
          <w:tcPr>
            <w:tcW w:w="940" w:type="dxa"/>
            <w:shd w:val="clear" w:color="auto" w:fill="auto"/>
            <w:vAlign w:val="center"/>
            <w:hideMark/>
          </w:tcPr>
          <w:p w14:paraId="704D4625"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5F88EBEE"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22CFF848"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1F74AE70"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5A54AEB7"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7DBF8CE0" w14:textId="77777777" w:rsidR="00D04024" w:rsidRPr="00314A09" w:rsidRDefault="00D04024" w:rsidP="00D960CC">
            <w:pPr>
              <w:jc w:val="center"/>
              <w:rPr>
                <w:color w:val="000000"/>
                <w:sz w:val="22"/>
                <w:szCs w:val="22"/>
              </w:rPr>
            </w:pPr>
            <w:r w:rsidRPr="00314A09">
              <w:rPr>
                <w:color w:val="000000"/>
                <w:sz w:val="22"/>
                <w:szCs w:val="22"/>
              </w:rPr>
              <w:t> </w:t>
            </w:r>
          </w:p>
        </w:tc>
        <w:tc>
          <w:tcPr>
            <w:tcW w:w="984" w:type="dxa"/>
            <w:shd w:val="clear" w:color="auto" w:fill="auto"/>
            <w:vAlign w:val="center"/>
            <w:hideMark/>
          </w:tcPr>
          <w:p w14:paraId="388C6AE1" w14:textId="77777777" w:rsidR="00D04024" w:rsidRPr="00314A09" w:rsidRDefault="00D04024" w:rsidP="00D960CC">
            <w:pPr>
              <w:jc w:val="center"/>
              <w:rPr>
                <w:color w:val="000000"/>
                <w:sz w:val="22"/>
                <w:szCs w:val="22"/>
              </w:rPr>
            </w:pPr>
            <w:r w:rsidRPr="00314A09">
              <w:rPr>
                <w:color w:val="000000"/>
                <w:sz w:val="22"/>
                <w:szCs w:val="22"/>
              </w:rPr>
              <w:t> </w:t>
            </w:r>
          </w:p>
        </w:tc>
        <w:tc>
          <w:tcPr>
            <w:tcW w:w="990" w:type="dxa"/>
            <w:shd w:val="clear" w:color="auto" w:fill="auto"/>
            <w:vAlign w:val="center"/>
            <w:hideMark/>
          </w:tcPr>
          <w:p w14:paraId="7DED1D2A" w14:textId="77777777" w:rsidR="00D04024" w:rsidRPr="00314A09" w:rsidRDefault="00D04024" w:rsidP="00D960CC">
            <w:pPr>
              <w:jc w:val="center"/>
              <w:rPr>
                <w:color w:val="000000"/>
                <w:sz w:val="22"/>
                <w:szCs w:val="22"/>
              </w:rPr>
            </w:pPr>
            <w:r w:rsidRPr="00314A09">
              <w:rPr>
                <w:color w:val="000000"/>
                <w:sz w:val="22"/>
                <w:szCs w:val="22"/>
              </w:rPr>
              <w:t> </w:t>
            </w:r>
          </w:p>
        </w:tc>
        <w:tc>
          <w:tcPr>
            <w:tcW w:w="955" w:type="dxa"/>
            <w:shd w:val="clear" w:color="auto" w:fill="auto"/>
            <w:noWrap/>
            <w:vAlign w:val="center"/>
            <w:hideMark/>
          </w:tcPr>
          <w:p w14:paraId="0C84D5E3" w14:textId="77777777" w:rsidR="00D04024" w:rsidRPr="00314A09" w:rsidRDefault="00D04024" w:rsidP="00D960CC">
            <w:pPr>
              <w:rPr>
                <w:rFonts w:ascii="Calibri" w:hAnsi="Calibri" w:cs="Calibri"/>
                <w:color w:val="000000"/>
                <w:sz w:val="22"/>
                <w:szCs w:val="22"/>
              </w:rPr>
            </w:pPr>
            <w:r w:rsidRPr="00314A09">
              <w:rPr>
                <w:rFonts w:ascii="Calibri" w:hAnsi="Calibri" w:cs="Calibri"/>
                <w:color w:val="000000"/>
                <w:sz w:val="22"/>
                <w:szCs w:val="22"/>
              </w:rPr>
              <w:t> </w:t>
            </w:r>
          </w:p>
        </w:tc>
      </w:tr>
      <w:tr w:rsidR="00D04024" w:rsidRPr="00314A09" w14:paraId="2889D974" w14:textId="77777777" w:rsidTr="00D960CC">
        <w:trPr>
          <w:trHeight w:val="300"/>
          <w:jc w:val="center"/>
        </w:trPr>
        <w:tc>
          <w:tcPr>
            <w:tcW w:w="704" w:type="dxa"/>
            <w:shd w:val="clear" w:color="000000" w:fill="FFFF00"/>
            <w:noWrap/>
            <w:vAlign w:val="center"/>
            <w:hideMark/>
          </w:tcPr>
          <w:p w14:paraId="3C441730" w14:textId="77777777" w:rsidR="00D04024" w:rsidRPr="00314A09" w:rsidRDefault="00D04024" w:rsidP="00D960CC">
            <w:pPr>
              <w:jc w:val="right"/>
              <w:rPr>
                <w:rFonts w:ascii="Calibri" w:hAnsi="Calibri" w:cs="Calibri"/>
                <w:color w:val="000000"/>
                <w:sz w:val="22"/>
                <w:szCs w:val="22"/>
              </w:rPr>
            </w:pPr>
            <w:r w:rsidRPr="00314A09">
              <w:rPr>
                <w:rFonts w:ascii="Calibri" w:hAnsi="Calibri" w:cs="Calibri"/>
                <w:color w:val="000000"/>
                <w:sz w:val="22"/>
                <w:szCs w:val="22"/>
              </w:rPr>
              <w:lastRenderedPageBreak/>
              <w:t>3</w:t>
            </w:r>
          </w:p>
        </w:tc>
        <w:tc>
          <w:tcPr>
            <w:tcW w:w="13905" w:type="dxa"/>
            <w:gridSpan w:val="10"/>
            <w:shd w:val="clear" w:color="000000" w:fill="FFFF00"/>
            <w:vAlign w:val="center"/>
            <w:hideMark/>
          </w:tcPr>
          <w:p w14:paraId="1B3A598B" w14:textId="77777777" w:rsidR="00D04024" w:rsidRPr="00314A09" w:rsidRDefault="00D04024" w:rsidP="00D960CC">
            <w:pPr>
              <w:jc w:val="center"/>
              <w:rPr>
                <w:b/>
                <w:bCs/>
                <w:color w:val="000000"/>
                <w:sz w:val="22"/>
                <w:szCs w:val="22"/>
              </w:rPr>
            </w:pPr>
            <w:r w:rsidRPr="00314A09">
              <w:rPr>
                <w:b/>
                <w:bCs/>
                <w:color w:val="000000"/>
                <w:sz w:val="22"/>
                <w:szCs w:val="22"/>
              </w:rPr>
              <w:t>Проекты по реконструкции и модернизация  объектов уличного освещения систем электроснабжения (1,0 км)</w:t>
            </w:r>
          </w:p>
        </w:tc>
      </w:tr>
      <w:tr w:rsidR="00D04024" w:rsidRPr="00314A09" w14:paraId="3A412498" w14:textId="77777777" w:rsidTr="00D960CC">
        <w:trPr>
          <w:trHeight w:val="525"/>
          <w:jc w:val="center"/>
        </w:trPr>
        <w:tc>
          <w:tcPr>
            <w:tcW w:w="704" w:type="dxa"/>
            <w:shd w:val="clear" w:color="auto" w:fill="auto"/>
            <w:vAlign w:val="center"/>
            <w:hideMark/>
          </w:tcPr>
          <w:p w14:paraId="4B67F435" w14:textId="77777777" w:rsidR="00D04024" w:rsidRPr="00314A09" w:rsidRDefault="00D04024" w:rsidP="00D960CC">
            <w:pPr>
              <w:jc w:val="center"/>
              <w:rPr>
                <w:color w:val="000000"/>
                <w:sz w:val="22"/>
                <w:szCs w:val="22"/>
              </w:rPr>
            </w:pPr>
            <w:r w:rsidRPr="00314A09">
              <w:rPr>
                <w:color w:val="000000"/>
                <w:sz w:val="22"/>
                <w:szCs w:val="22"/>
              </w:rPr>
              <w:t>.3.1</w:t>
            </w:r>
          </w:p>
        </w:tc>
        <w:tc>
          <w:tcPr>
            <w:tcW w:w="5271" w:type="dxa"/>
            <w:shd w:val="clear" w:color="auto" w:fill="auto"/>
            <w:vAlign w:val="center"/>
            <w:hideMark/>
          </w:tcPr>
          <w:p w14:paraId="6E107084" w14:textId="77777777" w:rsidR="00D04024" w:rsidRPr="00314A09" w:rsidRDefault="00D04024" w:rsidP="00D960CC">
            <w:pPr>
              <w:rPr>
                <w:color w:val="000000"/>
                <w:sz w:val="22"/>
                <w:szCs w:val="22"/>
              </w:rPr>
            </w:pPr>
            <w:r w:rsidRPr="00314A09">
              <w:rPr>
                <w:color w:val="000000"/>
                <w:sz w:val="22"/>
                <w:szCs w:val="22"/>
              </w:rPr>
              <w:t>Всего инвестиций за период, в т.ч.</w:t>
            </w:r>
          </w:p>
        </w:tc>
        <w:tc>
          <w:tcPr>
            <w:tcW w:w="940" w:type="dxa"/>
            <w:shd w:val="clear" w:color="auto" w:fill="auto"/>
            <w:vAlign w:val="center"/>
            <w:hideMark/>
          </w:tcPr>
          <w:p w14:paraId="07B95AF0"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6CE25AB6" w14:textId="77777777" w:rsidR="00D04024" w:rsidRPr="00314A09" w:rsidRDefault="00D04024" w:rsidP="00D960CC">
            <w:pPr>
              <w:jc w:val="center"/>
              <w:rPr>
                <w:color w:val="000000"/>
                <w:sz w:val="22"/>
                <w:szCs w:val="22"/>
              </w:rPr>
            </w:pPr>
            <w:r>
              <w:rPr>
                <w:color w:val="000000"/>
                <w:sz w:val="20"/>
              </w:rPr>
              <w:t>122,0</w:t>
            </w:r>
          </w:p>
        </w:tc>
        <w:tc>
          <w:tcPr>
            <w:tcW w:w="953" w:type="dxa"/>
            <w:shd w:val="clear" w:color="auto" w:fill="auto"/>
            <w:vAlign w:val="center"/>
            <w:hideMark/>
          </w:tcPr>
          <w:p w14:paraId="42BEFACB" w14:textId="77777777" w:rsidR="00D04024" w:rsidRPr="00314A09" w:rsidRDefault="00D04024" w:rsidP="00D960CC">
            <w:pPr>
              <w:jc w:val="center"/>
              <w:rPr>
                <w:color w:val="000000"/>
                <w:sz w:val="22"/>
                <w:szCs w:val="22"/>
              </w:rPr>
            </w:pPr>
            <w:r>
              <w:rPr>
                <w:color w:val="000000"/>
                <w:sz w:val="20"/>
              </w:rPr>
              <w:t>122,0</w:t>
            </w:r>
          </w:p>
        </w:tc>
        <w:tc>
          <w:tcPr>
            <w:tcW w:w="953" w:type="dxa"/>
            <w:shd w:val="clear" w:color="auto" w:fill="auto"/>
            <w:vAlign w:val="center"/>
            <w:hideMark/>
          </w:tcPr>
          <w:p w14:paraId="33A80F32" w14:textId="77777777" w:rsidR="00D04024" w:rsidRPr="00314A09" w:rsidRDefault="00D04024" w:rsidP="00D960CC">
            <w:pPr>
              <w:jc w:val="center"/>
              <w:rPr>
                <w:color w:val="000000"/>
                <w:sz w:val="22"/>
                <w:szCs w:val="22"/>
              </w:rPr>
            </w:pPr>
            <w:r>
              <w:rPr>
                <w:color w:val="000000"/>
                <w:sz w:val="20"/>
              </w:rPr>
              <w:t>122,0</w:t>
            </w:r>
          </w:p>
        </w:tc>
        <w:tc>
          <w:tcPr>
            <w:tcW w:w="953" w:type="dxa"/>
            <w:shd w:val="clear" w:color="auto" w:fill="auto"/>
            <w:vAlign w:val="center"/>
            <w:hideMark/>
          </w:tcPr>
          <w:p w14:paraId="515BB5A6" w14:textId="77777777" w:rsidR="00D04024" w:rsidRPr="00314A09" w:rsidRDefault="00D04024" w:rsidP="00D960CC">
            <w:pPr>
              <w:jc w:val="center"/>
              <w:rPr>
                <w:color w:val="000000"/>
                <w:sz w:val="22"/>
                <w:szCs w:val="22"/>
              </w:rPr>
            </w:pPr>
            <w:r>
              <w:rPr>
                <w:color w:val="000000"/>
                <w:sz w:val="20"/>
              </w:rPr>
              <w:t>122,0</w:t>
            </w:r>
          </w:p>
        </w:tc>
        <w:tc>
          <w:tcPr>
            <w:tcW w:w="953" w:type="dxa"/>
            <w:shd w:val="clear" w:color="auto" w:fill="auto"/>
            <w:vAlign w:val="center"/>
            <w:hideMark/>
          </w:tcPr>
          <w:p w14:paraId="46547BE5" w14:textId="77777777" w:rsidR="00D04024" w:rsidRPr="00314A09" w:rsidRDefault="00D04024" w:rsidP="00D960CC">
            <w:pPr>
              <w:jc w:val="center"/>
              <w:rPr>
                <w:color w:val="000000"/>
                <w:sz w:val="22"/>
                <w:szCs w:val="22"/>
              </w:rPr>
            </w:pPr>
            <w:r>
              <w:rPr>
                <w:color w:val="000000"/>
                <w:sz w:val="20"/>
              </w:rPr>
              <w:t>122,0</w:t>
            </w:r>
          </w:p>
        </w:tc>
        <w:tc>
          <w:tcPr>
            <w:tcW w:w="984" w:type="dxa"/>
            <w:shd w:val="clear" w:color="auto" w:fill="auto"/>
            <w:vAlign w:val="center"/>
            <w:hideMark/>
          </w:tcPr>
          <w:p w14:paraId="3221CAD2" w14:textId="77777777" w:rsidR="00D04024" w:rsidRPr="00314A09" w:rsidRDefault="00D04024" w:rsidP="00D960CC">
            <w:pPr>
              <w:jc w:val="center"/>
              <w:rPr>
                <w:color w:val="000000"/>
                <w:sz w:val="22"/>
                <w:szCs w:val="22"/>
              </w:rPr>
            </w:pPr>
            <w:r>
              <w:rPr>
                <w:color w:val="000000"/>
                <w:sz w:val="20"/>
              </w:rPr>
              <w:t>610,0</w:t>
            </w:r>
          </w:p>
        </w:tc>
        <w:tc>
          <w:tcPr>
            <w:tcW w:w="990" w:type="dxa"/>
            <w:shd w:val="clear" w:color="auto" w:fill="auto"/>
            <w:vAlign w:val="center"/>
            <w:hideMark/>
          </w:tcPr>
          <w:p w14:paraId="556EB0D5" w14:textId="77777777" w:rsidR="00D04024" w:rsidRPr="00314A09" w:rsidRDefault="00D04024" w:rsidP="00D960CC">
            <w:pPr>
              <w:jc w:val="center"/>
              <w:rPr>
                <w:color w:val="000000"/>
                <w:sz w:val="22"/>
                <w:szCs w:val="22"/>
              </w:rPr>
            </w:pPr>
            <w:r>
              <w:rPr>
                <w:color w:val="000000"/>
                <w:sz w:val="20"/>
              </w:rPr>
              <w:t>610,0</w:t>
            </w:r>
          </w:p>
        </w:tc>
        <w:tc>
          <w:tcPr>
            <w:tcW w:w="955" w:type="dxa"/>
            <w:shd w:val="clear" w:color="auto" w:fill="auto"/>
            <w:vAlign w:val="center"/>
            <w:hideMark/>
          </w:tcPr>
          <w:p w14:paraId="1282AD5B" w14:textId="77777777" w:rsidR="00D04024" w:rsidRPr="00314A09" w:rsidRDefault="00D04024" w:rsidP="00D960CC">
            <w:pPr>
              <w:jc w:val="center"/>
              <w:rPr>
                <w:color w:val="000000"/>
                <w:sz w:val="22"/>
                <w:szCs w:val="22"/>
              </w:rPr>
            </w:pPr>
            <w:r>
              <w:rPr>
                <w:color w:val="000000"/>
                <w:sz w:val="20"/>
              </w:rPr>
              <w:t>1220,0</w:t>
            </w:r>
          </w:p>
        </w:tc>
      </w:tr>
      <w:tr w:rsidR="00D04024" w:rsidRPr="00314A09" w14:paraId="7346A241" w14:textId="77777777" w:rsidTr="00D960CC">
        <w:trPr>
          <w:trHeight w:val="525"/>
          <w:jc w:val="center"/>
        </w:trPr>
        <w:tc>
          <w:tcPr>
            <w:tcW w:w="704" w:type="dxa"/>
            <w:shd w:val="clear" w:color="auto" w:fill="auto"/>
            <w:vAlign w:val="center"/>
            <w:hideMark/>
          </w:tcPr>
          <w:p w14:paraId="7025BF52" w14:textId="77777777" w:rsidR="00D04024" w:rsidRPr="00314A09" w:rsidRDefault="00D04024" w:rsidP="00D960CC">
            <w:pPr>
              <w:jc w:val="center"/>
              <w:rPr>
                <w:color w:val="000000"/>
                <w:sz w:val="22"/>
                <w:szCs w:val="22"/>
              </w:rPr>
            </w:pPr>
            <w:r w:rsidRPr="00314A09">
              <w:rPr>
                <w:color w:val="000000"/>
                <w:sz w:val="22"/>
                <w:szCs w:val="22"/>
              </w:rPr>
              <w:t>.3.2</w:t>
            </w:r>
          </w:p>
        </w:tc>
        <w:tc>
          <w:tcPr>
            <w:tcW w:w="5271" w:type="dxa"/>
            <w:shd w:val="clear" w:color="auto" w:fill="auto"/>
            <w:vAlign w:val="center"/>
            <w:hideMark/>
          </w:tcPr>
          <w:p w14:paraId="7329A067" w14:textId="77777777" w:rsidR="00D04024" w:rsidRPr="00314A09" w:rsidRDefault="00D04024" w:rsidP="00D960CC">
            <w:pPr>
              <w:rPr>
                <w:color w:val="000000"/>
                <w:sz w:val="22"/>
                <w:szCs w:val="22"/>
              </w:rPr>
            </w:pPr>
            <w:r w:rsidRPr="00314A09">
              <w:rPr>
                <w:color w:val="000000"/>
                <w:sz w:val="22"/>
                <w:szCs w:val="22"/>
              </w:rPr>
              <w:t>Федеральный бюджет</w:t>
            </w:r>
          </w:p>
        </w:tc>
        <w:tc>
          <w:tcPr>
            <w:tcW w:w="940" w:type="dxa"/>
            <w:shd w:val="clear" w:color="auto" w:fill="auto"/>
            <w:vAlign w:val="center"/>
            <w:hideMark/>
          </w:tcPr>
          <w:p w14:paraId="1EFB73C0"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2F94489E" w14:textId="77777777" w:rsidR="00D04024" w:rsidRPr="00314A09" w:rsidRDefault="00D04024" w:rsidP="00D960CC">
            <w:pPr>
              <w:jc w:val="center"/>
              <w:rPr>
                <w:color w:val="000000"/>
                <w:sz w:val="22"/>
                <w:szCs w:val="22"/>
              </w:rPr>
            </w:pPr>
            <w:r>
              <w:rPr>
                <w:color w:val="000000"/>
                <w:sz w:val="22"/>
                <w:szCs w:val="22"/>
              </w:rPr>
              <w:t> </w:t>
            </w:r>
          </w:p>
        </w:tc>
        <w:tc>
          <w:tcPr>
            <w:tcW w:w="953" w:type="dxa"/>
            <w:shd w:val="clear" w:color="auto" w:fill="auto"/>
            <w:vAlign w:val="center"/>
            <w:hideMark/>
          </w:tcPr>
          <w:p w14:paraId="66B2B441" w14:textId="77777777" w:rsidR="00D04024" w:rsidRPr="00314A09" w:rsidRDefault="00D04024" w:rsidP="00D960CC">
            <w:pPr>
              <w:jc w:val="center"/>
              <w:rPr>
                <w:color w:val="000000"/>
                <w:sz w:val="22"/>
                <w:szCs w:val="22"/>
              </w:rPr>
            </w:pPr>
            <w:r>
              <w:rPr>
                <w:color w:val="000000"/>
                <w:sz w:val="22"/>
                <w:szCs w:val="22"/>
              </w:rPr>
              <w:t> </w:t>
            </w:r>
          </w:p>
        </w:tc>
        <w:tc>
          <w:tcPr>
            <w:tcW w:w="953" w:type="dxa"/>
            <w:shd w:val="clear" w:color="auto" w:fill="auto"/>
            <w:vAlign w:val="center"/>
            <w:hideMark/>
          </w:tcPr>
          <w:p w14:paraId="70BA202A" w14:textId="77777777" w:rsidR="00D04024" w:rsidRPr="00314A09" w:rsidRDefault="00D04024" w:rsidP="00D960CC">
            <w:pPr>
              <w:jc w:val="both"/>
              <w:rPr>
                <w:b/>
                <w:bCs/>
                <w:color w:val="000000"/>
                <w:sz w:val="22"/>
                <w:szCs w:val="22"/>
              </w:rPr>
            </w:pPr>
            <w:r>
              <w:rPr>
                <w:b/>
                <w:bCs/>
                <w:color w:val="000000"/>
                <w:sz w:val="28"/>
                <w:szCs w:val="28"/>
              </w:rPr>
              <w:t> </w:t>
            </w:r>
          </w:p>
        </w:tc>
        <w:tc>
          <w:tcPr>
            <w:tcW w:w="953" w:type="dxa"/>
            <w:shd w:val="clear" w:color="auto" w:fill="auto"/>
            <w:vAlign w:val="center"/>
            <w:hideMark/>
          </w:tcPr>
          <w:p w14:paraId="2F70E372" w14:textId="77777777" w:rsidR="00D04024" w:rsidRPr="00314A09" w:rsidRDefault="00D04024" w:rsidP="00D960CC">
            <w:pPr>
              <w:jc w:val="center"/>
              <w:rPr>
                <w:color w:val="000000"/>
                <w:sz w:val="22"/>
                <w:szCs w:val="22"/>
              </w:rPr>
            </w:pPr>
            <w:r>
              <w:rPr>
                <w:color w:val="000000"/>
                <w:sz w:val="22"/>
                <w:szCs w:val="22"/>
              </w:rPr>
              <w:t> </w:t>
            </w:r>
          </w:p>
        </w:tc>
        <w:tc>
          <w:tcPr>
            <w:tcW w:w="953" w:type="dxa"/>
            <w:shd w:val="clear" w:color="auto" w:fill="auto"/>
            <w:vAlign w:val="center"/>
            <w:hideMark/>
          </w:tcPr>
          <w:p w14:paraId="18D24D61" w14:textId="77777777" w:rsidR="00D04024" w:rsidRPr="00314A09" w:rsidRDefault="00D04024" w:rsidP="00D960CC">
            <w:pPr>
              <w:jc w:val="center"/>
              <w:rPr>
                <w:color w:val="000000"/>
                <w:sz w:val="22"/>
                <w:szCs w:val="22"/>
              </w:rPr>
            </w:pPr>
            <w:r>
              <w:rPr>
                <w:color w:val="000000"/>
                <w:sz w:val="22"/>
                <w:szCs w:val="22"/>
              </w:rPr>
              <w:t> </w:t>
            </w:r>
          </w:p>
        </w:tc>
        <w:tc>
          <w:tcPr>
            <w:tcW w:w="984" w:type="dxa"/>
            <w:shd w:val="clear" w:color="auto" w:fill="auto"/>
            <w:vAlign w:val="center"/>
            <w:hideMark/>
          </w:tcPr>
          <w:p w14:paraId="56EF4838" w14:textId="77777777" w:rsidR="00D04024" w:rsidRPr="00314A09" w:rsidRDefault="00D04024" w:rsidP="00D960CC">
            <w:pPr>
              <w:jc w:val="center"/>
              <w:rPr>
                <w:color w:val="000000"/>
                <w:sz w:val="22"/>
                <w:szCs w:val="22"/>
              </w:rPr>
            </w:pPr>
            <w:r>
              <w:rPr>
                <w:color w:val="000000"/>
                <w:sz w:val="20"/>
              </w:rPr>
              <w:t> </w:t>
            </w:r>
          </w:p>
        </w:tc>
        <w:tc>
          <w:tcPr>
            <w:tcW w:w="990" w:type="dxa"/>
            <w:shd w:val="clear" w:color="auto" w:fill="auto"/>
            <w:vAlign w:val="center"/>
            <w:hideMark/>
          </w:tcPr>
          <w:p w14:paraId="34B27F36" w14:textId="77777777" w:rsidR="00D04024" w:rsidRPr="00314A09" w:rsidRDefault="00D04024" w:rsidP="00D960CC">
            <w:pPr>
              <w:jc w:val="center"/>
              <w:rPr>
                <w:color w:val="000000"/>
                <w:sz w:val="22"/>
                <w:szCs w:val="22"/>
              </w:rPr>
            </w:pPr>
            <w:r>
              <w:rPr>
                <w:color w:val="000000"/>
                <w:sz w:val="20"/>
              </w:rPr>
              <w:t> </w:t>
            </w:r>
          </w:p>
        </w:tc>
        <w:tc>
          <w:tcPr>
            <w:tcW w:w="955" w:type="dxa"/>
            <w:shd w:val="clear" w:color="auto" w:fill="auto"/>
            <w:noWrap/>
            <w:vAlign w:val="bottom"/>
            <w:hideMark/>
          </w:tcPr>
          <w:p w14:paraId="3EC6FF8D" w14:textId="77777777" w:rsidR="00D04024" w:rsidRPr="00314A09" w:rsidRDefault="00D04024" w:rsidP="00D960CC">
            <w:pPr>
              <w:rPr>
                <w:rFonts w:ascii="Calibri" w:hAnsi="Calibri" w:cs="Calibri"/>
                <w:color w:val="000000"/>
                <w:sz w:val="22"/>
                <w:szCs w:val="22"/>
              </w:rPr>
            </w:pPr>
            <w:r>
              <w:rPr>
                <w:rFonts w:ascii="Calibri" w:hAnsi="Calibri" w:cs="Calibri"/>
                <w:color w:val="000000"/>
                <w:sz w:val="22"/>
                <w:szCs w:val="22"/>
              </w:rPr>
              <w:t> </w:t>
            </w:r>
          </w:p>
        </w:tc>
      </w:tr>
      <w:tr w:rsidR="00D04024" w:rsidRPr="00314A09" w14:paraId="75F939F3" w14:textId="77777777" w:rsidTr="00D960CC">
        <w:trPr>
          <w:trHeight w:val="525"/>
          <w:jc w:val="center"/>
        </w:trPr>
        <w:tc>
          <w:tcPr>
            <w:tcW w:w="704" w:type="dxa"/>
            <w:shd w:val="clear" w:color="auto" w:fill="auto"/>
            <w:vAlign w:val="center"/>
            <w:hideMark/>
          </w:tcPr>
          <w:p w14:paraId="77CB963D" w14:textId="77777777" w:rsidR="00D04024" w:rsidRPr="00314A09" w:rsidRDefault="00D04024" w:rsidP="00D960CC">
            <w:pPr>
              <w:jc w:val="center"/>
              <w:rPr>
                <w:color w:val="000000"/>
                <w:sz w:val="22"/>
                <w:szCs w:val="22"/>
              </w:rPr>
            </w:pPr>
            <w:r w:rsidRPr="00314A09">
              <w:rPr>
                <w:color w:val="000000"/>
                <w:sz w:val="22"/>
                <w:szCs w:val="22"/>
              </w:rPr>
              <w:t>.3.3</w:t>
            </w:r>
          </w:p>
        </w:tc>
        <w:tc>
          <w:tcPr>
            <w:tcW w:w="5271" w:type="dxa"/>
            <w:shd w:val="clear" w:color="auto" w:fill="auto"/>
            <w:vAlign w:val="center"/>
            <w:hideMark/>
          </w:tcPr>
          <w:p w14:paraId="584FA176" w14:textId="77777777" w:rsidR="00D04024" w:rsidRPr="00314A09" w:rsidRDefault="00D04024" w:rsidP="00D960CC">
            <w:pPr>
              <w:rPr>
                <w:color w:val="000000"/>
                <w:sz w:val="22"/>
                <w:szCs w:val="22"/>
              </w:rPr>
            </w:pPr>
            <w:r w:rsidRPr="00314A09">
              <w:rPr>
                <w:color w:val="000000"/>
                <w:sz w:val="22"/>
                <w:szCs w:val="22"/>
              </w:rPr>
              <w:t>бюджет субъекта РФ</w:t>
            </w:r>
          </w:p>
        </w:tc>
        <w:tc>
          <w:tcPr>
            <w:tcW w:w="940" w:type="dxa"/>
            <w:shd w:val="clear" w:color="auto" w:fill="auto"/>
            <w:vAlign w:val="center"/>
            <w:hideMark/>
          </w:tcPr>
          <w:p w14:paraId="01F21D17"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40529A14" w14:textId="77777777" w:rsidR="00D04024" w:rsidRPr="00314A09" w:rsidRDefault="00D04024" w:rsidP="00D960CC">
            <w:pPr>
              <w:jc w:val="center"/>
              <w:rPr>
                <w:color w:val="000000"/>
                <w:sz w:val="22"/>
                <w:szCs w:val="22"/>
              </w:rPr>
            </w:pPr>
            <w:r>
              <w:rPr>
                <w:color w:val="000000"/>
                <w:sz w:val="20"/>
              </w:rPr>
              <w:t> </w:t>
            </w:r>
          </w:p>
        </w:tc>
        <w:tc>
          <w:tcPr>
            <w:tcW w:w="953" w:type="dxa"/>
            <w:shd w:val="clear" w:color="auto" w:fill="auto"/>
            <w:vAlign w:val="center"/>
            <w:hideMark/>
          </w:tcPr>
          <w:p w14:paraId="3BEDB6E0" w14:textId="77777777" w:rsidR="00D04024" w:rsidRPr="00314A09" w:rsidRDefault="00D04024" w:rsidP="00D960CC">
            <w:pPr>
              <w:jc w:val="center"/>
              <w:rPr>
                <w:color w:val="000000"/>
                <w:sz w:val="22"/>
                <w:szCs w:val="22"/>
              </w:rPr>
            </w:pPr>
            <w:r>
              <w:rPr>
                <w:color w:val="000000"/>
                <w:sz w:val="20"/>
              </w:rPr>
              <w:t> </w:t>
            </w:r>
          </w:p>
        </w:tc>
        <w:tc>
          <w:tcPr>
            <w:tcW w:w="953" w:type="dxa"/>
            <w:shd w:val="clear" w:color="auto" w:fill="auto"/>
            <w:vAlign w:val="center"/>
            <w:hideMark/>
          </w:tcPr>
          <w:p w14:paraId="298D9667" w14:textId="77777777" w:rsidR="00D04024" w:rsidRPr="00314A09" w:rsidRDefault="00D04024" w:rsidP="00D960CC">
            <w:pPr>
              <w:jc w:val="center"/>
              <w:rPr>
                <w:color w:val="000000"/>
                <w:sz w:val="22"/>
                <w:szCs w:val="22"/>
              </w:rPr>
            </w:pPr>
            <w:r>
              <w:rPr>
                <w:color w:val="000000"/>
                <w:sz w:val="20"/>
              </w:rPr>
              <w:t> </w:t>
            </w:r>
          </w:p>
        </w:tc>
        <w:tc>
          <w:tcPr>
            <w:tcW w:w="953" w:type="dxa"/>
            <w:shd w:val="clear" w:color="auto" w:fill="auto"/>
            <w:vAlign w:val="center"/>
            <w:hideMark/>
          </w:tcPr>
          <w:p w14:paraId="37CFBDE4" w14:textId="77777777" w:rsidR="00D04024" w:rsidRPr="00314A09" w:rsidRDefault="00D04024" w:rsidP="00D960CC">
            <w:pPr>
              <w:jc w:val="center"/>
              <w:rPr>
                <w:color w:val="000000"/>
                <w:sz w:val="22"/>
                <w:szCs w:val="22"/>
              </w:rPr>
            </w:pPr>
            <w:r>
              <w:rPr>
                <w:color w:val="000000"/>
                <w:sz w:val="20"/>
              </w:rPr>
              <w:t> </w:t>
            </w:r>
          </w:p>
        </w:tc>
        <w:tc>
          <w:tcPr>
            <w:tcW w:w="953" w:type="dxa"/>
            <w:shd w:val="clear" w:color="auto" w:fill="auto"/>
            <w:vAlign w:val="center"/>
            <w:hideMark/>
          </w:tcPr>
          <w:p w14:paraId="37B4B0D1" w14:textId="77777777" w:rsidR="00D04024" w:rsidRPr="00314A09" w:rsidRDefault="00D04024" w:rsidP="00D960CC">
            <w:pPr>
              <w:jc w:val="center"/>
              <w:rPr>
                <w:color w:val="000000"/>
                <w:sz w:val="22"/>
                <w:szCs w:val="22"/>
              </w:rPr>
            </w:pPr>
            <w:r>
              <w:rPr>
                <w:color w:val="000000"/>
                <w:sz w:val="20"/>
              </w:rPr>
              <w:t> </w:t>
            </w:r>
          </w:p>
        </w:tc>
        <w:tc>
          <w:tcPr>
            <w:tcW w:w="984" w:type="dxa"/>
            <w:shd w:val="clear" w:color="auto" w:fill="auto"/>
            <w:vAlign w:val="center"/>
            <w:hideMark/>
          </w:tcPr>
          <w:p w14:paraId="29F0055D" w14:textId="77777777" w:rsidR="00D04024" w:rsidRPr="00314A09" w:rsidRDefault="00D04024" w:rsidP="00D960CC">
            <w:pPr>
              <w:jc w:val="center"/>
              <w:rPr>
                <w:color w:val="000000"/>
                <w:sz w:val="22"/>
                <w:szCs w:val="22"/>
              </w:rPr>
            </w:pPr>
            <w:r>
              <w:rPr>
                <w:color w:val="000000"/>
                <w:sz w:val="20"/>
              </w:rPr>
              <w:t> </w:t>
            </w:r>
          </w:p>
        </w:tc>
        <w:tc>
          <w:tcPr>
            <w:tcW w:w="990" w:type="dxa"/>
            <w:shd w:val="clear" w:color="auto" w:fill="auto"/>
            <w:vAlign w:val="center"/>
            <w:hideMark/>
          </w:tcPr>
          <w:p w14:paraId="780A868A" w14:textId="77777777" w:rsidR="00D04024" w:rsidRPr="00314A09" w:rsidRDefault="00D04024" w:rsidP="00D960CC">
            <w:pPr>
              <w:jc w:val="center"/>
              <w:rPr>
                <w:color w:val="000000"/>
                <w:sz w:val="22"/>
                <w:szCs w:val="22"/>
              </w:rPr>
            </w:pPr>
            <w:r>
              <w:rPr>
                <w:color w:val="000000"/>
                <w:sz w:val="20"/>
              </w:rPr>
              <w:t> </w:t>
            </w:r>
          </w:p>
        </w:tc>
        <w:tc>
          <w:tcPr>
            <w:tcW w:w="955" w:type="dxa"/>
            <w:shd w:val="clear" w:color="auto" w:fill="auto"/>
            <w:vAlign w:val="center"/>
            <w:hideMark/>
          </w:tcPr>
          <w:p w14:paraId="46D86075" w14:textId="77777777" w:rsidR="00D04024" w:rsidRPr="00314A09" w:rsidRDefault="00D04024" w:rsidP="00D960CC">
            <w:pPr>
              <w:jc w:val="center"/>
              <w:rPr>
                <w:color w:val="000000"/>
                <w:sz w:val="22"/>
                <w:szCs w:val="22"/>
              </w:rPr>
            </w:pPr>
            <w:r>
              <w:rPr>
                <w:color w:val="000000"/>
                <w:sz w:val="20"/>
              </w:rPr>
              <w:t> </w:t>
            </w:r>
          </w:p>
        </w:tc>
      </w:tr>
      <w:tr w:rsidR="00D04024" w:rsidRPr="00314A09" w14:paraId="13B9BE46" w14:textId="77777777" w:rsidTr="00D960CC">
        <w:trPr>
          <w:trHeight w:val="239"/>
          <w:jc w:val="center"/>
        </w:trPr>
        <w:tc>
          <w:tcPr>
            <w:tcW w:w="704" w:type="dxa"/>
            <w:shd w:val="clear" w:color="auto" w:fill="auto"/>
            <w:vAlign w:val="center"/>
            <w:hideMark/>
          </w:tcPr>
          <w:p w14:paraId="75310A1F" w14:textId="77777777" w:rsidR="00D04024" w:rsidRPr="00314A09" w:rsidRDefault="00D04024" w:rsidP="00D960CC">
            <w:pPr>
              <w:jc w:val="center"/>
              <w:rPr>
                <w:color w:val="000000"/>
                <w:sz w:val="22"/>
                <w:szCs w:val="22"/>
              </w:rPr>
            </w:pPr>
            <w:r w:rsidRPr="00314A09">
              <w:rPr>
                <w:color w:val="000000"/>
                <w:sz w:val="22"/>
                <w:szCs w:val="22"/>
              </w:rPr>
              <w:t>.3.4</w:t>
            </w:r>
          </w:p>
        </w:tc>
        <w:tc>
          <w:tcPr>
            <w:tcW w:w="5271" w:type="dxa"/>
            <w:shd w:val="clear" w:color="auto" w:fill="auto"/>
            <w:vAlign w:val="center"/>
            <w:hideMark/>
          </w:tcPr>
          <w:p w14:paraId="755E485C" w14:textId="77777777" w:rsidR="00D04024" w:rsidRPr="00314A09" w:rsidRDefault="00D04024" w:rsidP="00D960CC">
            <w:pPr>
              <w:rPr>
                <w:color w:val="000000"/>
                <w:sz w:val="22"/>
                <w:szCs w:val="22"/>
              </w:rPr>
            </w:pPr>
            <w:r w:rsidRPr="00314A09">
              <w:rPr>
                <w:color w:val="000000"/>
                <w:sz w:val="22"/>
                <w:szCs w:val="22"/>
              </w:rPr>
              <w:t>бюджет муниципального образования (</w:t>
            </w:r>
            <w:r>
              <w:rPr>
                <w:color w:val="000000"/>
                <w:sz w:val="22"/>
                <w:szCs w:val="22"/>
              </w:rPr>
              <w:t xml:space="preserve">Касторенского </w:t>
            </w:r>
            <w:r w:rsidRPr="00314A09">
              <w:rPr>
                <w:color w:val="000000"/>
                <w:sz w:val="22"/>
                <w:szCs w:val="22"/>
              </w:rPr>
              <w:t>района)</w:t>
            </w:r>
          </w:p>
        </w:tc>
        <w:tc>
          <w:tcPr>
            <w:tcW w:w="940" w:type="dxa"/>
            <w:shd w:val="clear" w:color="auto" w:fill="auto"/>
            <w:vAlign w:val="center"/>
            <w:hideMark/>
          </w:tcPr>
          <w:p w14:paraId="3D0AF06D"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67B65AF0" w14:textId="77777777" w:rsidR="00D04024" w:rsidRPr="00314A09" w:rsidRDefault="00D04024" w:rsidP="00D960CC">
            <w:pPr>
              <w:jc w:val="center"/>
              <w:rPr>
                <w:color w:val="000000"/>
                <w:sz w:val="22"/>
                <w:szCs w:val="22"/>
              </w:rPr>
            </w:pPr>
            <w:r>
              <w:rPr>
                <w:color w:val="000000"/>
                <w:sz w:val="20"/>
              </w:rPr>
              <w:t> </w:t>
            </w:r>
          </w:p>
        </w:tc>
        <w:tc>
          <w:tcPr>
            <w:tcW w:w="953" w:type="dxa"/>
            <w:shd w:val="clear" w:color="auto" w:fill="auto"/>
            <w:vAlign w:val="center"/>
            <w:hideMark/>
          </w:tcPr>
          <w:p w14:paraId="59CBA51E" w14:textId="77777777" w:rsidR="00D04024" w:rsidRPr="00314A09" w:rsidRDefault="00D04024" w:rsidP="00D960CC">
            <w:pPr>
              <w:jc w:val="center"/>
              <w:rPr>
                <w:color w:val="000000"/>
                <w:sz w:val="22"/>
                <w:szCs w:val="22"/>
              </w:rPr>
            </w:pPr>
            <w:r>
              <w:rPr>
                <w:color w:val="000000"/>
                <w:sz w:val="20"/>
              </w:rPr>
              <w:t> </w:t>
            </w:r>
          </w:p>
        </w:tc>
        <w:tc>
          <w:tcPr>
            <w:tcW w:w="953" w:type="dxa"/>
            <w:shd w:val="clear" w:color="auto" w:fill="auto"/>
            <w:vAlign w:val="center"/>
            <w:hideMark/>
          </w:tcPr>
          <w:p w14:paraId="748A5A5E" w14:textId="77777777" w:rsidR="00D04024" w:rsidRPr="00314A09" w:rsidRDefault="00D04024" w:rsidP="00D960CC">
            <w:pPr>
              <w:jc w:val="center"/>
              <w:rPr>
                <w:color w:val="000000"/>
                <w:sz w:val="22"/>
                <w:szCs w:val="22"/>
              </w:rPr>
            </w:pPr>
            <w:r>
              <w:rPr>
                <w:color w:val="000000"/>
                <w:sz w:val="20"/>
              </w:rPr>
              <w:t> </w:t>
            </w:r>
          </w:p>
        </w:tc>
        <w:tc>
          <w:tcPr>
            <w:tcW w:w="953" w:type="dxa"/>
            <w:shd w:val="clear" w:color="auto" w:fill="auto"/>
            <w:vAlign w:val="center"/>
            <w:hideMark/>
          </w:tcPr>
          <w:p w14:paraId="7AB9CC9E" w14:textId="77777777" w:rsidR="00D04024" w:rsidRPr="00314A09" w:rsidRDefault="00D04024" w:rsidP="00D960CC">
            <w:pPr>
              <w:jc w:val="center"/>
              <w:rPr>
                <w:color w:val="000000"/>
                <w:sz w:val="22"/>
                <w:szCs w:val="22"/>
              </w:rPr>
            </w:pPr>
            <w:r>
              <w:rPr>
                <w:color w:val="000000"/>
                <w:sz w:val="20"/>
              </w:rPr>
              <w:t> </w:t>
            </w:r>
          </w:p>
        </w:tc>
        <w:tc>
          <w:tcPr>
            <w:tcW w:w="953" w:type="dxa"/>
            <w:shd w:val="clear" w:color="auto" w:fill="auto"/>
            <w:vAlign w:val="center"/>
            <w:hideMark/>
          </w:tcPr>
          <w:p w14:paraId="44EBCEFF" w14:textId="77777777" w:rsidR="00D04024" w:rsidRPr="00314A09" w:rsidRDefault="00D04024" w:rsidP="00D960CC">
            <w:pPr>
              <w:jc w:val="center"/>
              <w:rPr>
                <w:color w:val="000000"/>
                <w:sz w:val="22"/>
                <w:szCs w:val="22"/>
              </w:rPr>
            </w:pPr>
            <w:r>
              <w:rPr>
                <w:color w:val="000000"/>
                <w:sz w:val="20"/>
              </w:rPr>
              <w:t> </w:t>
            </w:r>
          </w:p>
        </w:tc>
        <w:tc>
          <w:tcPr>
            <w:tcW w:w="984" w:type="dxa"/>
            <w:shd w:val="clear" w:color="auto" w:fill="auto"/>
            <w:vAlign w:val="center"/>
            <w:hideMark/>
          </w:tcPr>
          <w:p w14:paraId="2570E162" w14:textId="77777777" w:rsidR="00D04024" w:rsidRPr="00314A09" w:rsidRDefault="00D04024" w:rsidP="00D960CC">
            <w:pPr>
              <w:jc w:val="center"/>
              <w:rPr>
                <w:color w:val="000000"/>
                <w:sz w:val="22"/>
                <w:szCs w:val="22"/>
              </w:rPr>
            </w:pPr>
            <w:r>
              <w:rPr>
                <w:color w:val="000000"/>
                <w:sz w:val="20"/>
              </w:rPr>
              <w:t> </w:t>
            </w:r>
          </w:p>
        </w:tc>
        <w:tc>
          <w:tcPr>
            <w:tcW w:w="990" w:type="dxa"/>
            <w:shd w:val="clear" w:color="auto" w:fill="auto"/>
            <w:vAlign w:val="center"/>
            <w:hideMark/>
          </w:tcPr>
          <w:p w14:paraId="768330C9" w14:textId="77777777" w:rsidR="00D04024" w:rsidRPr="00314A09" w:rsidRDefault="00D04024" w:rsidP="00D960CC">
            <w:pPr>
              <w:jc w:val="center"/>
              <w:rPr>
                <w:color w:val="000000"/>
                <w:sz w:val="22"/>
                <w:szCs w:val="22"/>
              </w:rPr>
            </w:pPr>
            <w:r>
              <w:rPr>
                <w:color w:val="000000"/>
                <w:sz w:val="20"/>
              </w:rPr>
              <w:t> </w:t>
            </w:r>
          </w:p>
        </w:tc>
        <w:tc>
          <w:tcPr>
            <w:tcW w:w="955" w:type="dxa"/>
            <w:shd w:val="clear" w:color="auto" w:fill="auto"/>
            <w:vAlign w:val="center"/>
            <w:hideMark/>
          </w:tcPr>
          <w:p w14:paraId="21F3741A" w14:textId="77777777" w:rsidR="00D04024" w:rsidRPr="00314A09" w:rsidRDefault="00D04024" w:rsidP="00D960CC">
            <w:pPr>
              <w:jc w:val="center"/>
              <w:rPr>
                <w:color w:val="000000"/>
                <w:sz w:val="22"/>
                <w:szCs w:val="22"/>
              </w:rPr>
            </w:pPr>
            <w:r>
              <w:rPr>
                <w:color w:val="000000"/>
                <w:sz w:val="20"/>
              </w:rPr>
              <w:t> </w:t>
            </w:r>
          </w:p>
        </w:tc>
      </w:tr>
      <w:tr w:rsidR="00D04024" w:rsidRPr="00314A09" w14:paraId="697033FD" w14:textId="77777777" w:rsidTr="00D960CC">
        <w:trPr>
          <w:trHeight w:val="527"/>
          <w:jc w:val="center"/>
        </w:trPr>
        <w:tc>
          <w:tcPr>
            <w:tcW w:w="704" w:type="dxa"/>
            <w:shd w:val="clear" w:color="auto" w:fill="auto"/>
            <w:vAlign w:val="center"/>
            <w:hideMark/>
          </w:tcPr>
          <w:p w14:paraId="57C53914" w14:textId="77777777" w:rsidR="00D04024" w:rsidRPr="00314A09" w:rsidRDefault="00D04024" w:rsidP="00D960CC">
            <w:pPr>
              <w:jc w:val="center"/>
              <w:rPr>
                <w:color w:val="000000"/>
                <w:sz w:val="22"/>
                <w:szCs w:val="22"/>
              </w:rPr>
            </w:pPr>
            <w:r w:rsidRPr="00314A09">
              <w:rPr>
                <w:color w:val="000000"/>
                <w:sz w:val="22"/>
                <w:szCs w:val="22"/>
              </w:rPr>
              <w:t>.3.5</w:t>
            </w:r>
          </w:p>
        </w:tc>
        <w:tc>
          <w:tcPr>
            <w:tcW w:w="5271" w:type="dxa"/>
            <w:shd w:val="clear" w:color="auto" w:fill="auto"/>
            <w:vAlign w:val="center"/>
            <w:hideMark/>
          </w:tcPr>
          <w:p w14:paraId="442B9034" w14:textId="77777777" w:rsidR="00D04024" w:rsidRPr="00314A09" w:rsidRDefault="00D04024" w:rsidP="00D960CC">
            <w:pPr>
              <w:rPr>
                <w:color w:val="000000"/>
                <w:sz w:val="22"/>
                <w:szCs w:val="22"/>
              </w:rPr>
            </w:pPr>
            <w:r w:rsidRPr="00314A09">
              <w:rPr>
                <w:color w:val="000000"/>
                <w:sz w:val="22"/>
                <w:szCs w:val="22"/>
              </w:rPr>
              <w:t>бюджет муниципального образования (</w:t>
            </w:r>
            <w:r>
              <w:rPr>
                <w:color w:val="000000"/>
                <w:sz w:val="22"/>
                <w:szCs w:val="22"/>
              </w:rPr>
              <w:t>Егорьевский</w:t>
            </w:r>
            <w:r w:rsidRPr="00314A09">
              <w:rPr>
                <w:color w:val="000000"/>
                <w:sz w:val="22"/>
                <w:szCs w:val="22"/>
              </w:rPr>
              <w:t xml:space="preserve"> сельсовет)</w:t>
            </w:r>
          </w:p>
        </w:tc>
        <w:tc>
          <w:tcPr>
            <w:tcW w:w="940" w:type="dxa"/>
            <w:shd w:val="clear" w:color="auto" w:fill="auto"/>
            <w:vAlign w:val="center"/>
            <w:hideMark/>
          </w:tcPr>
          <w:p w14:paraId="5647EFDC"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20C9A404" w14:textId="77777777" w:rsidR="00D04024" w:rsidRPr="00314A09" w:rsidRDefault="00D04024" w:rsidP="00D960CC">
            <w:pPr>
              <w:jc w:val="center"/>
              <w:rPr>
                <w:color w:val="000000"/>
                <w:sz w:val="22"/>
                <w:szCs w:val="22"/>
              </w:rPr>
            </w:pPr>
            <w:r>
              <w:rPr>
                <w:color w:val="000000"/>
                <w:sz w:val="20"/>
              </w:rPr>
              <w:t>122</w:t>
            </w:r>
          </w:p>
        </w:tc>
        <w:tc>
          <w:tcPr>
            <w:tcW w:w="953" w:type="dxa"/>
            <w:shd w:val="clear" w:color="auto" w:fill="auto"/>
            <w:vAlign w:val="center"/>
            <w:hideMark/>
          </w:tcPr>
          <w:p w14:paraId="72A5DFCD" w14:textId="77777777" w:rsidR="00D04024" w:rsidRPr="00314A09" w:rsidRDefault="00D04024" w:rsidP="00D960CC">
            <w:pPr>
              <w:jc w:val="center"/>
              <w:rPr>
                <w:color w:val="000000"/>
                <w:sz w:val="22"/>
                <w:szCs w:val="22"/>
              </w:rPr>
            </w:pPr>
            <w:r>
              <w:rPr>
                <w:color w:val="000000"/>
                <w:sz w:val="20"/>
              </w:rPr>
              <w:t>122</w:t>
            </w:r>
          </w:p>
        </w:tc>
        <w:tc>
          <w:tcPr>
            <w:tcW w:w="953" w:type="dxa"/>
            <w:shd w:val="clear" w:color="auto" w:fill="auto"/>
            <w:vAlign w:val="center"/>
            <w:hideMark/>
          </w:tcPr>
          <w:p w14:paraId="6087BE12" w14:textId="77777777" w:rsidR="00D04024" w:rsidRPr="00314A09" w:rsidRDefault="00D04024" w:rsidP="00D960CC">
            <w:pPr>
              <w:jc w:val="center"/>
              <w:rPr>
                <w:color w:val="000000"/>
                <w:sz w:val="22"/>
                <w:szCs w:val="22"/>
              </w:rPr>
            </w:pPr>
            <w:r>
              <w:rPr>
                <w:color w:val="000000"/>
                <w:sz w:val="20"/>
              </w:rPr>
              <w:t>122</w:t>
            </w:r>
          </w:p>
        </w:tc>
        <w:tc>
          <w:tcPr>
            <w:tcW w:w="953" w:type="dxa"/>
            <w:shd w:val="clear" w:color="auto" w:fill="auto"/>
            <w:vAlign w:val="center"/>
            <w:hideMark/>
          </w:tcPr>
          <w:p w14:paraId="5293A975" w14:textId="77777777" w:rsidR="00D04024" w:rsidRPr="00314A09" w:rsidRDefault="00D04024" w:rsidP="00D960CC">
            <w:pPr>
              <w:jc w:val="center"/>
              <w:rPr>
                <w:color w:val="000000"/>
                <w:sz w:val="22"/>
                <w:szCs w:val="22"/>
              </w:rPr>
            </w:pPr>
            <w:r>
              <w:rPr>
                <w:color w:val="000000"/>
                <w:sz w:val="20"/>
              </w:rPr>
              <w:t>122</w:t>
            </w:r>
          </w:p>
        </w:tc>
        <w:tc>
          <w:tcPr>
            <w:tcW w:w="953" w:type="dxa"/>
            <w:shd w:val="clear" w:color="auto" w:fill="auto"/>
            <w:vAlign w:val="center"/>
            <w:hideMark/>
          </w:tcPr>
          <w:p w14:paraId="05D8BD15" w14:textId="77777777" w:rsidR="00D04024" w:rsidRPr="00314A09" w:rsidRDefault="00D04024" w:rsidP="00D960CC">
            <w:pPr>
              <w:jc w:val="center"/>
              <w:rPr>
                <w:color w:val="000000"/>
                <w:sz w:val="22"/>
                <w:szCs w:val="22"/>
              </w:rPr>
            </w:pPr>
            <w:r>
              <w:rPr>
                <w:color w:val="000000"/>
                <w:sz w:val="20"/>
              </w:rPr>
              <w:t>122</w:t>
            </w:r>
          </w:p>
        </w:tc>
        <w:tc>
          <w:tcPr>
            <w:tcW w:w="984" w:type="dxa"/>
            <w:shd w:val="clear" w:color="auto" w:fill="auto"/>
            <w:vAlign w:val="center"/>
            <w:hideMark/>
          </w:tcPr>
          <w:p w14:paraId="66DA7E5B" w14:textId="77777777" w:rsidR="00D04024" w:rsidRPr="00314A09" w:rsidRDefault="00D04024" w:rsidP="00D960CC">
            <w:pPr>
              <w:jc w:val="center"/>
              <w:rPr>
                <w:color w:val="000000"/>
                <w:sz w:val="22"/>
                <w:szCs w:val="22"/>
              </w:rPr>
            </w:pPr>
            <w:r>
              <w:rPr>
                <w:color w:val="000000"/>
                <w:sz w:val="20"/>
              </w:rPr>
              <w:t>610</w:t>
            </w:r>
          </w:p>
        </w:tc>
        <w:tc>
          <w:tcPr>
            <w:tcW w:w="990" w:type="dxa"/>
            <w:shd w:val="clear" w:color="auto" w:fill="auto"/>
            <w:vAlign w:val="center"/>
            <w:hideMark/>
          </w:tcPr>
          <w:p w14:paraId="672E5DF2" w14:textId="77777777" w:rsidR="00D04024" w:rsidRPr="00314A09" w:rsidRDefault="00D04024" w:rsidP="00D960CC">
            <w:pPr>
              <w:jc w:val="center"/>
              <w:rPr>
                <w:color w:val="000000"/>
                <w:sz w:val="22"/>
                <w:szCs w:val="22"/>
              </w:rPr>
            </w:pPr>
            <w:r>
              <w:rPr>
                <w:color w:val="000000"/>
                <w:sz w:val="20"/>
              </w:rPr>
              <w:t>610</w:t>
            </w:r>
          </w:p>
        </w:tc>
        <w:tc>
          <w:tcPr>
            <w:tcW w:w="955" w:type="dxa"/>
            <w:shd w:val="clear" w:color="auto" w:fill="auto"/>
            <w:vAlign w:val="center"/>
            <w:hideMark/>
          </w:tcPr>
          <w:p w14:paraId="78D6F489" w14:textId="77777777" w:rsidR="00D04024" w:rsidRPr="00314A09" w:rsidRDefault="00D04024" w:rsidP="00D960CC">
            <w:pPr>
              <w:jc w:val="center"/>
              <w:rPr>
                <w:color w:val="000000"/>
                <w:sz w:val="22"/>
                <w:szCs w:val="22"/>
              </w:rPr>
            </w:pPr>
            <w:r>
              <w:rPr>
                <w:color w:val="000000"/>
                <w:sz w:val="20"/>
              </w:rPr>
              <w:t>1220</w:t>
            </w:r>
          </w:p>
        </w:tc>
      </w:tr>
      <w:tr w:rsidR="00D04024" w:rsidRPr="00314A09" w14:paraId="01E37A10" w14:textId="77777777" w:rsidTr="00D960CC">
        <w:trPr>
          <w:trHeight w:val="525"/>
          <w:jc w:val="center"/>
        </w:trPr>
        <w:tc>
          <w:tcPr>
            <w:tcW w:w="704" w:type="dxa"/>
            <w:shd w:val="clear" w:color="auto" w:fill="auto"/>
            <w:vAlign w:val="center"/>
            <w:hideMark/>
          </w:tcPr>
          <w:p w14:paraId="10875372" w14:textId="77777777" w:rsidR="00D04024" w:rsidRPr="00314A09" w:rsidRDefault="00D04024" w:rsidP="00D960CC">
            <w:pPr>
              <w:jc w:val="center"/>
              <w:rPr>
                <w:color w:val="000000"/>
                <w:sz w:val="22"/>
                <w:szCs w:val="22"/>
              </w:rPr>
            </w:pPr>
            <w:r w:rsidRPr="00314A09">
              <w:rPr>
                <w:color w:val="000000"/>
                <w:sz w:val="22"/>
                <w:szCs w:val="22"/>
              </w:rPr>
              <w:t>.3.6</w:t>
            </w:r>
          </w:p>
        </w:tc>
        <w:tc>
          <w:tcPr>
            <w:tcW w:w="5271" w:type="dxa"/>
            <w:shd w:val="clear" w:color="auto" w:fill="auto"/>
            <w:vAlign w:val="center"/>
            <w:hideMark/>
          </w:tcPr>
          <w:p w14:paraId="3298EA6C" w14:textId="77777777" w:rsidR="00D04024" w:rsidRPr="00314A09" w:rsidRDefault="00D04024" w:rsidP="00D960CC">
            <w:pPr>
              <w:rPr>
                <w:color w:val="000000"/>
                <w:sz w:val="22"/>
                <w:szCs w:val="22"/>
              </w:rPr>
            </w:pPr>
            <w:r w:rsidRPr="00314A09">
              <w:rPr>
                <w:color w:val="000000"/>
                <w:sz w:val="22"/>
                <w:szCs w:val="22"/>
              </w:rPr>
              <w:t>Собственные средства РСО</w:t>
            </w:r>
          </w:p>
        </w:tc>
        <w:tc>
          <w:tcPr>
            <w:tcW w:w="940" w:type="dxa"/>
            <w:shd w:val="clear" w:color="auto" w:fill="auto"/>
            <w:vAlign w:val="center"/>
            <w:hideMark/>
          </w:tcPr>
          <w:p w14:paraId="2F65F8F1"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760C08DE"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46BD2C40"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625779FA"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50EF46C8"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067B5421" w14:textId="77777777" w:rsidR="00D04024" w:rsidRPr="00314A09" w:rsidRDefault="00D04024" w:rsidP="00D960CC">
            <w:pPr>
              <w:jc w:val="center"/>
              <w:rPr>
                <w:color w:val="000000"/>
                <w:sz w:val="22"/>
                <w:szCs w:val="22"/>
              </w:rPr>
            </w:pPr>
            <w:r w:rsidRPr="00314A09">
              <w:rPr>
                <w:color w:val="000000"/>
                <w:sz w:val="22"/>
                <w:szCs w:val="22"/>
              </w:rPr>
              <w:t> </w:t>
            </w:r>
          </w:p>
        </w:tc>
        <w:tc>
          <w:tcPr>
            <w:tcW w:w="984" w:type="dxa"/>
            <w:shd w:val="clear" w:color="auto" w:fill="auto"/>
            <w:vAlign w:val="center"/>
            <w:hideMark/>
          </w:tcPr>
          <w:p w14:paraId="445737ED" w14:textId="77777777" w:rsidR="00D04024" w:rsidRPr="00314A09" w:rsidRDefault="00D04024" w:rsidP="00D960CC">
            <w:pPr>
              <w:jc w:val="center"/>
              <w:rPr>
                <w:color w:val="000000"/>
                <w:sz w:val="22"/>
                <w:szCs w:val="22"/>
              </w:rPr>
            </w:pPr>
            <w:r w:rsidRPr="00314A09">
              <w:rPr>
                <w:color w:val="000000"/>
                <w:sz w:val="22"/>
                <w:szCs w:val="22"/>
              </w:rPr>
              <w:t> </w:t>
            </w:r>
          </w:p>
        </w:tc>
        <w:tc>
          <w:tcPr>
            <w:tcW w:w="990" w:type="dxa"/>
            <w:shd w:val="clear" w:color="auto" w:fill="auto"/>
            <w:vAlign w:val="center"/>
            <w:hideMark/>
          </w:tcPr>
          <w:p w14:paraId="610952F1" w14:textId="77777777" w:rsidR="00D04024" w:rsidRPr="00314A09" w:rsidRDefault="00D04024" w:rsidP="00D960CC">
            <w:pPr>
              <w:jc w:val="center"/>
              <w:rPr>
                <w:color w:val="000000"/>
                <w:sz w:val="22"/>
                <w:szCs w:val="22"/>
              </w:rPr>
            </w:pPr>
            <w:r w:rsidRPr="00314A09">
              <w:rPr>
                <w:color w:val="000000"/>
                <w:sz w:val="22"/>
                <w:szCs w:val="22"/>
              </w:rPr>
              <w:t> </w:t>
            </w:r>
          </w:p>
        </w:tc>
        <w:tc>
          <w:tcPr>
            <w:tcW w:w="955" w:type="dxa"/>
            <w:shd w:val="clear" w:color="auto" w:fill="auto"/>
            <w:noWrap/>
            <w:vAlign w:val="center"/>
            <w:hideMark/>
          </w:tcPr>
          <w:p w14:paraId="3DBFCB35" w14:textId="77777777" w:rsidR="00D04024" w:rsidRPr="00314A09" w:rsidRDefault="00D04024" w:rsidP="00D960CC">
            <w:pPr>
              <w:rPr>
                <w:rFonts w:ascii="Calibri" w:hAnsi="Calibri" w:cs="Calibri"/>
                <w:color w:val="000000"/>
                <w:sz w:val="22"/>
                <w:szCs w:val="22"/>
              </w:rPr>
            </w:pPr>
            <w:r w:rsidRPr="00314A09">
              <w:rPr>
                <w:rFonts w:ascii="Calibri" w:hAnsi="Calibri" w:cs="Calibri"/>
                <w:color w:val="000000"/>
                <w:sz w:val="22"/>
                <w:szCs w:val="22"/>
              </w:rPr>
              <w:t> </w:t>
            </w:r>
          </w:p>
        </w:tc>
      </w:tr>
      <w:tr w:rsidR="00D04024" w:rsidRPr="00314A09" w14:paraId="79AB6A3E" w14:textId="77777777" w:rsidTr="00D960CC">
        <w:trPr>
          <w:trHeight w:val="525"/>
          <w:jc w:val="center"/>
        </w:trPr>
        <w:tc>
          <w:tcPr>
            <w:tcW w:w="704" w:type="dxa"/>
            <w:shd w:val="clear" w:color="auto" w:fill="auto"/>
            <w:vAlign w:val="center"/>
            <w:hideMark/>
          </w:tcPr>
          <w:p w14:paraId="0ECE6812" w14:textId="77777777" w:rsidR="00D04024" w:rsidRPr="00314A09" w:rsidRDefault="00D04024" w:rsidP="00D960CC">
            <w:pPr>
              <w:jc w:val="center"/>
              <w:rPr>
                <w:color w:val="000000"/>
                <w:sz w:val="22"/>
                <w:szCs w:val="22"/>
              </w:rPr>
            </w:pPr>
            <w:r w:rsidRPr="00314A09">
              <w:rPr>
                <w:color w:val="000000"/>
                <w:sz w:val="22"/>
                <w:szCs w:val="22"/>
              </w:rPr>
              <w:t>.3.7</w:t>
            </w:r>
          </w:p>
        </w:tc>
        <w:tc>
          <w:tcPr>
            <w:tcW w:w="5271" w:type="dxa"/>
            <w:shd w:val="clear" w:color="auto" w:fill="auto"/>
            <w:vAlign w:val="center"/>
            <w:hideMark/>
          </w:tcPr>
          <w:p w14:paraId="1F7B2D1F" w14:textId="77777777" w:rsidR="00D04024" w:rsidRPr="00314A09" w:rsidRDefault="00D04024" w:rsidP="00D960CC">
            <w:pPr>
              <w:rPr>
                <w:color w:val="000000"/>
                <w:sz w:val="22"/>
                <w:szCs w:val="22"/>
              </w:rPr>
            </w:pPr>
            <w:r w:rsidRPr="00314A09">
              <w:rPr>
                <w:color w:val="000000"/>
                <w:sz w:val="22"/>
                <w:szCs w:val="22"/>
              </w:rPr>
              <w:t>за счет тарифов на подключение</w:t>
            </w:r>
          </w:p>
        </w:tc>
        <w:tc>
          <w:tcPr>
            <w:tcW w:w="940" w:type="dxa"/>
            <w:shd w:val="clear" w:color="auto" w:fill="auto"/>
            <w:vAlign w:val="center"/>
            <w:hideMark/>
          </w:tcPr>
          <w:p w14:paraId="537EB9AE"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3FA623A0"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63B17BAD"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2AE291C9"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50FFA21D" w14:textId="77777777" w:rsidR="00D04024" w:rsidRPr="00314A09" w:rsidRDefault="00D04024" w:rsidP="00D960CC">
            <w:pPr>
              <w:jc w:val="center"/>
              <w:rPr>
                <w:color w:val="000000"/>
                <w:sz w:val="22"/>
                <w:szCs w:val="22"/>
              </w:rPr>
            </w:pPr>
            <w:r w:rsidRPr="00314A09">
              <w:rPr>
                <w:color w:val="000000"/>
                <w:sz w:val="22"/>
                <w:szCs w:val="22"/>
              </w:rPr>
              <w:t> </w:t>
            </w:r>
          </w:p>
        </w:tc>
        <w:tc>
          <w:tcPr>
            <w:tcW w:w="953" w:type="dxa"/>
            <w:shd w:val="clear" w:color="auto" w:fill="auto"/>
            <w:vAlign w:val="center"/>
            <w:hideMark/>
          </w:tcPr>
          <w:p w14:paraId="79FB010F" w14:textId="77777777" w:rsidR="00D04024" w:rsidRPr="00314A09" w:rsidRDefault="00D04024" w:rsidP="00D960CC">
            <w:pPr>
              <w:jc w:val="center"/>
              <w:rPr>
                <w:color w:val="000000"/>
                <w:sz w:val="22"/>
                <w:szCs w:val="22"/>
              </w:rPr>
            </w:pPr>
            <w:r w:rsidRPr="00314A09">
              <w:rPr>
                <w:color w:val="000000"/>
                <w:sz w:val="22"/>
                <w:szCs w:val="22"/>
              </w:rPr>
              <w:t> </w:t>
            </w:r>
          </w:p>
        </w:tc>
        <w:tc>
          <w:tcPr>
            <w:tcW w:w="984" w:type="dxa"/>
            <w:shd w:val="clear" w:color="auto" w:fill="auto"/>
            <w:vAlign w:val="center"/>
            <w:hideMark/>
          </w:tcPr>
          <w:p w14:paraId="2D648414" w14:textId="77777777" w:rsidR="00D04024" w:rsidRPr="00314A09" w:rsidRDefault="00D04024" w:rsidP="00D960CC">
            <w:pPr>
              <w:jc w:val="center"/>
              <w:rPr>
                <w:color w:val="000000"/>
                <w:sz w:val="22"/>
                <w:szCs w:val="22"/>
              </w:rPr>
            </w:pPr>
            <w:r w:rsidRPr="00314A09">
              <w:rPr>
                <w:color w:val="000000"/>
                <w:sz w:val="22"/>
                <w:szCs w:val="22"/>
              </w:rPr>
              <w:t> </w:t>
            </w:r>
          </w:p>
        </w:tc>
        <w:tc>
          <w:tcPr>
            <w:tcW w:w="990" w:type="dxa"/>
            <w:shd w:val="clear" w:color="auto" w:fill="auto"/>
            <w:vAlign w:val="center"/>
            <w:hideMark/>
          </w:tcPr>
          <w:p w14:paraId="042BAED6" w14:textId="77777777" w:rsidR="00D04024" w:rsidRPr="00314A09" w:rsidRDefault="00D04024" w:rsidP="00D960CC">
            <w:pPr>
              <w:jc w:val="center"/>
              <w:rPr>
                <w:color w:val="000000"/>
                <w:sz w:val="22"/>
                <w:szCs w:val="22"/>
              </w:rPr>
            </w:pPr>
            <w:r w:rsidRPr="00314A09">
              <w:rPr>
                <w:color w:val="000000"/>
                <w:sz w:val="22"/>
                <w:szCs w:val="22"/>
              </w:rPr>
              <w:t> </w:t>
            </w:r>
          </w:p>
        </w:tc>
        <w:tc>
          <w:tcPr>
            <w:tcW w:w="955" w:type="dxa"/>
            <w:shd w:val="clear" w:color="auto" w:fill="auto"/>
            <w:noWrap/>
            <w:vAlign w:val="center"/>
            <w:hideMark/>
          </w:tcPr>
          <w:p w14:paraId="1ADF0ABB" w14:textId="77777777" w:rsidR="00D04024" w:rsidRPr="00314A09" w:rsidRDefault="00D04024" w:rsidP="00D960CC">
            <w:pPr>
              <w:rPr>
                <w:rFonts w:ascii="Calibri" w:hAnsi="Calibri" w:cs="Calibri"/>
                <w:color w:val="000000"/>
                <w:sz w:val="22"/>
                <w:szCs w:val="22"/>
              </w:rPr>
            </w:pPr>
            <w:r w:rsidRPr="00314A09">
              <w:rPr>
                <w:rFonts w:ascii="Calibri" w:hAnsi="Calibri" w:cs="Calibri"/>
                <w:color w:val="000000"/>
                <w:sz w:val="22"/>
                <w:szCs w:val="22"/>
              </w:rPr>
              <w:t> </w:t>
            </w:r>
          </w:p>
        </w:tc>
      </w:tr>
      <w:tr w:rsidR="00D04024" w:rsidRPr="00314A09" w14:paraId="668114CC" w14:textId="77777777" w:rsidTr="00D960CC">
        <w:trPr>
          <w:trHeight w:val="300"/>
          <w:jc w:val="center"/>
        </w:trPr>
        <w:tc>
          <w:tcPr>
            <w:tcW w:w="704" w:type="dxa"/>
            <w:shd w:val="clear" w:color="000000" w:fill="FFFF00"/>
            <w:noWrap/>
            <w:vAlign w:val="center"/>
            <w:hideMark/>
          </w:tcPr>
          <w:p w14:paraId="4017C336" w14:textId="77777777" w:rsidR="00D04024" w:rsidRPr="00314A09" w:rsidRDefault="00D04024" w:rsidP="00D960CC">
            <w:pPr>
              <w:jc w:val="right"/>
              <w:rPr>
                <w:rFonts w:ascii="Calibri" w:hAnsi="Calibri" w:cs="Calibri"/>
                <w:color w:val="000000"/>
                <w:sz w:val="22"/>
                <w:szCs w:val="22"/>
              </w:rPr>
            </w:pPr>
            <w:r w:rsidRPr="00314A09">
              <w:rPr>
                <w:rFonts w:ascii="Calibri" w:hAnsi="Calibri" w:cs="Calibri"/>
                <w:color w:val="000000"/>
                <w:sz w:val="22"/>
                <w:szCs w:val="22"/>
              </w:rPr>
              <w:t>4</w:t>
            </w:r>
          </w:p>
        </w:tc>
        <w:tc>
          <w:tcPr>
            <w:tcW w:w="13905" w:type="dxa"/>
            <w:gridSpan w:val="10"/>
            <w:shd w:val="clear" w:color="000000" w:fill="FFFF00"/>
            <w:vAlign w:val="center"/>
            <w:hideMark/>
          </w:tcPr>
          <w:p w14:paraId="6AA8BDAA" w14:textId="77777777" w:rsidR="00D04024" w:rsidRPr="00314A09" w:rsidRDefault="00D04024" w:rsidP="00D960CC">
            <w:pPr>
              <w:jc w:val="center"/>
              <w:rPr>
                <w:b/>
                <w:bCs/>
                <w:color w:val="000000"/>
                <w:sz w:val="22"/>
                <w:szCs w:val="22"/>
              </w:rPr>
            </w:pPr>
            <w:r w:rsidRPr="00314A09">
              <w:rPr>
                <w:b/>
                <w:bCs/>
                <w:color w:val="000000"/>
                <w:sz w:val="22"/>
                <w:szCs w:val="22"/>
              </w:rPr>
              <w:t>ВСЕГО</w:t>
            </w:r>
          </w:p>
        </w:tc>
      </w:tr>
      <w:tr w:rsidR="00D04024" w:rsidRPr="00314A09" w14:paraId="238947FB" w14:textId="77777777" w:rsidTr="00D960CC">
        <w:trPr>
          <w:trHeight w:val="525"/>
          <w:jc w:val="center"/>
        </w:trPr>
        <w:tc>
          <w:tcPr>
            <w:tcW w:w="704" w:type="dxa"/>
            <w:shd w:val="clear" w:color="auto" w:fill="auto"/>
            <w:vAlign w:val="center"/>
            <w:hideMark/>
          </w:tcPr>
          <w:p w14:paraId="0107C17C" w14:textId="77777777" w:rsidR="00D04024" w:rsidRPr="00314A09" w:rsidRDefault="00D04024" w:rsidP="00D960CC">
            <w:pPr>
              <w:jc w:val="center"/>
              <w:rPr>
                <w:color w:val="000000"/>
                <w:sz w:val="22"/>
                <w:szCs w:val="22"/>
              </w:rPr>
            </w:pPr>
            <w:r w:rsidRPr="00314A09">
              <w:rPr>
                <w:color w:val="000000"/>
                <w:sz w:val="22"/>
                <w:szCs w:val="22"/>
              </w:rPr>
              <w:t>.4.1</w:t>
            </w:r>
          </w:p>
        </w:tc>
        <w:tc>
          <w:tcPr>
            <w:tcW w:w="5271" w:type="dxa"/>
            <w:shd w:val="clear" w:color="auto" w:fill="auto"/>
            <w:vAlign w:val="center"/>
            <w:hideMark/>
          </w:tcPr>
          <w:p w14:paraId="219670B0" w14:textId="77777777" w:rsidR="00D04024" w:rsidRPr="00314A09" w:rsidRDefault="00D04024" w:rsidP="00D960CC">
            <w:pPr>
              <w:rPr>
                <w:color w:val="000000"/>
                <w:sz w:val="22"/>
                <w:szCs w:val="22"/>
              </w:rPr>
            </w:pPr>
            <w:r w:rsidRPr="00314A09">
              <w:rPr>
                <w:color w:val="000000"/>
                <w:sz w:val="22"/>
                <w:szCs w:val="22"/>
              </w:rPr>
              <w:t>Всего инвестиций за период, в т.ч.</w:t>
            </w:r>
          </w:p>
        </w:tc>
        <w:tc>
          <w:tcPr>
            <w:tcW w:w="940" w:type="dxa"/>
            <w:shd w:val="clear" w:color="auto" w:fill="auto"/>
            <w:vAlign w:val="center"/>
            <w:hideMark/>
          </w:tcPr>
          <w:p w14:paraId="236DE416"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49D3DE4B" w14:textId="77777777" w:rsidR="00D04024" w:rsidRPr="00314A09" w:rsidRDefault="00D04024" w:rsidP="00D960CC">
            <w:pPr>
              <w:jc w:val="center"/>
              <w:rPr>
                <w:color w:val="000000"/>
                <w:sz w:val="22"/>
                <w:szCs w:val="22"/>
              </w:rPr>
            </w:pPr>
            <w:r>
              <w:rPr>
                <w:color w:val="000000"/>
                <w:sz w:val="20"/>
              </w:rPr>
              <w:t>514,0</w:t>
            </w:r>
          </w:p>
        </w:tc>
        <w:tc>
          <w:tcPr>
            <w:tcW w:w="953" w:type="dxa"/>
            <w:shd w:val="clear" w:color="auto" w:fill="auto"/>
            <w:vAlign w:val="center"/>
            <w:hideMark/>
          </w:tcPr>
          <w:p w14:paraId="6003D194" w14:textId="77777777" w:rsidR="00D04024" w:rsidRPr="00314A09" w:rsidRDefault="00D04024" w:rsidP="00D960CC">
            <w:pPr>
              <w:jc w:val="center"/>
              <w:rPr>
                <w:color w:val="000000"/>
                <w:sz w:val="22"/>
                <w:szCs w:val="22"/>
              </w:rPr>
            </w:pPr>
            <w:r>
              <w:rPr>
                <w:color w:val="000000"/>
                <w:sz w:val="20"/>
              </w:rPr>
              <w:t>514,0</w:t>
            </w:r>
          </w:p>
        </w:tc>
        <w:tc>
          <w:tcPr>
            <w:tcW w:w="953" w:type="dxa"/>
            <w:shd w:val="clear" w:color="auto" w:fill="auto"/>
            <w:vAlign w:val="center"/>
            <w:hideMark/>
          </w:tcPr>
          <w:p w14:paraId="0D8BF356" w14:textId="77777777" w:rsidR="00D04024" w:rsidRPr="00314A09" w:rsidRDefault="00D04024" w:rsidP="00D960CC">
            <w:pPr>
              <w:jc w:val="center"/>
              <w:rPr>
                <w:color w:val="000000"/>
                <w:sz w:val="22"/>
                <w:szCs w:val="22"/>
              </w:rPr>
            </w:pPr>
            <w:r>
              <w:rPr>
                <w:color w:val="000000"/>
                <w:sz w:val="20"/>
              </w:rPr>
              <w:t>514,0</w:t>
            </w:r>
          </w:p>
        </w:tc>
        <w:tc>
          <w:tcPr>
            <w:tcW w:w="953" w:type="dxa"/>
            <w:shd w:val="clear" w:color="auto" w:fill="auto"/>
            <w:vAlign w:val="center"/>
            <w:hideMark/>
          </w:tcPr>
          <w:p w14:paraId="4D02D22E" w14:textId="77777777" w:rsidR="00D04024" w:rsidRPr="00314A09" w:rsidRDefault="00D04024" w:rsidP="00D960CC">
            <w:pPr>
              <w:jc w:val="center"/>
              <w:rPr>
                <w:color w:val="000000"/>
                <w:sz w:val="22"/>
                <w:szCs w:val="22"/>
              </w:rPr>
            </w:pPr>
            <w:r>
              <w:rPr>
                <w:color w:val="000000"/>
                <w:sz w:val="20"/>
              </w:rPr>
              <w:t>514,0</w:t>
            </w:r>
          </w:p>
        </w:tc>
        <w:tc>
          <w:tcPr>
            <w:tcW w:w="953" w:type="dxa"/>
            <w:shd w:val="clear" w:color="auto" w:fill="auto"/>
            <w:vAlign w:val="center"/>
            <w:hideMark/>
          </w:tcPr>
          <w:p w14:paraId="00460170" w14:textId="77777777" w:rsidR="00D04024" w:rsidRPr="00314A09" w:rsidRDefault="00D04024" w:rsidP="00D960CC">
            <w:pPr>
              <w:jc w:val="center"/>
              <w:rPr>
                <w:color w:val="000000"/>
                <w:sz w:val="22"/>
                <w:szCs w:val="22"/>
              </w:rPr>
            </w:pPr>
            <w:r>
              <w:rPr>
                <w:color w:val="000000"/>
                <w:sz w:val="20"/>
              </w:rPr>
              <w:t>514,0</w:t>
            </w:r>
          </w:p>
        </w:tc>
        <w:tc>
          <w:tcPr>
            <w:tcW w:w="984" w:type="dxa"/>
            <w:shd w:val="clear" w:color="auto" w:fill="auto"/>
            <w:vAlign w:val="center"/>
            <w:hideMark/>
          </w:tcPr>
          <w:p w14:paraId="18B1C72F" w14:textId="77777777" w:rsidR="00D04024" w:rsidRPr="00314A09" w:rsidRDefault="00D04024" w:rsidP="00D960CC">
            <w:pPr>
              <w:jc w:val="center"/>
              <w:rPr>
                <w:color w:val="000000"/>
                <w:sz w:val="22"/>
                <w:szCs w:val="22"/>
              </w:rPr>
            </w:pPr>
            <w:r>
              <w:rPr>
                <w:color w:val="000000"/>
                <w:sz w:val="20"/>
              </w:rPr>
              <w:t>2570,0</w:t>
            </w:r>
          </w:p>
        </w:tc>
        <w:tc>
          <w:tcPr>
            <w:tcW w:w="990" w:type="dxa"/>
            <w:shd w:val="clear" w:color="auto" w:fill="auto"/>
            <w:vAlign w:val="center"/>
            <w:hideMark/>
          </w:tcPr>
          <w:p w14:paraId="773310F7" w14:textId="77777777" w:rsidR="00D04024" w:rsidRPr="00314A09" w:rsidRDefault="00D04024" w:rsidP="00D960CC">
            <w:pPr>
              <w:jc w:val="center"/>
              <w:rPr>
                <w:color w:val="000000"/>
                <w:sz w:val="22"/>
                <w:szCs w:val="22"/>
              </w:rPr>
            </w:pPr>
            <w:r>
              <w:rPr>
                <w:color w:val="000000"/>
                <w:sz w:val="20"/>
              </w:rPr>
              <w:t>2571,0</w:t>
            </w:r>
          </w:p>
        </w:tc>
        <w:tc>
          <w:tcPr>
            <w:tcW w:w="955" w:type="dxa"/>
            <w:shd w:val="clear" w:color="auto" w:fill="auto"/>
            <w:vAlign w:val="center"/>
            <w:hideMark/>
          </w:tcPr>
          <w:p w14:paraId="7D1ED975" w14:textId="77777777" w:rsidR="00D04024" w:rsidRPr="00314A09" w:rsidRDefault="00D04024" w:rsidP="00D960CC">
            <w:pPr>
              <w:jc w:val="center"/>
              <w:rPr>
                <w:color w:val="000000"/>
                <w:sz w:val="22"/>
                <w:szCs w:val="22"/>
              </w:rPr>
            </w:pPr>
            <w:r>
              <w:rPr>
                <w:color w:val="000000"/>
                <w:sz w:val="20"/>
              </w:rPr>
              <w:t>5141,0</w:t>
            </w:r>
          </w:p>
        </w:tc>
      </w:tr>
      <w:tr w:rsidR="00D04024" w:rsidRPr="00314A09" w14:paraId="754ECA88" w14:textId="77777777" w:rsidTr="00D960CC">
        <w:trPr>
          <w:trHeight w:val="525"/>
          <w:jc w:val="center"/>
        </w:trPr>
        <w:tc>
          <w:tcPr>
            <w:tcW w:w="704" w:type="dxa"/>
            <w:shd w:val="clear" w:color="auto" w:fill="auto"/>
            <w:vAlign w:val="center"/>
            <w:hideMark/>
          </w:tcPr>
          <w:p w14:paraId="649B2001" w14:textId="77777777" w:rsidR="00D04024" w:rsidRPr="00314A09" w:rsidRDefault="00D04024" w:rsidP="00D960CC">
            <w:pPr>
              <w:jc w:val="center"/>
              <w:rPr>
                <w:color w:val="000000"/>
                <w:sz w:val="22"/>
                <w:szCs w:val="22"/>
              </w:rPr>
            </w:pPr>
            <w:r w:rsidRPr="00314A09">
              <w:rPr>
                <w:color w:val="000000"/>
                <w:sz w:val="22"/>
                <w:szCs w:val="22"/>
              </w:rPr>
              <w:t>.4.2</w:t>
            </w:r>
          </w:p>
        </w:tc>
        <w:tc>
          <w:tcPr>
            <w:tcW w:w="5271" w:type="dxa"/>
            <w:shd w:val="clear" w:color="auto" w:fill="auto"/>
            <w:vAlign w:val="center"/>
            <w:hideMark/>
          </w:tcPr>
          <w:p w14:paraId="2E27AC91" w14:textId="77777777" w:rsidR="00D04024" w:rsidRPr="00314A09" w:rsidRDefault="00D04024" w:rsidP="00D960CC">
            <w:pPr>
              <w:rPr>
                <w:color w:val="000000"/>
                <w:sz w:val="22"/>
                <w:szCs w:val="22"/>
              </w:rPr>
            </w:pPr>
            <w:r w:rsidRPr="00314A09">
              <w:rPr>
                <w:color w:val="000000"/>
                <w:sz w:val="22"/>
                <w:szCs w:val="22"/>
              </w:rPr>
              <w:t>Федеральный бюджет</w:t>
            </w:r>
          </w:p>
        </w:tc>
        <w:tc>
          <w:tcPr>
            <w:tcW w:w="940" w:type="dxa"/>
            <w:shd w:val="clear" w:color="auto" w:fill="auto"/>
            <w:vAlign w:val="center"/>
            <w:hideMark/>
          </w:tcPr>
          <w:p w14:paraId="43140739"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7265F9A9" w14:textId="77777777" w:rsidR="00D04024" w:rsidRPr="00314A09" w:rsidRDefault="00D04024" w:rsidP="00D960CC">
            <w:pPr>
              <w:jc w:val="center"/>
              <w:rPr>
                <w:color w:val="000000"/>
                <w:sz w:val="22"/>
                <w:szCs w:val="22"/>
              </w:rPr>
            </w:pPr>
            <w:r>
              <w:rPr>
                <w:color w:val="000000"/>
                <w:sz w:val="20"/>
              </w:rPr>
              <w:t>0,0</w:t>
            </w:r>
          </w:p>
        </w:tc>
        <w:tc>
          <w:tcPr>
            <w:tcW w:w="953" w:type="dxa"/>
            <w:shd w:val="clear" w:color="auto" w:fill="auto"/>
            <w:vAlign w:val="center"/>
            <w:hideMark/>
          </w:tcPr>
          <w:p w14:paraId="4D27AE12" w14:textId="77777777" w:rsidR="00D04024" w:rsidRPr="00314A09" w:rsidRDefault="00D04024" w:rsidP="00D960CC">
            <w:pPr>
              <w:jc w:val="center"/>
              <w:rPr>
                <w:color w:val="000000"/>
                <w:sz w:val="22"/>
                <w:szCs w:val="22"/>
              </w:rPr>
            </w:pPr>
            <w:r>
              <w:rPr>
                <w:color w:val="000000"/>
                <w:sz w:val="20"/>
              </w:rPr>
              <w:t>0,0</w:t>
            </w:r>
          </w:p>
        </w:tc>
        <w:tc>
          <w:tcPr>
            <w:tcW w:w="953" w:type="dxa"/>
            <w:shd w:val="clear" w:color="auto" w:fill="auto"/>
            <w:vAlign w:val="center"/>
            <w:hideMark/>
          </w:tcPr>
          <w:p w14:paraId="064DD51D" w14:textId="77777777" w:rsidR="00D04024" w:rsidRPr="00314A09" w:rsidRDefault="00D04024" w:rsidP="00D960CC">
            <w:pPr>
              <w:jc w:val="center"/>
              <w:rPr>
                <w:b/>
                <w:bCs/>
                <w:color w:val="000000"/>
                <w:sz w:val="22"/>
                <w:szCs w:val="22"/>
              </w:rPr>
            </w:pPr>
            <w:r>
              <w:rPr>
                <w:color w:val="000000"/>
                <w:sz w:val="20"/>
              </w:rPr>
              <w:t>0,0</w:t>
            </w:r>
          </w:p>
        </w:tc>
        <w:tc>
          <w:tcPr>
            <w:tcW w:w="953" w:type="dxa"/>
            <w:shd w:val="clear" w:color="auto" w:fill="auto"/>
            <w:vAlign w:val="center"/>
            <w:hideMark/>
          </w:tcPr>
          <w:p w14:paraId="72F57493" w14:textId="77777777" w:rsidR="00D04024" w:rsidRPr="00314A09" w:rsidRDefault="00D04024" w:rsidP="00D960CC">
            <w:pPr>
              <w:jc w:val="center"/>
              <w:rPr>
                <w:color w:val="000000"/>
                <w:sz w:val="22"/>
                <w:szCs w:val="22"/>
              </w:rPr>
            </w:pPr>
            <w:r>
              <w:rPr>
                <w:color w:val="000000"/>
                <w:sz w:val="20"/>
              </w:rPr>
              <w:t>0,0</w:t>
            </w:r>
          </w:p>
        </w:tc>
        <w:tc>
          <w:tcPr>
            <w:tcW w:w="953" w:type="dxa"/>
            <w:shd w:val="clear" w:color="auto" w:fill="auto"/>
            <w:vAlign w:val="center"/>
            <w:hideMark/>
          </w:tcPr>
          <w:p w14:paraId="4D8630B3" w14:textId="77777777" w:rsidR="00D04024" w:rsidRPr="00314A09" w:rsidRDefault="00D04024" w:rsidP="00D960CC">
            <w:pPr>
              <w:jc w:val="center"/>
              <w:rPr>
                <w:color w:val="000000"/>
                <w:sz w:val="22"/>
                <w:szCs w:val="22"/>
              </w:rPr>
            </w:pPr>
            <w:r>
              <w:rPr>
                <w:color w:val="000000"/>
                <w:sz w:val="20"/>
              </w:rPr>
              <w:t>0,0</w:t>
            </w:r>
          </w:p>
        </w:tc>
        <w:tc>
          <w:tcPr>
            <w:tcW w:w="984" w:type="dxa"/>
            <w:shd w:val="clear" w:color="auto" w:fill="auto"/>
            <w:vAlign w:val="center"/>
            <w:hideMark/>
          </w:tcPr>
          <w:p w14:paraId="30072243" w14:textId="77777777" w:rsidR="00D04024" w:rsidRPr="00314A09" w:rsidRDefault="00D04024" w:rsidP="00D960CC">
            <w:pPr>
              <w:jc w:val="center"/>
              <w:rPr>
                <w:color w:val="000000"/>
                <w:sz w:val="22"/>
                <w:szCs w:val="22"/>
              </w:rPr>
            </w:pPr>
            <w:r>
              <w:rPr>
                <w:color w:val="000000"/>
                <w:sz w:val="20"/>
              </w:rPr>
              <w:t>0,0</w:t>
            </w:r>
          </w:p>
        </w:tc>
        <w:tc>
          <w:tcPr>
            <w:tcW w:w="990" w:type="dxa"/>
            <w:shd w:val="clear" w:color="auto" w:fill="auto"/>
            <w:vAlign w:val="center"/>
            <w:hideMark/>
          </w:tcPr>
          <w:p w14:paraId="1CBA3903" w14:textId="77777777" w:rsidR="00D04024" w:rsidRPr="00314A09" w:rsidRDefault="00D04024" w:rsidP="00D960CC">
            <w:pPr>
              <w:jc w:val="center"/>
              <w:rPr>
                <w:color w:val="000000"/>
                <w:sz w:val="22"/>
                <w:szCs w:val="22"/>
              </w:rPr>
            </w:pPr>
            <w:r>
              <w:rPr>
                <w:color w:val="000000"/>
                <w:sz w:val="20"/>
              </w:rPr>
              <w:t>0,0</w:t>
            </w:r>
          </w:p>
        </w:tc>
        <w:tc>
          <w:tcPr>
            <w:tcW w:w="955" w:type="dxa"/>
            <w:shd w:val="clear" w:color="auto" w:fill="auto"/>
            <w:noWrap/>
            <w:vAlign w:val="center"/>
            <w:hideMark/>
          </w:tcPr>
          <w:p w14:paraId="2F29E54F" w14:textId="77777777" w:rsidR="00D04024" w:rsidRPr="00314A09" w:rsidRDefault="00D04024" w:rsidP="00D960CC">
            <w:pPr>
              <w:jc w:val="center"/>
              <w:rPr>
                <w:rFonts w:ascii="Calibri" w:hAnsi="Calibri" w:cs="Calibri"/>
                <w:color w:val="000000"/>
                <w:sz w:val="22"/>
                <w:szCs w:val="22"/>
              </w:rPr>
            </w:pPr>
            <w:r>
              <w:rPr>
                <w:color w:val="000000"/>
                <w:sz w:val="20"/>
              </w:rPr>
              <w:t>0,0</w:t>
            </w:r>
          </w:p>
        </w:tc>
      </w:tr>
      <w:tr w:rsidR="00D04024" w:rsidRPr="00314A09" w14:paraId="1E1AF907" w14:textId="77777777" w:rsidTr="00D960CC">
        <w:trPr>
          <w:trHeight w:val="525"/>
          <w:jc w:val="center"/>
        </w:trPr>
        <w:tc>
          <w:tcPr>
            <w:tcW w:w="704" w:type="dxa"/>
            <w:shd w:val="clear" w:color="auto" w:fill="auto"/>
            <w:vAlign w:val="center"/>
            <w:hideMark/>
          </w:tcPr>
          <w:p w14:paraId="6ABCC481" w14:textId="77777777" w:rsidR="00D04024" w:rsidRPr="00314A09" w:rsidRDefault="00D04024" w:rsidP="00D960CC">
            <w:pPr>
              <w:jc w:val="center"/>
              <w:rPr>
                <w:color w:val="000000"/>
                <w:sz w:val="22"/>
                <w:szCs w:val="22"/>
              </w:rPr>
            </w:pPr>
            <w:r w:rsidRPr="00314A09">
              <w:rPr>
                <w:color w:val="000000"/>
                <w:sz w:val="22"/>
                <w:szCs w:val="22"/>
              </w:rPr>
              <w:t>.4.3</w:t>
            </w:r>
          </w:p>
        </w:tc>
        <w:tc>
          <w:tcPr>
            <w:tcW w:w="5271" w:type="dxa"/>
            <w:shd w:val="clear" w:color="auto" w:fill="auto"/>
            <w:vAlign w:val="center"/>
            <w:hideMark/>
          </w:tcPr>
          <w:p w14:paraId="66CB87DD" w14:textId="77777777" w:rsidR="00D04024" w:rsidRPr="00314A09" w:rsidRDefault="00D04024" w:rsidP="00D960CC">
            <w:pPr>
              <w:rPr>
                <w:color w:val="000000"/>
                <w:sz w:val="22"/>
                <w:szCs w:val="22"/>
              </w:rPr>
            </w:pPr>
            <w:r w:rsidRPr="00314A09">
              <w:rPr>
                <w:color w:val="000000"/>
                <w:sz w:val="22"/>
                <w:szCs w:val="22"/>
              </w:rPr>
              <w:t>бюджет субъекта РФ</w:t>
            </w:r>
          </w:p>
        </w:tc>
        <w:tc>
          <w:tcPr>
            <w:tcW w:w="940" w:type="dxa"/>
            <w:shd w:val="clear" w:color="auto" w:fill="auto"/>
            <w:vAlign w:val="center"/>
            <w:hideMark/>
          </w:tcPr>
          <w:p w14:paraId="292824EB"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041D19FA" w14:textId="77777777" w:rsidR="00D04024" w:rsidRPr="00314A09" w:rsidRDefault="00D04024" w:rsidP="00D960CC">
            <w:pPr>
              <w:jc w:val="center"/>
              <w:rPr>
                <w:color w:val="000000"/>
                <w:sz w:val="22"/>
                <w:szCs w:val="22"/>
              </w:rPr>
            </w:pPr>
            <w:r>
              <w:rPr>
                <w:color w:val="000000"/>
                <w:sz w:val="20"/>
              </w:rPr>
              <w:t>196,0</w:t>
            </w:r>
          </w:p>
        </w:tc>
        <w:tc>
          <w:tcPr>
            <w:tcW w:w="953" w:type="dxa"/>
            <w:shd w:val="clear" w:color="auto" w:fill="auto"/>
            <w:vAlign w:val="center"/>
            <w:hideMark/>
          </w:tcPr>
          <w:p w14:paraId="6B7A2DB0" w14:textId="77777777" w:rsidR="00D04024" w:rsidRPr="00314A09" w:rsidRDefault="00D04024" w:rsidP="00D960CC">
            <w:pPr>
              <w:jc w:val="center"/>
              <w:rPr>
                <w:color w:val="000000"/>
                <w:sz w:val="22"/>
                <w:szCs w:val="22"/>
              </w:rPr>
            </w:pPr>
            <w:r>
              <w:rPr>
                <w:color w:val="000000"/>
                <w:sz w:val="20"/>
              </w:rPr>
              <w:t>196,0</w:t>
            </w:r>
          </w:p>
        </w:tc>
        <w:tc>
          <w:tcPr>
            <w:tcW w:w="953" w:type="dxa"/>
            <w:shd w:val="clear" w:color="auto" w:fill="auto"/>
            <w:vAlign w:val="center"/>
            <w:hideMark/>
          </w:tcPr>
          <w:p w14:paraId="493796AC" w14:textId="77777777" w:rsidR="00D04024" w:rsidRPr="00314A09" w:rsidRDefault="00D04024" w:rsidP="00D960CC">
            <w:pPr>
              <w:jc w:val="center"/>
              <w:rPr>
                <w:color w:val="000000"/>
                <w:sz w:val="22"/>
                <w:szCs w:val="22"/>
              </w:rPr>
            </w:pPr>
            <w:r>
              <w:rPr>
                <w:color w:val="000000"/>
                <w:sz w:val="20"/>
              </w:rPr>
              <w:t>196,0</w:t>
            </w:r>
          </w:p>
        </w:tc>
        <w:tc>
          <w:tcPr>
            <w:tcW w:w="953" w:type="dxa"/>
            <w:shd w:val="clear" w:color="auto" w:fill="auto"/>
            <w:vAlign w:val="center"/>
            <w:hideMark/>
          </w:tcPr>
          <w:p w14:paraId="749C2750" w14:textId="77777777" w:rsidR="00D04024" w:rsidRPr="00314A09" w:rsidRDefault="00D04024" w:rsidP="00D960CC">
            <w:pPr>
              <w:jc w:val="center"/>
              <w:rPr>
                <w:color w:val="000000"/>
                <w:sz w:val="22"/>
                <w:szCs w:val="22"/>
              </w:rPr>
            </w:pPr>
            <w:r>
              <w:rPr>
                <w:color w:val="000000"/>
                <w:sz w:val="20"/>
              </w:rPr>
              <w:t>196,0</w:t>
            </w:r>
          </w:p>
        </w:tc>
        <w:tc>
          <w:tcPr>
            <w:tcW w:w="953" w:type="dxa"/>
            <w:shd w:val="clear" w:color="auto" w:fill="auto"/>
            <w:vAlign w:val="center"/>
            <w:hideMark/>
          </w:tcPr>
          <w:p w14:paraId="259D184F" w14:textId="77777777" w:rsidR="00D04024" w:rsidRPr="00314A09" w:rsidRDefault="00D04024" w:rsidP="00D960CC">
            <w:pPr>
              <w:jc w:val="center"/>
              <w:rPr>
                <w:color w:val="000000"/>
                <w:sz w:val="22"/>
                <w:szCs w:val="22"/>
              </w:rPr>
            </w:pPr>
            <w:r>
              <w:rPr>
                <w:color w:val="000000"/>
                <w:sz w:val="20"/>
              </w:rPr>
              <w:t>196,0</w:t>
            </w:r>
          </w:p>
        </w:tc>
        <w:tc>
          <w:tcPr>
            <w:tcW w:w="984" w:type="dxa"/>
            <w:shd w:val="clear" w:color="auto" w:fill="auto"/>
            <w:vAlign w:val="center"/>
            <w:hideMark/>
          </w:tcPr>
          <w:p w14:paraId="16BA4613" w14:textId="77777777" w:rsidR="00D04024" w:rsidRPr="00314A09" w:rsidRDefault="00D04024" w:rsidP="00D960CC">
            <w:pPr>
              <w:jc w:val="center"/>
              <w:rPr>
                <w:color w:val="000000"/>
                <w:sz w:val="22"/>
                <w:szCs w:val="22"/>
              </w:rPr>
            </w:pPr>
            <w:r>
              <w:rPr>
                <w:color w:val="000000"/>
                <w:sz w:val="20"/>
              </w:rPr>
              <w:t>980,0</w:t>
            </w:r>
          </w:p>
        </w:tc>
        <w:tc>
          <w:tcPr>
            <w:tcW w:w="990" w:type="dxa"/>
            <w:shd w:val="clear" w:color="auto" w:fill="auto"/>
            <w:vAlign w:val="center"/>
            <w:hideMark/>
          </w:tcPr>
          <w:p w14:paraId="031F034C" w14:textId="77777777" w:rsidR="00D04024" w:rsidRPr="00314A09" w:rsidRDefault="00D04024" w:rsidP="00D960CC">
            <w:pPr>
              <w:jc w:val="center"/>
              <w:rPr>
                <w:color w:val="000000"/>
                <w:sz w:val="22"/>
                <w:szCs w:val="22"/>
              </w:rPr>
            </w:pPr>
            <w:r>
              <w:rPr>
                <w:color w:val="000000"/>
                <w:sz w:val="20"/>
              </w:rPr>
              <w:t>980,0</w:t>
            </w:r>
          </w:p>
        </w:tc>
        <w:tc>
          <w:tcPr>
            <w:tcW w:w="955" w:type="dxa"/>
            <w:shd w:val="clear" w:color="auto" w:fill="auto"/>
            <w:vAlign w:val="center"/>
            <w:hideMark/>
          </w:tcPr>
          <w:p w14:paraId="57CE3D85" w14:textId="77777777" w:rsidR="00D04024" w:rsidRPr="00314A09" w:rsidRDefault="00D04024" w:rsidP="00D960CC">
            <w:pPr>
              <w:jc w:val="center"/>
              <w:rPr>
                <w:color w:val="000000"/>
                <w:sz w:val="22"/>
                <w:szCs w:val="22"/>
              </w:rPr>
            </w:pPr>
            <w:r>
              <w:rPr>
                <w:color w:val="000000"/>
                <w:sz w:val="20"/>
              </w:rPr>
              <w:t>1960,0</w:t>
            </w:r>
          </w:p>
        </w:tc>
      </w:tr>
      <w:tr w:rsidR="00D04024" w:rsidRPr="00314A09" w14:paraId="7E80EE10" w14:textId="77777777" w:rsidTr="00D960CC">
        <w:trPr>
          <w:trHeight w:val="421"/>
          <w:jc w:val="center"/>
        </w:trPr>
        <w:tc>
          <w:tcPr>
            <w:tcW w:w="704" w:type="dxa"/>
            <w:shd w:val="clear" w:color="auto" w:fill="auto"/>
            <w:vAlign w:val="center"/>
            <w:hideMark/>
          </w:tcPr>
          <w:p w14:paraId="0BD046A1" w14:textId="77777777" w:rsidR="00D04024" w:rsidRPr="00314A09" w:rsidRDefault="00D04024" w:rsidP="00D960CC">
            <w:pPr>
              <w:jc w:val="center"/>
              <w:rPr>
                <w:color w:val="000000"/>
                <w:sz w:val="22"/>
                <w:szCs w:val="22"/>
              </w:rPr>
            </w:pPr>
            <w:r w:rsidRPr="00314A09">
              <w:rPr>
                <w:color w:val="000000"/>
                <w:sz w:val="22"/>
                <w:szCs w:val="22"/>
              </w:rPr>
              <w:t>.4.4</w:t>
            </w:r>
          </w:p>
        </w:tc>
        <w:tc>
          <w:tcPr>
            <w:tcW w:w="5271" w:type="dxa"/>
            <w:shd w:val="clear" w:color="auto" w:fill="auto"/>
            <w:vAlign w:val="center"/>
            <w:hideMark/>
          </w:tcPr>
          <w:p w14:paraId="50325419" w14:textId="77777777" w:rsidR="00D04024" w:rsidRPr="00314A09" w:rsidRDefault="00D04024" w:rsidP="00D960CC">
            <w:pPr>
              <w:rPr>
                <w:color w:val="000000"/>
                <w:sz w:val="22"/>
                <w:szCs w:val="22"/>
              </w:rPr>
            </w:pPr>
            <w:r w:rsidRPr="00314A09">
              <w:rPr>
                <w:color w:val="000000"/>
                <w:sz w:val="22"/>
                <w:szCs w:val="22"/>
              </w:rPr>
              <w:t>бюджет муниципального образования (</w:t>
            </w:r>
            <w:r>
              <w:rPr>
                <w:color w:val="000000"/>
                <w:sz w:val="22"/>
                <w:szCs w:val="22"/>
              </w:rPr>
              <w:t xml:space="preserve">Касторенского </w:t>
            </w:r>
            <w:r w:rsidRPr="00314A09">
              <w:rPr>
                <w:color w:val="000000"/>
                <w:sz w:val="22"/>
                <w:szCs w:val="22"/>
              </w:rPr>
              <w:t>района)</w:t>
            </w:r>
          </w:p>
        </w:tc>
        <w:tc>
          <w:tcPr>
            <w:tcW w:w="940" w:type="dxa"/>
            <w:shd w:val="clear" w:color="auto" w:fill="auto"/>
            <w:vAlign w:val="center"/>
            <w:hideMark/>
          </w:tcPr>
          <w:p w14:paraId="35D1131B"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30D6CC59" w14:textId="77777777" w:rsidR="00D04024" w:rsidRPr="00314A09" w:rsidRDefault="00D04024" w:rsidP="00D960CC">
            <w:pPr>
              <w:jc w:val="center"/>
              <w:rPr>
                <w:color w:val="000000"/>
                <w:sz w:val="22"/>
                <w:szCs w:val="22"/>
              </w:rPr>
            </w:pPr>
            <w:r>
              <w:rPr>
                <w:color w:val="000000"/>
                <w:sz w:val="20"/>
              </w:rPr>
              <w:t>0,0</w:t>
            </w:r>
          </w:p>
        </w:tc>
        <w:tc>
          <w:tcPr>
            <w:tcW w:w="953" w:type="dxa"/>
            <w:shd w:val="clear" w:color="auto" w:fill="auto"/>
            <w:vAlign w:val="center"/>
            <w:hideMark/>
          </w:tcPr>
          <w:p w14:paraId="3B6A4E7F" w14:textId="77777777" w:rsidR="00D04024" w:rsidRPr="00314A09" w:rsidRDefault="00D04024" w:rsidP="00D960CC">
            <w:pPr>
              <w:jc w:val="center"/>
              <w:rPr>
                <w:color w:val="000000"/>
                <w:sz w:val="22"/>
                <w:szCs w:val="22"/>
              </w:rPr>
            </w:pPr>
            <w:r>
              <w:rPr>
                <w:color w:val="000000"/>
                <w:sz w:val="20"/>
              </w:rPr>
              <w:t>0,0</w:t>
            </w:r>
          </w:p>
        </w:tc>
        <w:tc>
          <w:tcPr>
            <w:tcW w:w="953" w:type="dxa"/>
            <w:shd w:val="clear" w:color="auto" w:fill="auto"/>
            <w:vAlign w:val="center"/>
            <w:hideMark/>
          </w:tcPr>
          <w:p w14:paraId="785221A5" w14:textId="77777777" w:rsidR="00D04024" w:rsidRPr="00314A09" w:rsidRDefault="00D04024" w:rsidP="00D960CC">
            <w:pPr>
              <w:jc w:val="center"/>
              <w:rPr>
                <w:color w:val="000000"/>
                <w:sz w:val="22"/>
                <w:szCs w:val="22"/>
              </w:rPr>
            </w:pPr>
            <w:r>
              <w:rPr>
                <w:color w:val="000000"/>
                <w:sz w:val="20"/>
              </w:rPr>
              <w:t>0,0</w:t>
            </w:r>
          </w:p>
        </w:tc>
        <w:tc>
          <w:tcPr>
            <w:tcW w:w="953" w:type="dxa"/>
            <w:shd w:val="clear" w:color="auto" w:fill="auto"/>
            <w:vAlign w:val="center"/>
            <w:hideMark/>
          </w:tcPr>
          <w:p w14:paraId="01E1AA09" w14:textId="77777777" w:rsidR="00D04024" w:rsidRPr="00314A09" w:rsidRDefault="00D04024" w:rsidP="00D960CC">
            <w:pPr>
              <w:jc w:val="center"/>
              <w:rPr>
                <w:color w:val="000000"/>
                <w:sz w:val="22"/>
                <w:szCs w:val="22"/>
              </w:rPr>
            </w:pPr>
            <w:r>
              <w:rPr>
                <w:color w:val="000000"/>
                <w:sz w:val="20"/>
              </w:rPr>
              <w:t>0,0</w:t>
            </w:r>
          </w:p>
        </w:tc>
        <w:tc>
          <w:tcPr>
            <w:tcW w:w="953" w:type="dxa"/>
            <w:shd w:val="clear" w:color="auto" w:fill="auto"/>
            <w:vAlign w:val="center"/>
            <w:hideMark/>
          </w:tcPr>
          <w:p w14:paraId="4944CEBF" w14:textId="77777777" w:rsidR="00D04024" w:rsidRPr="00314A09" w:rsidRDefault="00D04024" w:rsidP="00D960CC">
            <w:pPr>
              <w:jc w:val="center"/>
              <w:rPr>
                <w:color w:val="000000"/>
                <w:sz w:val="22"/>
                <w:szCs w:val="22"/>
              </w:rPr>
            </w:pPr>
            <w:r>
              <w:rPr>
                <w:color w:val="000000"/>
                <w:sz w:val="20"/>
              </w:rPr>
              <w:t>0,0</w:t>
            </w:r>
          </w:p>
        </w:tc>
        <w:tc>
          <w:tcPr>
            <w:tcW w:w="984" w:type="dxa"/>
            <w:shd w:val="clear" w:color="auto" w:fill="auto"/>
            <w:vAlign w:val="center"/>
            <w:hideMark/>
          </w:tcPr>
          <w:p w14:paraId="6FBC470F" w14:textId="77777777" w:rsidR="00D04024" w:rsidRPr="00314A09" w:rsidRDefault="00D04024" w:rsidP="00D960CC">
            <w:pPr>
              <w:jc w:val="center"/>
              <w:rPr>
                <w:color w:val="000000"/>
                <w:sz w:val="22"/>
                <w:szCs w:val="22"/>
              </w:rPr>
            </w:pPr>
            <w:r>
              <w:rPr>
                <w:color w:val="000000"/>
                <w:sz w:val="20"/>
              </w:rPr>
              <w:t>0,0</w:t>
            </w:r>
          </w:p>
        </w:tc>
        <w:tc>
          <w:tcPr>
            <w:tcW w:w="990" w:type="dxa"/>
            <w:shd w:val="clear" w:color="auto" w:fill="auto"/>
            <w:vAlign w:val="center"/>
            <w:hideMark/>
          </w:tcPr>
          <w:p w14:paraId="24FEFAD8" w14:textId="77777777" w:rsidR="00D04024" w:rsidRPr="00314A09" w:rsidRDefault="00D04024" w:rsidP="00D960CC">
            <w:pPr>
              <w:jc w:val="center"/>
              <w:rPr>
                <w:color w:val="000000"/>
                <w:sz w:val="22"/>
                <w:szCs w:val="22"/>
              </w:rPr>
            </w:pPr>
            <w:r>
              <w:rPr>
                <w:color w:val="000000"/>
                <w:sz w:val="20"/>
              </w:rPr>
              <w:t>0,0</w:t>
            </w:r>
          </w:p>
        </w:tc>
        <w:tc>
          <w:tcPr>
            <w:tcW w:w="955" w:type="dxa"/>
            <w:shd w:val="clear" w:color="auto" w:fill="auto"/>
            <w:vAlign w:val="center"/>
            <w:hideMark/>
          </w:tcPr>
          <w:p w14:paraId="64E9F5A0" w14:textId="77777777" w:rsidR="00D04024" w:rsidRPr="00314A09" w:rsidRDefault="00D04024" w:rsidP="00D960CC">
            <w:pPr>
              <w:jc w:val="center"/>
              <w:rPr>
                <w:color w:val="000000"/>
                <w:sz w:val="22"/>
                <w:szCs w:val="22"/>
              </w:rPr>
            </w:pPr>
            <w:r>
              <w:rPr>
                <w:color w:val="000000"/>
                <w:sz w:val="20"/>
              </w:rPr>
              <w:t>0,0</w:t>
            </w:r>
          </w:p>
        </w:tc>
      </w:tr>
      <w:tr w:rsidR="00D04024" w:rsidRPr="00314A09" w14:paraId="5792FB3B" w14:textId="77777777" w:rsidTr="00D960CC">
        <w:trPr>
          <w:trHeight w:val="697"/>
          <w:jc w:val="center"/>
        </w:trPr>
        <w:tc>
          <w:tcPr>
            <w:tcW w:w="704" w:type="dxa"/>
            <w:shd w:val="clear" w:color="auto" w:fill="auto"/>
            <w:vAlign w:val="center"/>
            <w:hideMark/>
          </w:tcPr>
          <w:p w14:paraId="3339CE14" w14:textId="77777777" w:rsidR="00D04024" w:rsidRPr="00314A09" w:rsidRDefault="00D04024" w:rsidP="00D960CC">
            <w:pPr>
              <w:jc w:val="center"/>
              <w:rPr>
                <w:color w:val="000000"/>
                <w:sz w:val="22"/>
                <w:szCs w:val="22"/>
              </w:rPr>
            </w:pPr>
            <w:r w:rsidRPr="00314A09">
              <w:rPr>
                <w:color w:val="000000"/>
                <w:sz w:val="22"/>
                <w:szCs w:val="22"/>
              </w:rPr>
              <w:t>.4.5</w:t>
            </w:r>
          </w:p>
        </w:tc>
        <w:tc>
          <w:tcPr>
            <w:tcW w:w="5271" w:type="dxa"/>
            <w:shd w:val="clear" w:color="auto" w:fill="auto"/>
            <w:vAlign w:val="center"/>
            <w:hideMark/>
          </w:tcPr>
          <w:p w14:paraId="4BA3AF41" w14:textId="77777777" w:rsidR="00D04024" w:rsidRPr="00314A09" w:rsidRDefault="00D04024" w:rsidP="00D960CC">
            <w:pPr>
              <w:rPr>
                <w:color w:val="000000"/>
                <w:sz w:val="22"/>
                <w:szCs w:val="22"/>
              </w:rPr>
            </w:pPr>
            <w:r w:rsidRPr="00314A09">
              <w:rPr>
                <w:color w:val="000000"/>
                <w:sz w:val="22"/>
                <w:szCs w:val="22"/>
              </w:rPr>
              <w:t>бюджет муниципального образования (</w:t>
            </w:r>
            <w:r>
              <w:rPr>
                <w:color w:val="000000"/>
                <w:sz w:val="22"/>
                <w:szCs w:val="22"/>
              </w:rPr>
              <w:t>Егорьевский</w:t>
            </w:r>
            <w:r w:rsidRPr="00314A09">
              <w:rPr>
                <w:color w:val="000000"/>
                <w:sz w:val="22"/>
                <w:szCs w:val="22"/>
              </w:rPr>
              <w:t xml:space="preserve"> сельсовет)</w:t>
            </w:r>
          </w:p>
        </w:tc>
        <w:tc>
          <w:tcPr>
            <w:tcW w:w="940" w:type="dxa"/>
            <w:shd w:val="clear" w:color="auto" w:fill="auto"/>
            <w:vAlign w:val="center"/>
            <w:hideMark/>
          </w:tcPr>
          <w:p w14:paraId="61873038"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1A51CBDB" w14:textId="77777777" w:rsidR="00D04024" w:rsidRPr="00314A09" w:rsidRDefault="00D04024" w:rsidP="00D960CC">
            <w:pPr>
              <w:jc w:val="center"/>
              <w:rPr>
                <w:color w:val="000000"/>
                <w:sz w:val="22"/>
                <w:szCs w:val="22"/>
              </w:rPr>
            </w:pPr>
            <w:r>
              <w:rPr>
                <w:color w:val="000000"/>
                <w:sz w:val="20"/>
              </w:rPr>
              <w:t>122,0</w:t>
            </w:r>
          </w:p>
        </w:tc>
        <w:tc>
          <w:tcPr>
            <w:tcW w:w="953" w:type="dxa"/>
            <w:shd w:val="clear" w:color="auto" w:fill="auto"/>
            <w:vAlign w:val="center"/>
            <w:hideMark/>
          </w:tcPr>
          <w:p w14:paraId="4F065F88" w14:textId="77777777" w:rsidR="00D04024" w:rsidRPr="00314A09" w:rsidRDefault="00D04024" w:rsidP="00D960CC">
            <w:pPr>
              <w:jc w:val="center"/>
              <w:rPr>
                <w:color w:val="000000"/>
                <w:sz w:val="22"/>
                <w:szCs w:val="22"/>
              </w:rPr>
            </w:pPr>
            <w:r>
              <w:rPr>
                <w:color w:val="000000"/>
                <w:sz w:val="20"/>
              </w:rPr>
              <w:t>122,0</w:t>
            </w:r>
          </w:p>
        </w:tc>
        <w:tc>
          <w:tcPr>
            <w:tcW w:w="953" w:type="dxa"/>
            <w:shd w:val="clear" w:color="auto" w:fill="auto"/>
            <w:vAlign w:val="center"/>
            <w:hideMark/>
          </w:tcPr>
          <w:p w14:paraId="428BCF7B" w14:textId="77777777" w:rsidR="00D04024" w:rsidRPr="00314A09" w:rsidRDefault="00D04024" w:rsidP="00D960CC">
            <w:pPr>
              <w:jc w:val="center"/>
              <w:rPr>
                <w:color w:val="000000"/>
                <w:sz w:val="22"/>
                <w:szCs w:val="22"/>
              </w:rPr>
            </w:pPr>
            <w:r>
              <w:rPr>
                <w:color w:val="000000"/>
                <w:sz w:val="20"/>
              </w:rPr>
              <w:t>122,0</w:t>
            </w:r>
          </w:p>
        </w:tc>
        <w:tc>
          <w:tcPr>
            <w:tcW w:w="953" w:type="dxa"/>
            <w:shd w:val="clear" w:color="auto" w:fill="auto"/>
            <w:vAlign w:val="center"/>
            <w:hideMark/>
          </w:tcPr>
          <w:p w14:paraId="08A36AD1" w14:textId="77777777" w:rsidR="00D04024" w:rsidRPr="00314A09" w:rsidRDefault="00D04024" w:rsidP="00D960CC">
            <w:pPr>
              <w:jc w:val="center"/>
              <w:rPr>
                <w:color w:val="000000"/>
                <w:sz w:val="22"/>
                <w:szCs w:val="22"/>
              </w:rPr>
            </w:pPr>
            <w:r>
              <w:rPr>
                <w:color w:val="000000"/>
                <w:sz w:val="20"/>
              </w:rPr>
              <w:t>122,0</w:t>
            </w:r>
          </w:p>
        </w:tc>
        <w:tc>
          <w:tcPr>
            <w:tcW w:w="953" w:type="dxa"/>
            <w:shd w:val="clear" w:color="auto" w:fill="auto"/>
            <w:vAlign w:val="center"/>
            <w:hideMark/>
          </w:tcPr>
          <w:p w14:paraId="00459232" w14:textId="77777777" w:rsidR="00D04024" w:rsidRPr="00314A09" w:rsidRDefault="00D04024" w:rsidP="00D960CC">
            <w:pPr>
              <w:jc w:val="center"/>
              <w:rPr>
                <w:color w:val="000000"/>
                <w:sz w:val="22"/>
                <w:szCs w:val="22"/>
              </w:rPr>
            </w:pPr>
            <w:r>
              <w:rPr>
                <w:color w:val="000000"/>
                <w:sz w:val="20"/>
              </w:rPr>
              <w:t>122,0</w:t>
            </w:r>
          </w:p>
        </w:tc>
        <w:tc>
          <w:tcPr>
            <w:tcW w:w="984" w:type="dxa"/>
            <w:shd w:val="clear" w:color="auto" w:fill="auto"/>
            <w:vAlign w:val="center"/>
            <w:hideMark/>
          </w:tcPr>
          <w:p w14:paraId="08063978" w14:textId="77777777" w:rsidR="00D04024" w:rsidRPr="00314A09" w:rsidRDefault="00D04024" w:rsidP="00D960CC">
            <w:pPr>
              <w:jc w:val="center"/>
              <w:rPr>
                <w:color w:val="000000"/>
                <w:sz w:val="22"/>
                <w:szCs w:val="22"/>
              </w:rPr>
            </w:pPr>
            <w:r>
              <w:rPr>
                <w:color w:val="000000"/>
                <w:sz w:val="20"/>
              </w:rPr>
              <w:t>610,0</w:t>
            </w:r>
          </w:p>
        </w:tc>
        <w:tc>
          <w:tcPr>
            <w:tcW w:w="990" w:type="dxa"/>
            <w:shd w:val="clear" w:color="auto" w:fill="auto"/>
            <w:vAlign w:val="center"/>
            <w:hideMark/>
          </w:tcPr>
          <w:p w14:paraId="71D77800" w14:textId="77777777" w:rsidR="00D04024" w:rsidRPr="00314A09" w:rsidRDefault="00D04024" w:rsidP="00D960CC">
            <w:pPr>
              <w:jc w:val="center"/>
              <w:rPr>
                <w:color w:val="000000"/>
                <w:sz w:val="22"/>
                <w:szCs w:val="22"/>
              </w:rPr>
            </w:pPr>
            <w:r>
              <w:rPr>
                <w:color w:val="000000"/>
                <w:sz w:val="20"/>
              </w:rPr>
              <w:t>610,0</w:t>
            </w:r>
          </w:p>
        </w:tc>
        <w:tc>
          <w:tcPr>
            <w:tcW w:w="955" w:type="dxa"/>
            <w:shd w:val="clear" w:color="auto" w:fill="auto"/>
            <w:vAlign w:val="center"/>
            <w:hideMark/>
          </w:tcPr>
          <w:p w14:paraId="7223842F" w14:textId="77777777" w:rsidR="00D04024" w:rsidRPr="00314A09" w:rsidRDefault="00D04024" w:rsidP="00D960CC">
            <w:pPr>
              <w:jc w:val="center"/>
              <w:rPr>
                <w:color w:val="000000"/>
                <w:sz w:val="22"/>
                <w:szCs w:val="22"/>
              </w:rPr>
            </w:pPr>
            <w:r>
              <w:rPr>
                <w:color w:val="000000"/>
                <w:sz w:val="20"/>
              </w:rPr>
              <w:t>1220,0</w:t>
            </w:r>
          </w:p>
        </w:tc>
      </w:tr>
      <w:tr w:rsidR="00D04024" w:rsidRPr="00314A09" w14:paraId="316C624C" w14:textId="77777777" w:rsidTr="00D960CC">
        <w:trPr>
          <w:trHeight w:val="525"/>
          <w:jc w:val="center"/>
        </w:trPr>
        <w:tc>
          <w:tcPr>
            <w:tcW w:w="704" w:type="dxa"/>
            <w:shd w:val="clear" w:color="auto" w:fill="auto"/>
            <w:vAlign w:val="center"/>
            <w:hideMark/>
          </w:tcPr>
          <w:p w14:paraId="3CBCDF86" w14:textId="77777777" w:rsidR="00D04024" w:rsidRPr="00314A09" w:rsidRDefault="00D04024" w:rsidP="00D960CC">
            <w:pPr>
              <w:jc w:val="center"/>
              <w:rPr>
                <w:color w:val="000000"/>
                <w:sz w:val="22"/>
                <w:szCs w:val="22"/>
              </w:rPr>
            </w:pPr>
            <w:r w:rsidRPr="00314A09">
              <w:rPr>
                <w:color w:val="000000"/>
                <w:sz w:val="22"/>
                <w:szCs w:val="22"/>
              </w:rPr>
              <w:t>.4.6</w:t>
            </w:r>
          </w:p>
        </w:tc>
        <w:tc>
          <w:tcPr>
            <w:tcW w:w="5271" w:type="dxa"/>
            <w:shd w:val="clear" w:color="auto" w:fill="auto"/>
            <w:vAlign w:val="center"/>
            <w:hideMark/>
          </w:tcPr>
          <w:p w14:paraId="34D7F065" w14:textId="77777777" w:rsidR="00D04024" w:rsidRPr="00314A09" w:rsidRDefault="00D04024" w:rsidP="00D960CC">
            <w:pPr>
              <w:rPr>
                <w:color w:val="000000"/>
                <w:sz w:val="22"/>
                <w:szCs w:val="22"/>
              </w:rPr>
            </w:pPr>
            <w:r w:rsidRPr="00314A09">
              <w:rPr>
                <w:color w:val="000000"/>
                <w:sz w:val="22"/>
                <w:szCs w:val="22"/>
              </w:rPr>
              <w:t>Собственные средства РСО</w:t>
            </w:r>
          </w:p>
        </w:tc>
        <w:tc>
          <w:tcPr>
            <w:tcW w:w="940" w:type="dxa"/>
            <w:shd w:val="clear" w:color="auto" w:fill="auto"/>
            <w:vAlign w:val="center"/>
            <w:hideMark/>
          </w:tcPr>
          <w:p w14:paraId="5B2E2EED"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15CB2AF1" w14:textId="77777777" w:rsidR="00D04024" w:rsidRPr="00314A09" w:rsidRDefault="00D04024" w:rsidP="00D960CC">
            <w:pPr>
              <w:jc w:val="center"/>
              <w:rPr>
                <w:color w:val="000000"/>
                <w:sz w:val="22"/>
                <w:szCs w:val="22"/>
              </w:rPr>
            </w:pPr>
            <w:r>
              <w:rPr>
                <w:color w:val="000000"/>
                <w:sz w:val="20"/>
              </w:rPr>
              <w:t>196,0</w:t>
            </w:r>
          </w:p>
        </w:tc>
        <w:tc>
          <w:tcPr>
            <w:tcW w:w="953" w:type="dxa"/>
            <w:shd w:val="clear" w:color="auto" w:fill="auto"/>
            <w:vAlign w:val="center"/>
            <w:hideMark/>
          </w:tcPr>
          <w:p w14:paraId="2E3B2828" w14:textId="77777777" w:rsidR="00D04024" w:rsidRPr="00314A09" w:rsidRDefault="00D04024" w:rsidP="00D960CC">
            <w:pPr>
              <w:jc w:val="center"/>
              <w:rPr>
                <w:color w:val="000000"/>
                <w:sz w:val="22"/>
                <w:szCs w:val="22"/>
              </w:rPr>
            </w:pPr>
            <w:r>
              <w:rPr>
                <w:color w:val="000000"/>
                <w:sz w:val="20"/>
              </w:rPr>
              <w:t>196,0</w:t>
            </w:r>
          </w:p>
        </w:tc>
        <w:tc>
          <w:tcPr>
            <w:tcW w:w="953" w:type="dxa"/>
            <w:shd w:val="clear" w:color="auto" w:fill="auto"/>
            <w:vAlign w:val="center"/>
            <w:hideMark/>
          </w:tcPr>
          <w:p w14:paraId="2E8060BF" w14:textId="77777777" w:rsidR="00D04024" w:rsidRPr="00314A09" w:rsidRDefault="00D04024" w:rsidP="00D960CC">
            <w:pPr>
              <w:jc w:val="center"/>
              <w:rPr>
                <w:color w:val="000000"/>
                <w:sz w:val="22"/>
                <w:szCs w:val="22"/>
              </w:rPr>
            </w:pPr>
            <w:r>
              <w:rPr>
                <w:color w:val="000000"/>
                <w:sz w:val="20"/>
              </w:rPr>
              <w:t>196,0</w:t>
            </w:r>
          </w:p>
        </w:tc>
        <w:tc>
          <w:tcPr>
            <w:tcW w:w="953" w:type="dxa"/>
            <w:shd w:val="clear" w:color="auto" w:fill="auto"/>
            <w:vAlign w:val="center"/>
            <w:hideMark/>
          </w:tcPr>
          <w:p w14:paraId="0E0C4D8A" w14:textId="77777777" w:rsidR="00D04024" w:rsidRPr="00314A09" w:rsidRDefault="00D04024" w:rsidP="00D960CC">
            <w:pPr>
              <w:jc w:val="center"/>
              <w:rPr>
                <w:color w:val="000000"/>
                <w:sz w:val="22"/>
                <w:szCs w:val="22"/>
              </w:rPr>
            </w:pPr>
            <w:r>
              <w:rPr>
                <w:color w:val="000000"/>
                <w:sz w:val="20"/>
              </w:rPr>
              <w:t>196,0</w:t>
            </w:r>
          </w:p>
        </w:tc>
        <w:tc>
          <w:tcPr>
            <w:tcW w:w="953" w:type="dxa"/>
            <w:shd w:val="clear" w:color="auto" w:fill="auto"/>
            <w:vAlign w:val="center"/>
            <w:hideMark/>
          </w:tcPr>
          <w:p w14:paraId="09076BEC" w14:textId="77777777" w:rsidR="00D04024" w:rsidRPr="00314A09" w:rsidRDefault="00D04024" w:rsidP="00D960CC">
            <w:pPr>
              <w:jc w:val="center"/>
              <w:rPr>
                <w:color w:val="000000"/>
                <w:sz w:val="22"/>
                <w:szCs w:val="22"/>
              </w:rPr>
            </w:pPr>
            <w:r>
              <w:rPr>
                <w:color w:val="000000"/>
                <w:sz w:val="20"/>
              </w:rPr>
              <w:t>196,0</w:t>
            </w:r>
          </w:p>
        </w:tc>
        <w:tc>
          <w:tcPr>
            <w:tcW w:w="984" w:type="dxa"/>
            <w:shd w:val="clear" w:color="auto" w:fill="auto"/>
            <w:vAlign w:val="center"/>
            <w:hideMark/>
          </w:tcPr>
          <w:p w14:paraId="7CC3E677" w14:textId="77777777" w:rsidR="00D04024" w:rsidRPr="00314A09" w:rsidRDefault="00D04024" w:rsidP="00D960CC">
            <w:pPr>
              <w:jc w:val="center"/>
              <w:rPr>
                <w:color w:val="000000"/>
                <w:sz w:val="22"/>
                <w:szCs w:val="22"/>
              </w:rPr>
            </w:pPr>
            <w:r>
              <w:rPr>
                <w:color w:val="000000"/>
                <w:sz w:val="20"/>
              </w:rPr>
              <w:t>980,0</w:t>
            </w:r>
          </w:p>
        </w:tc>
        <w:tc>
          <w:tcPr>
            <w:tcW w:w="990" w:type="dxa"/>
            <w:shd w:val="clear" w:color="auto" w:fill="auto"/>
            <w:vAlign w:val="center"/>
            <w:hideMark/>
          </w:tcPr>
          <w:p w14:paraId="026D6A1B" w14:textId="77777777" w:rsidR="00D04024" w:rsidRPr="00314A09" w:rsidRDefault="00D04024" w:rsidP="00D960CC">
            <w:pPr>
              <w:jc w:val="center"/>
              <w:rPr>
                <w:color w:val="000000"/>
                <w:sz w:val="22"/>
                <w:szCs w:val="22"/>
              </w:rPr>
            </w:pPr>
            <w:r>
              <w:rPr>
                <w:color w:val="000000"/>
                <w:sz w:val="20"/>
              </w:rPr>
              <w:t>981,0</w:t>
            </w:r>
          </w:p>
        </w:tc>
        <w:tc>
          <w:tcPr>
            <w:tcW w:w="955" w:type="dxa"/>
            <w:shd w:val="clear" w:color="auto" w:fill="auto"/>
            <w:vAlign w:val="center"/>
            <w:hideMark/>
          </w:tcPr>
          <w:p w14:paraId="3A8C3F7D" w14:textId="77777777" w:rsidR="00D04024" w:rsidRPr="00314A09" w:rsidRDefault="00D04024" w:rsidP="00D960CC">
            <w:pPr>
              <w:jc w:val="center"/>
              <w:rPr>
                <w:color w:val="000000"/>
                <w:sz w:val="22"/>
                <w:szCs w:val="22"/>
              </w:rPr>
            </w:pPr>
            <w:r>
              <w:rPr>
                <w:color w:val="000000"/>
                <w:sz w:val="20"/>
              </w:rPr>
              <w:t>1961,0</w:t>
            </w:r>
          </w:p>
        </w:tc>
      </w:tr>
      <w:tr w:rsidR="00D04024" w:rsidRPr="00314A09" w14:paraId="331CABBD" w14:textId="77777777" w:rsidTr="00D960CC">
        <w:trPr>
          <w:trHeight w:val="525"/>
          <w:jc w:val="center"/>
        </w:trPr>
        <w:tc>
          <w:tcPr>
            <w:tcW w:w="704" w:type="dxa"/>
            <w:shd w:val="clear" w:color="auto" w:fill="auto"/>
            <w:vAlign w:val="center"/>
            <w:hideMark/>
          </w:tcPr>
          <w:p w14:paraId="2603DDD2" w14:textId="77777777" w:rsidR="00D04024" w:rsidRPr="00314A09" w:rsidRDefault="00D04024" w:rsidP="00D960CC">
            <w:pPr>
              <w:jc w:val="center"/>
              <w:rPr>
                <w:color w:val="000000"/>
                <w:sz w:val="22"/>
                <w:szCs w:val="22"/>
              </w:rPr>
            </w:pPr>
            <w:r w:rsidRPr="00314A09">
              <w:rPr>
                <w:color w:val="000000"/>
                <w:sz w:val="22"/>
                <w:szCs w:val="22"/>
              </w:rPr>
              <w:t>.4.7</w:t>
            </w:r>
          </w:p>
        </w:tc>
        <w:tc>
          <w:tcPr>
            <w:tcW w:w="5271" w:type="dxa"/>
            <w:shd w:val="clear" w:color="auto" w:fill="auto"/>
            <w:vAlign w:val="center"/>
            <w:hideMark/>
          </w:tcPr>
          <w:p w14:paraId="7D617D74" w14:textId="77777777" w:rsidR="00D04024" w:rsidRPr="00314A09" w:rsidRDefault="00D04024" w:rsidP="00D960CC">
            <w:pPr>
              <w:rPr>
                <w:color w:val="000000"/>
                <w:sz w:val="22"/>
                <w:szCs w:val="22"/>
              </w:rPr>
            </w:pPr>
            <w:r w:rsidRPr="00314A09">
              <w:rPr>
                <w:color w:val="000000"/>
                <w:sz w:val="22"/>
                <w:szCs w:val="22"/>
              </w:rPr>
              <w:t>за счет тарифов на подключение</w:t>
            </w:r>
          </w:p>
        </w:tc>
        <w:tc>
          <w:tcPr>
            <w:tcW w:w="940" w:type="dxa"/>
            <w:shd w:val="clear" w:color="auto" w:fill="auto"/>
            <w:vAlign w:val="center"/>
            <w:hideMark/>
          </w:tcPr>
          <w:p w14:paraId="2016C5E0"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53" w:type="dxa"/>
            <w:shd w:val="clear" w:color="auto" w:fill="auto"/>
            <w:vAlign w:val="center"/>
            <w:hideMark/>
          </w:tcPr>
          <w:p w14:paraId="24B1EA3C" w14:textId="77777777" w:rsidR="00D04024" w:rsidRPr="00314A09" w:rsidRDefault="00D04024" w:rsidP="00D960CC">
            <w:pPr>
              <w:jc w:val="center"/>
              <w:rPr>
                <w:color w:val="000000"/>
                <w:sz w:val="22"/>
                <w:szCs w:val="22"/>
              </w:rPr>
            </w:pPr>
            <w:r>
              <w:rPr>
                <w:color w:val="000000"/>
                <w:sz w:val="20"/>
              </w:rPr>
              <w:t>0,0</w:t>
            </w:r>
          </w:p>
        </w:tc>
        <w:tc>
          <w:tcPr>
            <w:tcW w:w="953" w:type="dxa"/>
            <w:shd w:val="clear" w:color="auto" w:fill="auto"/>
            <w:vAlign w:val="center"/>
            <w:hideMark/>
          </w:tcPr>
          <w:p w14:paraId="5873BAB0" w14:textId="77777777" w:rsidR="00D04024" w:rsidRPr="00314A09" w:rsidRDefault="00D04024" w:rsidP="00D960CC">
            <w:pPr>
              <w:jc w:val="center"/>
              <w:rPr>
                <w:color w:val="000000"/>
                <w:sz w:val="22"/>
                <w:szCs w:val="22"/>
              </w:rPr>
            </w:pPr>
            <w:r>
              <w:rPr>
                <w:color w:val="000000"/>
                <w:sz w:val="20"/>
              </w:rPr>
              <w:t>0,0</w:t>
            </w:r>
          </w:p>
        </w:tc>
        <w:tc>
          <w:tcPr>
            <w:tcW w:w="953" w:type="dxa"/>
            <w:shd w:val="clear" w:color="auto" w:fill="auto"/>
            <w:vAlign w:val="center"/>
            <w:hideMark/>
          </w:tcPr>
          <w:p w14:paraId="6ACDE94C" w14:textId="77777777" w:rsidR="00D04024" w:rsidRPr="00314A09" w:rsidRDefault="00D04024" w:rsidP="00D960CC">
            <w:pPr>
              <w:jc w:val="center"/>
              <w:rPr>
                <w:color w:val="000000"/>
                <w:sz w:val="22"/>
                <w:szCs w:val="22"/>
              </w:rPr>
            </w:pPr>
            <w:r>
              <w:rPr>
                <w:color w:val="000000"/>
                <w:sz w:val="20"/>
              </w:rPr>
              <w:t>0,0</w:t>
            </w:r>
          </w:p>
        </w:tc>
        <w:tc>
          <w:tcPr>
            <w:tcW w:w="953" w:type="dxa"/>
            <w:shd w:val="clear" w:color="auto" w:fill="auto"/>
            <w:vAlign w:val="center"/>
            <w:hideMark/>
          </w:tcPr>
          <w:p w14:paraId="787BF002" w14:textId="77777777" w:rsidR="00D04024" w:rsidRPr="00314A09" w:rsidRDefault="00D04024" w:rsidP="00D960CC">
            <w:pPr>
              <w:jc w:val="center"/>
              <w:rPr>
                <w:color w:val="000000"/>
                <w:sz w:val="22"/>
                <w:szCs w:val="22"/>
              </w:rPr>
            </w:pPr>
            <w:r>
              <w:rPr>
                <w:color w:val="000000"/>
                <w:sz w:val="20"/>
              </w:rPr>
              <w:t>0,0</w:t>
            </w:r>
          </w:p>
        </w:tc>
        <w:tc>
          <w:tcPr>
            <w:tcW w:w="953" w:type="dxa"/>
            <w:shd w:val="clear" w:color="auto" w:fill="auto"/>
            <w:vAlign w:val="center"/>
            <w:hideMark/>
          </w:tcPr>
          <w:p w14:paraId="45B3700B" w14:textId="77777777" w:rsidR="00D04024" w:rsidRPr="00314A09" w:rsidRDefault="00D04024" w:rsidP="00D960CC">
            <w:pPr>
              <w:jc w:val="center"/>
              <w:rPr>
                <w:color w:val="000000"/>
                <w:sz w:val="22"/>
                <w:szCs w:val="22"/>
              </w:rPr>
            </w:pPr>
            <w:r>
              <w:rPr>
                <w:color w:val="000000"/>
                <w:sz w:val="20"/>
              </w:rPr>
              <w:t>0,0</w:t>
            </w:r>
          </w:p>
        </w:tc>
        <w:tc>
          <w:tcPr>
            <w:tcW w:w="984" w:type="dxa"/>
            <w:shd w:val="clear" w:color="auto" w:fill="auto"/>
            <w:vAlign w:val="center"/>
            <w:hideMark/>
          </w:tcPr>
          <w:p w14:paraId="0FDE1E74" w14:textId="77777777" w:rsidR="00D04024" w:rsidRPr="00314A09" w:rsidRDefault="00D04024" w:rsidP="00D960CC">
            <w:pPr>
              <w:jc w:val="center"/>
              <w:rPr>
                <w:color w:val="000000"/>
                <w:sz w:val="22"/>
                <w:szCs w:val="22"/>
              </w:rPr>
            </w:pPr>
            <w:r>
              <w:rPr>
                <w:color w:val="000000"/>
                <w:sz w:val="20"/>
              </w:rPr>
              <w:t>0,0</w:t>
            </w:r>
          </w:p>
        </w:tc>
        <w:tc>
          <w:tcPr>
            <w:tcW w:w="990" w:type="dxa"/>
            <w:shd w:val="clear" w:color="auto" w:fill="auto"/>
            <w:vAlign w:val="center"/>
            <w:hideMark/>
          </w:tcPr>
          <w:p w14:paraId="5743146B" w14:textId="77777777" w:rsidR="00D04024" w:rsidRPr="00314A09" w:rsidRDefault="00D04024" w:rsidP="00D960CC">
            <w:pPr>
              <w:jc w:val="center"/>
              <w:rPr>
                <w:color w:val="000000"/>
                <w:sz w:val="22"/>
                <w:szCs w:val="22"/>
              </w:rPr>
            </w:pPr>
            <w:r>
              <w:rPr>
                <w:color w:val="000000"/>
                <w:sz w:val="20"/>
              </w:rPr>
              <w:t>0,0</w:t>
            </w:r>
          </w:p>
        </w:tc>
        <w:tc>
          <w:tcPr>
            <w:tcW w:w="955" w:type="dxa"/>
            <w:shd w:val="clear" w:color="auto" w:fill="auto"/>
            <w:noWrap/>
            <w:vAlign w:val="center"/>
            <w:hideMark/>
          </w:tcPr>
          <w:p w14:paraId="43732343" w14:textId="77777777" w:rsidR="00D04024" w:rsidRPr="00314A09" w:rsidRDefault="00D04024" w:rsidP="00D960CC">
            <w:pPr>
              <w:jc w:val="center"/>
              <w:rPr>
                <w:rFonts w:ascii="Calibri" w:hAnsi="Calibri" w:cs="Calibri"/>
                <w:color w:val="000000"/>
                <w:sz w:val="22"/>
                <w:szCs w:val="22"/>
              </w:rPr>
            </w:pPr>
            <w:r>
              <w:rPr>
                <w:color w:val="000000"/>
                <w:sz w:val="20"/>
              </w:rPr>
              <w:t>0,0</w:t>
            </w:r>
          </w:p>
        </w:tc>
      </w:tr>
    </w:tbl>
    <w:p w14:paraId="6DF548CD" w14:textId="77777777" w:rsidR="00D04024" w:rsidRDefault="00D04024" w:rsidP="00D04024">
      <w:pPr>
        <w:pStyle w:val="af0"/>
        <w:tabs>
          <w:tab w:val="left" w:pos="823"/>
        </w:tabs>
        <w:spacing w:before="119"/>
        <w:ind w:left="463"/>
        <w:rPr>
          <w:sz w:val="24"/>
          <w:szCs w:val="24"/>
        </w:rPr>
      </w:pPr>
    </w:p>
    <w:p w14:paraId="75F6C3D3" w14:textId="77777777" w:rsidR="00D04024" w:rsidRDefault="00D04024" w:rsidP="00D04024">
      <w:pPr>
        <w:pStyle w:val="af0"/>
        <w:tabs>
          <w:tab w:val="left" w:pos="823"/>
        </w:tabs>
        <w:spacing w:before="119"/>
        <w:ind w:left="463"/>
        <w:rPr>
          <w:sz w:val="24"/>
          <w:szCs w:val="24"/>
        </w:rPr>
      </w:pPr>
    </w:p>
    <w:p w14:paraId="16C37076" w14:textId="77777777" w:rsidR="00D04024" w:rsidRDefault="00D04024" w:rsidP="00D04024">
      <w:pPr>
        <w:pStyle w:val="af0"/>
        <w:tabs>
          <w:tab w:val="left" w:pos="823"/>
        </w:tabs>
        <w:spacing w:before="119"/>
        <w:ind w:left="463"/>
        <w:rPr>
          <w:sz w:val="24"/>
          <w:szCs w:val="24"/>
        </w:rPr>
      </w:pPr>
    </w:p>
    <w:p w14:paraId="62BE2D9D" w14:textId="77777777" w:rsidR="00D04024" w:rsidRDefault="00D04024" w:rsidP="00D04024">
      <w:pPr>
        <w:pStyle w:val="af0"/>
        <w:tabs>
          <w:tab w:val="left" w:pos="823"/>
        </w:tabs>
        <w:spacing w:before="119"/>
        <w:ind w:left="463"/>
        <w:rPr>
          <w:sz w:val="24"/>
          <w:szCs w:val="24"/>
        </w:rPr>
        <w:sectPr w:rsidR="00D04024" w:rsidSect="00181A01">
          <w:pgSz w:w="16838" w:h="11906" w:orient="landscape"/>
          <w:pgMar w:top="851" w:right="851" w:bottom="1134" w:left="1134" w:header="709" w:footer="709" w:gutter="0"/>
          <w:cols w:space="708"/>
          <w:docGrid w:linePitch="360"/>
        </w:sectPr>
      </w:pPr>
    </w:p>
    <w:p w14:paraId="34E8DC91" w14:textId="19C1E9EA" w:rsidR="00D04024" w:rsidRPr="006455D3" w:rsidRDefault="00D04024" w:rsidP="00D04024">
      <w:pPr>
        <w:pStyle w:val="3"/>
        <w:rPr>
          <w:rFonts w:ascii="Times New Roman" w:hAnsi="Times New Roman"/>
          <w:sz w:val="24"/>
          <w:szCs w:val="24"/>
        </w:rPr>
      </w:pPr>
      <w:bookmarkStart w:id="53" w:name="_Toc164711118"/>
      <w:bookmarkStart w:id="54" w:name="_Toc170246368"/>
      <w:r>
        <w:rPr>
          <w:rFonts w:ascii="Times New Roman" w:hAnsi="Times New Roman"/>
          <w:sz w:val="24"/>
          <w:szCs w:val="24"/>
        </w:rPr>
        <w:lastRenderedPageBreak/>
        <w:t>5</w:t>
      </w:r>
      <w:r w:rsidRPr="006455D3">
        <w:rPr>
          <w:rFonts w:ascii="Times New Roman" w:hAnsi="Times New Roman"/>
          <w:sz w:val="24"/>
          <w:szCs w:val="24"/>
        </w:rPr>
        <w:t>.1.2.Оценка</w:t>
      </w:r>
      <w:r w:rsidRPr="006455D3">
        <w:rPr>
          <w:rFonts w:ascii="Times New Roman" w:hAnsi="Times New Roman"/>
          <w:spacing w:val="40"/>
          <w:sz w:val="24"/>
          <w:szCs w:val="24"/>
        </w:rPr>
        <w:t xml:space="preserve"> </w:t>
      </w:r>
      <w:r w:rsidRPr="006455D3">
        <w:rPr>
          <w:rFonts w:ascii="Times New Roman" w:hAnsi="Times New Roman"/>
          <w:sz w:val="24"/>
          <w:szCs w:val="24"/>
        </w:rPr>
        <w:t>уровня</w:t>
      </w:r>
      <w:r w:rsidRPr="006455D3">
        <w:rPr>
          <w:rFonts w:ascii="Times New Roman" w:hAnsi="Times New Roman"/>
          <w:spacing w:val="-7"/>
          <w:sz w:val="24"/>
          <w:szCs w:val="24"/>
        </w:rPr>
        <w:t xml:space="preserve"> </w:t>
      </w:r>
      <w:r w:rsidRPr="006455D3">
        <w:rPr>
          <w:rFonts w:ascii="Times New Roman" w:hAnsi="Times New Roman"/>
          <w:sz w:val="24"/>
          <w:szCs w:val="24"/>
        </w:rPr>
        <w:t>тарифов</w:t>
      </w:r>
      <w:r w:rsidRPr="006455D3">
        <w:rPr>
          <w:rFonts w:ascii="Times New Roman" w:hAnsi="Times New Roman"/>
          <w:spacing w:val="-3"/>
          <w:sz w:val="24"/>
          <w:szCs w:val="24"/>
        </w:rPr>
        <w:t xml:space="preserve"> </w:t>
      </w:r>
      <w:r w:rsidRPr="006455D3">
        <w:rPr>
          <w:rFonts w:ascii="Times New Roman" w:hAnsi="Times New Roman"/>
          <w:sz w:val="24"/>
          <w:szCs w:val="24"/>
        </w:rPr>
        <w:t>на</w:t>
      </w:r>
      <w:r w:rsidRPr="006455D3">
        <w:rPr>
          <w:rFonts w:ascii="Times New Roman" w:hAnsi="Times New Roman"/>
          <w:spacing w:val="-8"/>
          <w:sz w:val="24"/>
          <w:szCs w:val="24"/>
        </w:rPr>
        <w:t xml:space="preserve"> </w:t>
      </w:r>
      <w:r w:rsidRPr="006455D3">
        <w:rPr>
          <w:rFonts w:ascii="Times New Roman" w:hAnsi="Times New Roman"/>
          <w:sz w:val="24"/>
          <w:szCs w:val="24"/>
        </w:rPr>
        <w:t>электрическую</w:t>
      </w:r>
      <w:r w:rsidRPr="006455D3">
        <w:rPr>
          <w:rFonts w:ascii="Times New Roman" w:hAnsi="Times New Roman"/>
          <w:spacing w:val="-3"/>
          <w:sz w:val="24"/>
          <w:szCs w:val="24"/>
        </w:rPr>
        <w:t xml:space="preserve"> </w:t>
      </w:r>
      <w:r w:rsidRPr="006455D3">
        <w:rPr>
          <w:rFonts w:ascii="Times New Roman" w:hAnsi="Times New Roman"/>
          <w:sz w:val="24"/>
          <w:szCs w:val="24"/>
        </w:rPr>
        <w:t>энергию</w:t>
      </w:r>
      <w:r w:rsidRPr="006455D3">
        <w:rPr>
          <w:rFonts w:ascii="Times New Roman" w:hAnsi="Times New Roman"/>
          <w:spacing w:val="-3"/>
          <w:sz w:val="24"/>
          <w:szCs w:val="24"/>
        </w:rPr>
        <w:t xml:space="preserve"> </w:t>
      </w:r>
      <w:r w:rsidRPr="006455D3">
        <w:rPr>
          <w:rFonts w:ascii="Times New Roman" w:hAnsi="Times New Roman"/>
          <w:sz w:val="24"/>
          <w:szCs w:val="24"/>
        </w:rPr>
        <w:t>при</w:t>
      </w:r>
      <w:r w:rsidRPr="006455D3">
        <w:rPr>
          <w:rFonts w:ascii="Times New Roman" w:hAnsi="Times New Roman"/>
          <w:spacing w:val="-3"/>
          <w:sz w:val="24"/>
          <w:szCs w:val="24"/>
        </w:rPr>
        <w:t xml:space="preserve"> </w:t>
      </w:r>
      <w:r w:rsidRPr="006455D3">
        <w:rPr>
          <w:rFonts w:ascii="Times New Roman" w:hAnsi="Times New Roman"/>
          <w:sz w:val="24"/>
          <w:szCs w:val="24"/>
        </w:rPr>
        <w:t>реализации</w:t>
      </w:r>
      <w:r w:rsidRPr="006455D3">
        <w:rPr>
          <w:rFonts w:ascii="Times New Roman" w:hAnsi="Times New Roman"/>
          <w:spacing w:val="-3"/>
          <w:sz w:val="24"/>
          <w:szCs w:val="24"/>
        </w:rPr>
        <w:t xml:space="preserve"> </w:t>
      </w:r>
      <w:r w:rsidRPr="006455D3">
        <w:rPr>
          <w:rFonts w:ascii="Times New Roman" w:hAnsi="Times New Roman"/>
          <w:sz w:val="24"/>
          <w:szCs w:val="24"/>
        </w:rPr>
        <w:t>программы инвестиционных проектов электроснабжения</w:t>
      </w:r>
      <w:bookmarkEnd w:id="53"/>
      <w:bookmarkEnd w:id="54"/>
    </w:p>
    <w:p w14:paraId="64627C2B" w14:textId="2D916EAA" w:rsidR="00D04024" w:rsidRPr="00740566" w:rsidRDefault="00D04024" w:rsidP="00D04024">
      <w:pPr>
        <w:pStyle w:val="af0"/>
        <w:spacing w:before="114"/>
        <w:ind w:right="110"/>
        <w:jc w:val="both"/>
        <w:rPr>
          <w:sz w:val="24"/>
          <w:szCs w:val="24"/>
        </w:rPr>
      </w:pPr>
      <w:r w:rsidRPr="00740566">
        <w:rPr>
          <w:sz w:val="24"/>
          <w:szCs w:val="24"/>
        </w:rPr>
        <w:t>Результаты расчета прогнозных</w:t>
      </w:r>
      <w:r w:rsidRPr="00740566">
        <w:rPr>
          <w:spacing w:val="-1"/>
          <w:sz w:val="24"/>
          <w:szCs w:val="24"/>
        </w:rPr>
        <w:t xml:space="preserve"> </w:t>
      </w:r>
      <w:r w:rsidRPr="00740566">
        <w:rPr>
          <w:sz w:val="24"/>
          <w:szCs w:val="24"/>
        </w:rPr>
        <w:t>среднегодовых</w:t>
      </w:r>
      <w:r w:rsidRPr="00740566">
        <w:rPr>
          <w:spacing w:val="-3"/>
          <w:sz w:val="24"/>
          <w:szCs w:val="24"/>
        </w:rPr>
        <w:t xml:space="preserve"> </w:t>
      </w:r>
      <w:r w:rsidRPr="00740566">
        <w:rPr>
          <w:sz w:val="24"/>
          <w:szCs w:val="24"/>
        </w:rPr>
        <w:t>тарифов</w:t>
      </w:r>
      <w:r w:rsidRPr="00740566">
        <w:rPr>
          <w:spacing w:val="-1"/>
          <w:sz w:val="24"/>
          <w:szCs w:val="24"/>
        </w:rPr>
        <w:t xml:space="preserve"> </w:t>
      </w:r>
      <w:r w:rsidRPr="00740566">
        <w:rPr>
          <w:sz w:val="24"/>
          <w:szCs w:val="24"/>
        </w:rPr>
        <w:t>на услуги электроснабжения в</w:t>
      </w:r>
      <w:r w:rsidRPr="00740566">
        <w:rPr>
          <w:spacing w:val="-1"/>
          <w:sz w:val="24"/>
          <w:szCs w:val="24"/>
        </w:rPr>
        <w:t xml:space="preserve"> </w:t>
      </w:r>
      <w:r w:rsidRPr="00740566">
        <w:rPr>
          <w:sz w:val="24"/>
          <w:szCs w:val="24"/>
        </w:rPr>
        <w:t>период до 20</w:t>
      </w:r>
      <w:r>
        <w:rPr>
          <w:sz w:val="24"/>
          <w:szCs w:val="24"/>
        </w:rPr>
        <w:t>33</w:t>
      </w:r>
      <w:r w:rsidRPr="00740566">
        <w:rPr>
          <w:sz w:val="24"/>
          <w:szCs w:val="24"/>
        </w:rPr>
        <w:t xml:space="preserve"> года при реализации программы инвестиционных проектов электроснабжения пред- ставлены в таблице </w:t>
      </w:r>
      <w:r>
        <w:rPr>
          <w:sz w:val="24"/>
          <w:szCs w:val="24"/>
        </w:rPr>
        <w:t>5.2</w:t>
      </w:r>
      <w:r w:rsidRPr="00740566">
        <w:rPr>
          <w:sz w:val="24"/>
          <w:szCs w:val="24"/>
        </w:rPr>
        <w:t>.</w:t>
      </w:r>
    </w:p>
    <w:p w14:paraId="31426121" w14:textId="77777777" w:rsidR="00D04024" w:rsidRDefault="00D04024" w:rsidP="00D04024">
      <w:pPr>
        <w:pStyle w:val="af0"/>
        <w:spacing w:before="118"/>
        <w:ind w:right="111"/>
        <w:jc w:val="both"/>
        <w:rPr>
          <w:sz w:val="24"/>
          <w:szCs w:val="24"/>
        </w:rPr>
      </w:pPr>
      <w:r w:rsidRPr="00740566">
        <w:rPr>
          <w:sz w:val="24"/>
          <w:szCs w:val="24"/>
        </w:rPr>
        <w:t>Тарифы в сфере электроснабжения, рассчитанные на период 20</w:t>
      </w:r>
      <w:r>
        <w:rPr>
          <w:sz w:val="24"/>
          <w:szCs w:val="24"/>
        </w:rPr>
        <w:t>24</w:t>
      </w:r>
      <w:r w:rsidRPr="00740566">
        <w:rPr>
          <w:sz w:val="24"/>
          <w:szCs w:val="24"/>
        </w:rPr>
        <w:t>– 20</w:t>
      </w:r>
      <w:r>
        <w:rPr>
          <w:sz w:val="24"/>
          <w:szCs w:val="24"/>
        </w:rPr>
        <w:t>33</w:t>
      </w:r>
      <w:r w:rsidRPr="00740566">
        <w:rPr>
          <w:sz w:val="24"/>
          <w:szCs w:val="24"/>
        </w:rPr>
        <w:t xml:space="preserve"> </w:t>
      </w:r>
      <w:proofErr w:type="spellStart"/>
      <w:r w:rsidRPr="00740566">
        <w:rPr>
          <w:sz w:val="24"/>
          <w:szCs w:val="24"/>
        </w:rPr>
        <w:t>г.г</w:t>
      </w:r>
      <w:proofErr w:type="spellEnd"/>
      <w:r w:rsidRPr="00740566">
        <w:rPr>
          <w:sz w:val="24"/>
          <w:szCs w:val="24"/>
        </w:rPr>
        <w:t xml:space="preserve">., носят прогнозный характер и могут изменяться в зависимости от условий социально-экономического развития </w:t>
      </w:r>
      <w:r>
        <w:rPr>
          <w:sz w:val="24"/>
          <w:szCs w:val="24"/>
        </w:rPr>
        <w:t>муниципального образования</w:t>
      </w:r>
      <w:r w:rsidRPr="00740566">
        <w:rPr>
          <w:sz w:val="24"/>
          <w:szCs w:val="24"/>
        </w:rPr>
        <w:t>. В</w:t>
      </w:r>
      <w:r w:rsidRPr="00740566">
        <w:rPr>
          <w:spacing w:val="-4"/>
          <w:sz w:val="24"/>
          <w:szCs w:val="24"/>
        </w:rPr>
        <w:t xml:space="preserve"> </w:t>
      </w:r>
      <w:r w:rsidRPr="00740566">
        <w:rPr>
          <w:sz w:val="24"/>
          <w:szCs w:val="24"/>
        </w:rPr>
        <w:t>случаях корректировки программы инвестиционных</w:t>
      </w:r>
      <w:r w:rsidRPr="00740566">
        <w:rPr>
          <w:spacing w:val="-8"/>
          <w:sz w:val="24"/>
          <w:szCs w:val="24"/>
        </w:rPr>
        <w:t xml:space="preserve"> </w:t>
      </w:r>
      <w:r w:rsidRPr="00740566">
        <w:rPr>
          <w:sz w:val="24"/>
          <w:szCs w:val="24"/>
        </w:rPr>
        <w:t>проектов электроснабжения, а также изменения их состава и объемов финансирования, прогнозные тарифы могут корректироваться ежегодно.</w:t>
      </w:r>
    </w:p>
    <w:p w14:paraId="5A94EADB" w14:textId="7C792F10" w:rsidR="00D04024" w:rsidRPr="00BD4BAA" w:rsidRDefault="00D04024" w:rsidP="00D04024">
      <w:pPr>
        <w:pStyle w:val="4"/>
        <w:rPr>
          <w:spacing w:val="-4"/>
          <w:sz w:val="22"/>
          <w:szCs w:val="22"/>
        </w:rPr>
      </w:pPr>
      <w:r w:rsidRPr="00BD4BAA">
        <w:rPr>
          <w:sz w:val="22"/>
          <w:szCs w:val="22"/>
        </w:rPr>
        <w:t xml:space="preserve">Таблица </w:t>
      </w:r>
      <w:r>
        <w:rPr>
          <w:sz w:val="22"/>
          <w:szCs w:val="22"/>
        </w:rPr>
        <w:t>5.2.</w:t>
      </w:r>
      <w:r w:rsidRPr="00BD4BAA">
        <w:rPr>
          <w:sz w:val="22"/>
          <w:szCs w:val="22"/>
        </w:rPr>
        <w:t>Прогнозный</w:t>
      </w:r>
      <w:r w:rsidRPr="00BD4BAA">
        <w:rPr>
          <w:spacing w:val="-6"/>
          <w:sz w:val="22"/>
          <w:szCs w:val="22"/>
        </w:rPr>
        <w:t xml:space="preserve"> </w:t>
      </w:r>
      <w:r w:rsidRPr="00BD4BAA">
        <w:rPr>
          <w:sz w:val="22"/>
          <w:szCs w:val="22"/>
        </w:rPr>
        <w:t>среднегодовой</w:t>
      </w:r>
      <w:r w:rsidRPr="00BD4BAA">
        <w:rPr>
          <w:spacing w:val="-2"/>
          <w:sz w:val="22"/>
          <w:szCs w:val="22"/>
        </w:rPr>
        <w:t xml:space="preserve"> </w:t>
      </w:r>
      <w:r w:rsidRPr="00BD4BAA">
        <w:rPr>
          <w:sz w:val="22"/>
          <w:szCs w:val="22"/>
        </w:rPr>
        <w:t>тариф</w:t>
      </w:r>
      <w:r w:rsidRPr="00BD4BAA">
        <w:rPr>
          <w:spacing w:val="-6"/>
          <w:sz w:val="22"/>
          <w:szCs w:val="22"/>
        </w:rPr>
        <w:t xml:space="preserve"> </w:t>
      </w:r>
      <w:r w:rsidRPr="00BD4BAA">
        <w:rPr>
          <w:sz w:val="22"/>
          <w:szCs w:val="22"/>
        </w:rPr>
        <w:t>на</w:t>
      </w:r>
      <w:r w:rsidRPr="00BD4BAA">
        <w:rPr>
          <w:spacing w:val="2"/>
          <w:sz w:val="22"/>
          <w:szCs w:val="22"/>
        </w:rPr>
        <w:t xml:space="preserve"> </w:t>
      </w:r>
      <w:r w:rsidRPr="00BD4BAA">
        <w:rPr>
          <w:sz w:val="22"/>
          <w:szCs w:val="22"/>
        </w:rPr>
        <w:t>услуги</w:t>
      </w:r>
      <w:r w:rsidRPr="00BD4BAA">
        <w:rPr>
          <w:spacing w:val="-3"/>
          <w:sz w:val="22"/>
          <w:szCs w:val="22"/>
        </w:rPr>
        <w:t xml:space="preserve"> </w:t>
      </w:r>
      <w:r w:rsidRPr="00BD4BAA">
        <w:rPr>
          <w:sz w:val="22"/>
          <w:szCs w:val="22"/>
        </w:rPr>
        <w:t>электроснабжения</w:t>
      </w:r>
      <w:r w:rsidRPr="00BD4BAA">
        <w:rPr>
          <w:spacing w:val="-2"/>
          <w:sz w:val="22"/>
          <w:szCs w:val="22"/>
        </w:rPr>
        <w:t xml:space="preserve"> </w:t>
      </w:r>
      <w:r w:rsidRPr="00BD4BAA">
        <w:rPr>
          <w:sz w:val="22"/>
          <w:szCs w:val="22"/>
        </w:rPr>
        <w:t>в период</w:t>
      </w:r>
      <w:r w:rsidRPr="00BD4BAA">
        <w:rPr>
          <w:spacing w:val="-5"/>
          <w:sz w:val="22"/>
          <w:szCs w:val="22"/>
        </w:rPr>
        <w:t xml:space="preserve"> </w:t>
      </w:r>
      <w:r w:rsidRPr="00BD4BAA">
        <w:rPr>
          <w:sz w:val="22"/>
          <w:szCs w:val="22"/>
        </w:rPr>
        <w:t>до</w:t>
      </w:r>
      <w:r w:rsidRPr="00BD4BAA">
        <w:rPr>
          <w:spacing w:val="-2"/>
          <w:sz w:val="22"/>
          <w:szCs w:val="22"/>
        </w:rPr>
        <w:t xml:space="preserve"> </w:t>
      </w:r>
      <w:r w:rsidRPr="00BD4BAA">
        <w:rPr>
          <w:sz w:val="22"/>
          <w:szCs w:val="22"/>
        </w:rPr>
        <w:t>203</w:t>
      </w:r>
      <w:r>
        <w:rPr>
          <w:sz w:val="22"/>
          <w:szCs w:val="22"/>
        </w:rPr>
        <w:t>3</w:t>
      </w:r>
      <w:r w:rsidRPr="00BD4BAA">
        <w:rPr>
          <w:spacing w:val="-4"/>
          <w:sz w:val="22"/>
          <w:szCs w:val="22"/>
        </w:rPr>
        <w:t xml:space="preserve"> года</w:t>
      </w:r>
    </w:p>
    <w:tbl>
      <w:tblPr>
        <w:tblW w:w="97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376"/>
        <w:gridCol w:w="992"/>
        <w:gridCol w:w="851"/>
        <w:gridCol w:w="717"/>
        <w:gridCol w:w="819"/>
        <w:gridCol w:w="717"/>
        <w:gridCol w:w="717"/>
        <w:gridCol w:w="1460"/>
      </w:tblGrid>
      <w:tr w:rsidR="00D04024" w:rsidRPr="00D82EF7" w14:paraId="197AB6A3" w14:textId="77777777" w:rsidTr="00D960CC">
        <w:trPr>
          <w:trHeight w:val="315"/>
          <w:jc w:val="center"/>
        </w:trPr>
        <w:tc>
          <w:tcPr>
            <w:tcW w:w="2122" w:type="dxa"/>
            <w:vMerge w:val="restart"/>
            <w:shd w:val="clear" w:color="auto" w:fill="auto"/>
            <w:vAlign w:val="center"/>
            <w:hideMark/>
          </w:tcPr>
          <w:p w14:paraId="1E02B26C" w14:textId="77777777" w:rsidR="00D04024" w:rsidRPr="00D82EF7" w:rsidRDefault="00D04024" w:rsidP="00D960CC">
            <w:pPr>
              <w:jc w:val="center"/>
              <w:rPr>
                <w:color w:val="000000"/>
                <w:sz w:val="22"/>
                <w:szCs w:val="22"/>
              </w:rPr>
            </w:pPr>
            <w:r w:rsidRPr="00D82EF7">
              <w:rPr>
                <w:color w:val="000000"/>
                <w:sz w:val="22"/>
                <w:szCs w:val="22"/>
              </w:rPr>
              <w:t>Показатель</w:t>
            </w:r>
          </w:p>
        </w:tc>
        <w:tc>
          <w:tcPr>
            <w:tcW w:w="7649" w:type="dxa"/>
            <w:gridSpan w:val="8"/>
            <w:shd w:val="clear" w:color="auto" w:fill="auto"/>
            <w:noWrap/>
            <w:vAlign w:val="center"/>
            <w:hideMark/>
          </w:tcPr>
          <w:p w14:paraId="68838B0F" w14:textId="77777777" w:rsidR="00D04024" w:rsidRPr="00D82EF7" w:rsidRDefault="00D04024" w:rsidP="00D960CC">
            <w:pPr>
              <w:jc w:val="center"/>
              <w:rPr>
                <w:color w:val="000000"/>
                <w:sz w:val="22"/>
                <w:szCs w:val="22"/>
              </w:rPr>
            </w:pPr>
            <w:r w:rsidRPr="00D82EF7">
              <w:rPr>
                <w:color w:val="000000"/>
                <w:sz w:val="22"/>
                <w:szCs w:val="22"/>
              </w:rPr>
              <w:t>Период прогнозирования</w:t>
            </w:r>
          </w:p>
        </w:tc>
      </w:tr>
      <w:tr w:rsidR="00D04024" w:rsidRPr="00D82EF7" w14:paraId="04A5CEAE" w14:textId="77777777" w:rsidTr="00D960CC">
        <w:trPr>
          <w:trHeight w:val="315"/>
          <w:jc w:val="center"/>
        </w:trPr>
        <w:tc>
          <w:tcPr>
            <w:tcW w:w="2122" w:type="dxa"/>
            <w:vMerge/>
            <w:vAlign w:val="center"/>
            <w:hideMark/>
          </w:tcPr>
          <w:p w14:paraId="13BD4C2E" w14:textId="77777777" w:rsidR="00D04024" w:rsidRPr="00D82EF7" w:rsidRDefault="00D04024" w:rsidP="00D960CC">
            <w:pPr>
              <w:jc w:val="center"/>
              <w:rPr>
                <w:color w:val="000000"/>
                <w:sz w:val="22"/>
                <w:szCs w:val="22"/>
              </w:rPr>
            </w:pPr>
          </w:p>
        </w:tc>
        <w:tc>
          <w:tcPr>
            <w:tcW w:w="1376" w:type="dxa"/>
            <w:shd w:val="clear" w:color="auto" w:fill="auto"/>
            <w:vAlign w:val="center"/>
            <w:hideMark/>
          </w:tcPr>
          <w:p w14:paraId="602046B1" w14:textId="77777777" w:rsidR="00D04024" w:rsidRPr="00D82EF7" w:rsidRDefault="00D04024" w:rsidP="00D960CC">
            <w:pPr>
              <w:jc w:val="center"/>
              <w:rPr>
                <w:color w:val="000000"/>
                <w:sz w:val="22"/>
                <w:szCs w:val="22"/>
              </w:rPr>
            </w:pPr>
            <w:proofErr w:type="spellStart"/>
            <w:r w:rsidRPr="00D82EF7">
              <w:rPr>
                <w:color w:val="000000"/>
                <w:sz w:val="22"/>
                <w:szCs w:val="22"/>
              </w:rPr>
              <w:t>ед.изм</w:t>
            </w:r>
            <w:proofErr w:type="spellEnd"/>
          </w:p>
        </w:tc>
        <w:tc>
          <w:tcPr>
            <w:tcW w:w="992" w:type="dxa"/>
            <w:shd w:val="clear" w:color="auto" w:fill="auto"/>
            <w:noWrap/>
            <w:vAlign w:val="center"/>
            <w:hideMark/>
          </w:tcPr>
          <w:p w14:paraId="5144E72A" w14:textId="77777777" w:rsidR="00D04024" w:rsidRPr="00D82EF7" w:rsidRDefault="00D04024" w:rsidP="00D960CC">
            <w:pPr>
              <w:jc w:val="center"/>
              <w:rPr>
                <w:color w:val="000000"/>
                <w:sz w:val="22"/>
                <w:szCs w:val="22"/>
              </w:rPr>
            </w:pPr>
            <w:r w:rsidRPr="00D82EF7">
              <w:rPr>
                <w:color w:val="000000"/>
                <w:sz w:val="22"/>
                <w:szCs w:val="22"/>
              </w:rPr>
              <w:t>2023</w:t>
            </w:r>
          </w:p>
        </w:tc>
        <w:tc>
          <w:tcPr>
            <w:tcW w:w="851" w:type="dxa"/>
            <w:shd w:val="clear" w:color="auto" w:fill="auto"/>
            <w:noWrap/>
            <w:vAlign w:val="center"/>
            <w:hideMark/>
          </w:tcPr>
          <w:p w14:paraId="5B65218E" w14:textId="77777777" w:rsidR="00D04024" w:rsidRPr="00D82EF7" w:rsidRDefault="00D04024" w:rsidP="00D960CC">
            <w:pPr>
              <w:jc w:val="center"/>
              <w:rPr>
                <w:color w:val="000000"/>
                <w:sz w:val="22"/>
                <w:szCs w:val="22"/>
              </w:rPr>
            </w:pPr>
            <w:r w:rsidRPr="00D82EF7">
              <w:rPr>
                <w:color w:val="000000"/>
                <w:sz w:val="22"/>
                <w:szCs w:val="22"/>
              </w:rPr>
              <w:t>2024</w:t>
            </w:r>
          </w:p>
        </w:tc>
        <w:tc>
          <w:tcPr>
            <w:tcW w:w="717" w:type="dxa"/>
            <w:shd w:val="clear" w:color="auto" w:fill="auto"/>
            <w:noWrap/>
            <w:vAlign w:val="center"/>
            <w:hideMark/>
          </w:tcPr>
          <w:p w14:paraId="51C5229F" w14:textId="77777777" w:rsidR="00D04024" w:rsidRPr="00D82EF7" w:rsidRDefault="00D04024" w:rsidP="00D960CC">
            <w:pPr>
              <w:jc w:val="center"/>
              <w:rPr>
                <w:color w:val="000000"/>
                <w:sz w:val="22"/>
                <w:szCs w:val="22"/>
              </w:rPr>
            </w:pPr>
            <w:r w:rsidRPr="00D82EF7">
              <w:rPr>
                <w:color w:val="000000"/>
                <w:sz w:val="22"/>
                <w:szCs w:val="22"/>
              </w:rPr>
              <w:t>2025</w:t>
            </w:r>
          </w:p>
        </w:tc>
        <w:tc>
          <w:tcPr>
            <w:tcW w:w="819" w:type="dxa"/>
            <w:shd w:val="clear" w:color="auto" w:fill="auto"/>
            <w:noWrap/>
            <w:vAlign w:val="center"/>
            <w:hideMark/>
          </w:tcPr>
          <w:p w14:paraId="12CE0608" w14:textId="77777777" w:rsidR="00D04024" w:rsidRPr="00D82EF7" w:rsidRDefault="00D04024" w:rsidP="00D960CC">
            <w:pPr>
              <w:jc w:val="center"/>
              <w:rPr>
                <w:color w:val="000000"/>
                <w:sz w:val="22"/>
                <w:szCs w:val="22"/>
              </w:rPr>
            </w:pPr>
            <w:r w:rsidRPr="00D82EF7">
              <w:rPr>
                <w:color w:val="000000"/>
                <w:sz w:val="22"/>
                <w:szCs w:val="22"/>
              </w:rPr>
              <w:t>2026</w:t>
            </w:r>
          </w:p>
        </w:tc>
        <w:tc>
          <w:tcPr>
            <w:tcW w:w="717" w:type="dxa"/>
            <w:shd w:val="clear" w:color="auto" w:fill="auto"/>
            <w:noWrap/>
            <w:vAlign w:val="center"/>
            <w:hideMark/>
          </w:tcPr>
          <w:p w14:paraId="04CA1356" w14:textId="77777777" w:rsidR="00D04024" w:rsidRPr="00D82EF7" w:rsidRDefault="00D04024" w:rsidP="00D960CC">
            <w:pPr>
              <w:jc w:val="center"/>
              <w:rPr>
                <w:color w:val="000000"/>
                <w:sz w:val="22"/>
                <w:szCs w:val="22"/>
              </w:rPr>
            </w:pPr>
            <w:r w:rsidRPr="00D82EF7">
              <w:rPr>
                <w:color w:val="000000"/>
                <w:sz w:val="22"/>
                <w:szCs w:val="22"/>
              </w:rPr>
              <w:t>2027</w:t>
            </w:r>
          </w:p>
        </w:tc>
        <w:tc>
          <w:tcPr>
            <w:tcW w:w="717" w:type="dxa"/>
            <w:shd w:val="clear" w:color="auto" w:fill="auto"/>
            <w:noWrap/>
            <w:vAlign w:val="center"/>
            <w:hideMark/>
          </w:tcPr>
          <w:p w14:paraId="57548715" w14:textId="77777777" w:rsidR="00D04024" w:rsidRPr="00D82EF7" w:rsidRDefault="00D04024" w:rsidP="00D960CC">
            <w:pPr>
              <w:jc w:val="center"/>
              <w:rPr>
                <w:color w:val="000000"/>
                <w:sz w:val="22"/>
                <w:szCs w:val="22"/>
              </w:rPr>
            </w:pPr>
            <w:r w:rsidRPr="00D82EF7">
              <w:rPr>
                <w:color w:val="000000"/>
                <w:sz w:val="22"/>
                <w:szCs w:val="22"/>
              </w:rPr>
              <w:t>2028</w:t>
            </w:r>
          </w:p>
        </w:tc>
        <w:tc>
          <w:tcPr>
            <w:tcW w:w="1460" w:type="dxa"/>
            <w:shd w:val="clear" w:color="auto" w:fill="auto"/>
            <w:noWrap/>
            <w:vAlign w:val="center"/>
            <w:hideMark/>
          </w:tcPr>
          <w:p w14:paraId="60CF1D59" w14:textId="77777777" w:rsidR="00D04024" w:rsidRPr="00D82EF7" w:rsidRDefault="00D04024" w:rsidP="00D960CC">
            <w:pPr>
              <w:jc w:val="center"/>
              <w:rPr>
                <w:color w:val="000000"/>
                <w:sz w:val="22"/>
                <w:szCs w:val="22"/>
              </w:rPr>
            </w:pPr>
            <w:r w:rsidRPr="00D82EF7">
              <w:rPr>
                <w:color w:val="000000"/>
                <w:sz w:val="22"/>
                <w:szCs w:val="22"/>
              </w:rPr>
              <w:t>2029-203</w:t>
            </w:r>
            <w:r>
              <w:rPr>
                <w:color w:val="000000"/>
                <w:sz w:val="22"/>
                <w:szCs w:val="22"/>
              </w:rPr>
              <w:t>3</w:t>
            </w:r>
          </w:p>
        </w:tc>
      </w:tr>
      <w:tr w:rsidR="00D04024" w:rsidRPr="00D82EF7" w14:paraId="7A6D230A" w14:textId="77777777" w:rsidTr="00D960CC">
        <w:trPr>
          <w:trHeight w:val="315"/>
          <w:jc w:val="center"/>
        </w:trPr>
        <w:tc>
          <w:tcPr>
            <w:tcW w:w="9771" w:type="dxa"/>
            <w:gridSpan w:val="9"/>
            <w:shd w:val="clear" w:color="000000" w:fill="FFFF00"/>
            <w:noWrap/>
            <w:vAlign w:val="center"/>
            <w:hideMark/>
          </w:tcPr>
          <w:p w14:paraId="67F6998A" w14:textId="77777777" w:rsidR="00D04024" w:rsidRPr="00D82EF7" w:rsidRDefault="00D04024" w:rsidP="00D960CC">
            <w:pPr>
              <w:jc w:val="center"/>
              <w:rPr>
                <w:color w:val="000000"/>
                <w:sz w:val="22"/>
                <w:szCs w:val="22"/>
              </w:rPr>
            </w:pPr>
            <w:r w:rsidRPr="00D82EF7">
              <w:rPr>
                <w:color w:val="000000"/>
                <w:sz w:val="22"/>
                <w:szCs w:val="22"/>
              </w:rPr>
              <w:t>Электроснабжение</w:t>
            </w:r>
          </w:p>
        </w:tc>
      </w:tr>
      <w:tr w:rsidR="00D04024" w:rsidRPr="00D82EF7" w14:paraId="585B7721" w14:textId="77777777" w:rsidTr="00D960CC">
        <w:trPr>
          <w:trHeight w:val="967"/>
          <w:jc w:val="center"/>
        </w:trPr>
        <w:tc>
          <w:tcPr>
            <w:tcW w:w="2122" w:type="dxa"/>
            <w:shd w:val="clear" w:color="auto" w:fill="auto"/>
            <w:vAlign w:val="center"/>
            <w:hideMark/>
          </w:tcPr>
          <w:p w14:paraId="47E623A7" w14:textId="77777777" w:rsidR="00D04024" w:rsidRPr="005C2D66" w:rsidRDefault="00D04024" w:rsidP="00D960CC">
            <w:pPr>
              <w:rPr>
                <w:color w:val="000000"/>
                <w:sz w:val="22"/>
                <w:szCs w:val="22"/>
              </w:rPr>
            </w:pPr>
            <w:r w:rsidRPr="005C2D66">
              <w:rPr>
                <w:color w:val="000000"/>
                <w:sz w:val="22"/>
                <w:szCs w:val="22"/>
              </w:rPr>
              <w:t>Рекомендуемый тариф на электроснабжение   для населения МО</w:t>
            </w:r>
          </w:p>
        </w:tc>
        <w:tc>
          <w:tcPr>
            <w:tcW w:w="1376" w:type="dxa"/>
            <w:shd w:val="clear" w:color="auto" w:fill="auto"/>
            <w:noWrap/>
            <w:vAlign w:val="center"/>
            <w:hideMark/>
          </w:tcPr>
          <w:p w14:paraId="62F2A298" w14:textId="77777777" w:rsidR="00D04024" w:rsidRPr="00D82EF7" w:rsidRDefault="00D04024" w:rsidP="00D960CC">
            <w:pPr>
              <w:jc w:val="center"/>
              <w:rPr>
                <w:color w:val="000000"/>
                <w:sz w:val="22"/>
                <w:szCs w:val="22"/>
              </w:rPr>
            </w:pPr>
          </w:p>
        </w:tc>
        <w:tc>
          <w:tcPr>
            <w:tcW w:w="992" w:type="dxa"/>
            <w:shd w:val="clear" w:color="auto" w:fill="auto"/>
            <w:noWrap/>
            <w:vAlign w:val="center"/>
            <w:hideMark/>
          </w:tcPr>
          <w:p w14:paraId="115494C3" w14:textId="77777777" w:rsidR="00D04024" w:rsidRPr="00D82EF7" w:rsidRDefault="00D04024" w:rsidP="00D960CC">
            <w:pPr>
              <w:jc w:val="center"/>
              <w:rPr>
                <w:color w:val="000000"/>
                <w:sz w:val="22"/>
                <w:szCs w:val="22"/>
              </w:rPr>
            </w:pPr>
          </w:p>
        </w:tc>
        <w:tc>
          <w:tcPr>
            <w:tcW w:w="851" w:type="dxa"/>
            <w:shd w:val="clear" w:color="auto" w:fill="auto"/>
            <w:noWrap/>
            <w:vAlign w:val="center"/>
            <w:hideMark/>
          </w:tcPr>
          <w:p w14:paraId="74DBB3C2" w14:textId="77777777" w:rsidR="00D04024" w:rsidRPr="00D82EF7" w:rsidRDefault="00D04024" w:rsidP="00D960CC">
            <w:pPr>
              <w:jc w:val="center"/>
              <w:rPr>
                <w:color w:val="000000"/>
                <w:sz w:val="22"/>
                <w:szCs w:val="22"/>
              </w:rPr>
            </w:pPr>
          </w:p>
        </w:tc>
        <w:tc>
          <w:tcPr>
            <w:tcW w:w="717" w:type="dxa"/>
            <w:shd w:val="clear" w:color="auto" w:fill="auto"/>
            <w:noWrap/>
            <w:vAlign w:val="center"/>
            <w:hideMark/>
          </w:tcPr>
          <w:p w14:paraId="2B8C1F26" w14:textId="77777777" w:rsidR="00D04024" w:rsidRPr="00D82EF7" w:rsidRDefault="00D04024" w:rsidP="00D960CC">
            <w:pPr>
              <w:jc w:val="center"/>
              <w:rPr>
                <w:color w:val="000000"/>
                <w:sz w:val="22"/>
                <w:szCs w:val="22"/>
              </w:rPr>
            </w:pPr>
          </w:p>
        </w:tc>
        <w:tc>
          <w:tcPr>
            <w:tcW w:w="819" w:type="dxa"/>
            <w:shd w:val="clear" w:color="auto" w:fill="auto"/>
            <w:noWrap/>
            <w:vAlign w:val="center"/>
            <w:hideMark/>
          </w:tcPr>
          <w:p w14:paraId="3993D071" w14:textId="77777777" w:rsidR="00D04024" w:rsidRPr="00D82EF7" w:rsidRDefault="00D04024" w:rsidP="00D960CC">
            <w:pPr>
              <w:jc w:val="center"/>
              <w:rPr>
                <w:color w:val="000000"/>
                <w:sz w:val="22"/>
                <w:szCs w:val="22"/>
              </w:rPr>
            </w:pPr>
          </w:p>
        </w:tc>
        <w:tc>
          <w:tcPr>
            <w:tcW w:w="717" w:type="dxa"/>
            <w:shd w:val="clear" w:color="auto" w:fill="auto"/>
            <w:noWrap/>
            <w:vAlign w:val="center"/>
            <w:hideMark/>
          </w:tcPr>
          <w:p w14:paraId="76B05E82" w14:textId="77777777" w:rsidR="00D04024" w:rsidRPr="00D82EF7" w:rsidRDefault="00D04024" w:rsidP="00D960CC">
            <w:pPr>
              <w:jc w:val="center"/>
              <w:rPr>
                <w:color w:val="000000"/>
                <w:sz w:val="22"/>
                <w:szCs w:val="22"/>
              </w:rPr>
            </w:pPr>
          </w:p>
        </w:tc>
        <w:tc>
          <w:tcPr>
            <w:tcW w:w="717" w:type="dxa"/>
            <w:shd w:val="clear" w:color="auto" w:fill="auto"/>
            <w:noWrap/>
            <w:vAlign w:val="center"/>
            <w:hideMark/>
          </w:tcPr>
          <w:p w14:paraId="67268ACC" w14:textId="77777777" w:rsidR="00D04024" w:rsidRPr="00D82EF7" w:rsidRDefault="00D04024" w:rsidP="00D960CC">
            <w:pPr>
              <w:jc w:val="center"/>
              <w:rPr>
                <w:color w:val="000000"/>
                <w:sz w:val="22"/>
                <w:szCs w:val="22"/>
              </w:rPr>
            </w:pPr>
          </w:p>
        </w:tc>
        <w:tc>
          <w:tcPr>
            <w:tcW w:w="1460" w:type="dxa"/>
            <w:shd w:val="clear" w:color="auto" w:fill="auto"/>
            <w:noWrap/>
            <w:vAlign w:val="center"/>
            <w:hideMark/>
          </w:tcPr>
          <w:p w14:paraId="4CA7B1C3" w14:textId="77777777" w:rsidR="00D04024" w:rsidRPr="00D82EF7" w:rsidRDefault="00D04024" w:rsidP="00D960CC">
            <w:pPr>
              <w:jc w:val="center"/>
              <w:rPr>
                <w:color w:val="000000"/>
                <w:sz w:val="22"/>
                <w:szCs w:val="22"/>
              </w:rPr>
            </w:pPr>
          </w:p>
        </w:tc>
      </w:tr>
      <w:tr w:rsidR="00D04024" w:rsidRPr="00D82EF7" w14:paraId="7BA02687" w14:textId="77777777" w:rsidTr="00D960CC">
        <w:trPr>
          <w:trHeight w:val="696"/>
          <w:jc w:val="center"/>
        </w:trPr>
        <w:tc>
          <w:tcPr>
            <w:tcW w:w="2122" w:type="dxa"/>
            <w:shd w:val="clear" w:color="auto" w:fill="auto"/>
            <w:vAlign w:val="center"/>
            <w:hideMark/>
          </w:tcPr>
          <w:p w14:paraId="47F61F67" w14:textId="77777777" w:rsidR="00D04024" w:rsidRPr="005C2D66" w:rsidRDefault="00D04024" w:rsidP="00D960CC">
            <w:pPr>
              <w:rPr>
                <w:i/>
                <w:iCs/>
                <w:color w:val="000000"/>
                <w:sz w:val="22"/>
                <w:szCs w:val="22"/>
              </w:rPr>
            </w:pPr>
            <w:r w:rsidRPr="005C2D66">
              <w:rPr>
                <w:i/>
                <w:iCs/>
                <w:color w:val="000000"/>
                <w:sz w:val="22"/>
                <w:szCs w:val="22"/>
              </w:rPr>
              <w:t>в домах с газовыми плитами, руб./кВт/час</w:t>
            </w:r>
          </w:p>
        </w:tc>
        <w:tc>
          <w:tcPr>
            <w:tcW w:w="1376" w:type="dxa"/>
            <w:shd w:val="clear" w:color="auto" w:fill="auto"/>
            <w:vAlign w:val="center"/>
            <w:hideMark/>
          </w:tcPr>
          <w:p w14:paraId="481F9A45" w14:textId="77777777" w:rsidR="00D04024" w:rsidRPr="00D82EF7" w:rsidRDefault="00D04024" w:rsidP="00D960CC">
            <w:pPr>
              <w:jc w:val="center"/>
              <w:rPr>
                <w:color w:val="000000"/>
                <w:sz w:val="22"/>
                <w:szCs w:val="22"/>
              </w:rPr>
            </w:pPr>
            <w:proofErr w:type="spellStart"/>
            <w:r>
              <w:rPr>
                <w:color w:val="000000"/>
                <w:sz w:val="22"/>
                <w:szCs w:val="22"/>
              </w:rPr>
              <w:t>руб</w:t>
            </w:r>
            <w:proofErr w:type="spellEnd"/>
            <w:r>
              <w:rPr>
                <w:color w:val="000000"/>
                <w:sz w:val="22"/>
                <w:szCs w:val="22"/>
              </w:rPr>
              <w:t>/</w:t>
            </w:r>
            <w:r w:rsidRPr="00D82EF7">
              <w:rPr>
                <w:color w:val="000000"/>
                <w:sz w:val="22"/>
                <w:szCs w:val="22"/>
              </w:rPr>
              <w:t>кВт*час</w:t>
            </w:r>
          </w:p>
        </w:tc>
        <w:tc>
          <w:tcPr>
            <w:tcW w:w="992" w:type="dxa"/>
            <w:shd w:val="clear" w:color="auto" w:fill="auto"/>
            <w:noWrap/>
            <w:vAlign w:val="center"/>
            <w:hideMark/>
          </w:tcPr>
          <w:p w14:paraId="7F6E1976" w14:textId="77777777" w:rsidR="00D04024" w:rsidRPr="00D82EF7" w:rsidRDefault="00D04024" w:rsidP="00D960CC">
            <w:pPr>
              <w:jc w:val="center"/>
              <w:rPr>
                <w:color w:val="000000"/>
                <w:sz w:val="22"/>
                <w:szCs w:val="22"/>
              </w:rPr>
            </w:pPr>
            <w:r w:rsidRPr="00D82EF7">
              <w:rPr>
                <w:color w:val="000000"/>
                <w:sz w:val="22"/>
                <w:szCs w:val="22"/>
              </w:rPr>
              <w:t>3,35</w:t>
            </w:r>
          </w:p>
        </w:tc>
        <w:tc>
          <w:tcPr>
            <w:tcW w:w="851" w:type="dxa"/>
            <w:shd w:val="clear" w:color="auto" w:fill="auto"/>
            <w:noWrap/>
            <w:vAlign w:val="center"/>
            <w:hideMark/>
          </w:tcPr>
          <w:p w14:paraId="3DD3C040" w14:textId="77777777" w:rsidR="00D04024" w:rsidRPr="00D82EF7" w:rsidRDefault="00D04024" w:rsidP="00D960CC">
            <w:pPr>
              <w:jc w:val="center"/>
              <w:rPr>
                <w:color w:val="000000"/>
                <w:sz w:val="22"/>
                <w:szCs w:val="22"/>
              </w:rPr>
            </w:pPr>
            <w:r w:rsidRPr="00D82EF7">
              <w:rPr>
                <w:color w:val="000000"/>
                <w:sz w:val="22"/>
                <w:szCs w:val="22"/>
              </w:rPr>
              <w:t>3,48</w:t>
            </w:r>
          </w:p>
        </w:tc>
        <w:tc>
          <w:tcPr>
            <w:tcW w:w="717" w:type="dxa"/>
            <w:shd w:val="clear" w:color="auto" w:fill="auto"/>
            <w:noWrap/>
            <w:vAlign w:val="center"/>
            <w:hideMark/>
          </w:tcPr>
          <w:p w14:paraId="7F831ECE" w14:textId="77777777" w:rsidR="00D04024" w:rsidRPr="00D82EF7" w:rsidRDefault="00D04024" w:rsidP="00D960CC">
            <w:pPr>
              <w:jc w:val="center"/>
              <w:rPr>
                <w:color w:val="000000"/>
                <w:sz w:val="22"/>
                <w:szCs w:val="22"/>
              </w:rPr>
            </w:pPr>
            <w:r w:rsidRPr="00D82EF7">
              <w:rPr>
                <w:color w:val="000000"/>
                <w:sz w:val="22"/>
                <w:szCs w:val="22"/>
              </w:rPr>
              <w:t>3,62</w:t>
            </w:r>
          </w:p>
        </w:tc>
        <w:tc>
          <w:tcPr>
            <w:tcW w:w="819" w:type="dxa"/>
            <w:shd w:val="clear" w:color="auto" w:fill="auto"/>
            <w:noWrap/>
            <w:vAlign w:val="center"/>
            <w:hideMark/>
          </w:tcPr>
          <w:p w14:paraId="6441B095" w14:textId="77777777" w:rsidR="00D04024" w:rsidRPr="00D82EF7" w:rsidRDefault="00D04024" w:rsidP="00D960CC">
            <w:pPr>
              <w:jc w:val="center"/>
              <w:rPr>
                <w:color w:val="000000"/>
                <w:sz w:val="22"/>
                <w:szCs w:val="22"/>
              </w:rPr>
            </w:pPr>
            <w:r w:rsidRPr="00D82EF7">
              <w:rPr>
                <w:color w:val="000000"/>
                <w:sz w:val="22"/>
                <w:szCs w:val="22"/>
              </w:rPr>
              <w:t>3,76</w:t>
            </w:r>
          </w:p>
        </w:tc>
        <w:tc>
          <w:tcPr>
            <w:tcW w:w="717" w:type="dxa"/>
            <w:shd w:val="clear" w:color="auto" w:fill="auto"/>
            <w:noWrap/>
            <w:vAlign w:val="center"/>
            <w:hideMark/>
          </w:tcPr>
          <w:p w14:paraId="472025C3" w14:textId="77777777" w:rsidR="00D04024" w:rsidRPr="00D82EF7" w:rsidRDefault="00D04024" w:rsidP="00D960CC">
            <w:pPr>
              <w:jc w:val="center"/>
              <w:rPr>
                <w:color w:val="000000"/>
                <w:sz w:val="22"/>
                <w:szCs w:val="22"/>
              </w:rPr>
            </w:pPr>
            <w:r w:rsidRPr="00D82EF7">
              <w:rPr>
                <w:color w:val="000000"/>
                <w:sz w:val="22"/>
                <w:szCs w:val="22"/>
              </w:rPr>
              <w:t>3,91</w:t>
            </w:r>
          </w:p>
        </w:tc>
        <w:tc>
          <w:tcPr>
            <w:tcW w:w="717" w:type="dxa"/>
            <w:shd w:val="clear" w:color="auto" w:fill="auto"/>
            <w:noWrap/>
            <w:vAlign w:val="center"/>
            <w:hideMark/>
          </w:tcPr>
          <w:p w14:paraId="37557751" w14:textId="77777777" w:rsidR="00D04024" w:rsidRPr="00D82EF7" w:rsidRDefault="00D04024" w:rsidP="00D960CC">
            <w:pPr>
              <w:jc w:val="center"/>
              <w:rPr>
                <w:color w:val="000000"/>
                <w:sz w:val="22"/>
                <w:szCs w:val="22"/>
              </w:rPr>
            </w:pPr>
            <w:r w:rsidRPr="00D82EF7">
              <w:rPr>
                <w:color w:val="000000"/>
                <w:sz w:val="22"/>
                <w:szCs w:val="22"/>
              </w:rPr>
              <w:t>4,07</w:t>
            </w:r>
          </w:p>
        </w:tc>
        <w:tc>
          <w:tcPr>
            <w:tcW w:w="1460" w:type="dxa"/>
            <w:shd w:val="clear" w:color="auto" w:fill="auto"/>
            <w:noWrap/>
            <w:vAlign w:val="center"/>
            <w:hideMark/>
          </w:tcPr>
          <w:p w14:paraId="64CF3138" w14:textId="77777777" w:rsidR="00D04024" w:rsidRPr="00D82EF7" w:rsidRDefault="00D04024" w:rsidP="00D960CC">
            <w:pPr>
              <w:jc w:val="center"/>
              <w:rPr>
                <w:color w:val="000000"/>
                <w:sz w:val="22"/>
                <w:szCs w:val="22"/>
              </w:rPr>
            </w:pPr>
            <w:r w:rsidRPr="00D82EF7">
              <w:rPr>
                <w:color w:val="000000"/>
                <w:sz w:val="22"/>
                <w:szCs w:val="22"/>
              </w:rPr>
              <w:t>4,49</w:t>
            </w:r>
          </w:p>
        </w:tc>
      </w:tr>
      <w:tr w:rsidR="00D04024" w:rsidRPr="00D82EF7" w14:paraId="4A30126D" w14:textId="77777777" w:rsidTr="00D960CC">
        <w:trPr>
          <w:trHeight w:val="552"/>
          <w:jc w:val="center"/>
        </w:trPr>
        <w:tc>
          <w:tcPr>
            <w:tcW w:w="2122" w:type="dxa"/>
            <w:shd w:val="clear" w:color="auto" w:fill="auto"/>
            <w:vAlign w:val="center"/>
          </w:tcPr>
          <w:p w14:paraId="49F30C8B" w14:textId="77777777" w:rsidR="00D04024" w:rsidRPr="005C2D66" w:rsidRDefault="00D04024" w:rsidP="00D960CC">
            <w:pPr>
              <w:pStyle w:val="TableParagraph"/>
              <w:ind w:left="110" w:right="-15"/>
            </w:pPr>
            <w:r w:rsidRPr="005C2D66">
              <w:t>Темп роста</w:t>
            </w:r>
            <w:r w:rsidRPr="005C2D66">
              <w:rPr>
                <w:spacing w:val="-7"/>
              </w:rPr>
              <w:t xml:space="preserve"> </w:t>
            </w:r>
            <w:r w:rsidRPr="005C2D66">
              <w:t>тарифа</w:t>
            </w:r>
            <w:r w:rsidRPr="005C2D66">
              <w:rPr>
                <w:spacing w:val="-1"/>
              </w:rPr>
              <w:t xml:space="preserve"> </w:t>
            </w:r>
            <w:r w:rsidRPr="005C2D66">
              <w:t>(в</w:t>
            </w:r>
            <w:r w:rsidRPr="005C2D66">
              <w:rPr>
                <w:spacing w:val="3"/>
              </w:rPr>
              <w:t xml:space="preserve"> </w:t>
            </w:r>
            <w:r w:rsidRPr="005C2D66">
              <w:rPr>
                <w:spacing w:val="-10"/>
              </w:rPr>
              <w:t>%</w:t>
            </w:r>
          </w:p>
          <w:p w14:paraId="0C3501F2" w14:textId="77777777" w:rsidR="00D04024" w:rsidRPr="005C2D66" w:rsidRDefault="00D04024" w:rsidP="00D960CC">
            <w:pPr>
              <w:rPr>
                <w:i/>
                <w:iCs/>
                <w:color w:val="000000"/>
                <w:sz w:val="22"/>
                <w:szCs w:val="22"/>
              </w:rPr>
            </w:pPr>
            <w:r w:rsidRPr="005C2D66">
              <w:rPr>
                <w:sz w:val="22"/>
                <w:szCs w:val="22"/>
              </w:rPr>
              <w:t>к</w:t>
            </w:r>
            <w:r w:rsidRPr="005C2D66">
              <w:rPr>
                <w:spacing w:val="-3"/>
                <w:sz w:val="22"/>
                <w:szCs w:val="22"/>
              </w:rPr>
              <w:t xml:space="preserve"> </w:t>
            </w:r>
            <w:r w:rsidRPr="005C2D66">
              <w:rPr>
                <w:sz w:val="22"/>
                <w:szCs w:val="22"/>
              </w:rPr>
              <w:t>предыдущему</w:t>
            </w:r>
            <w:r w:rsidRPr="005C2D66">
              <w:rPr>
                <w:spacing w:val="-8"/>
                <w:sz w:val="22"/>
                <w:szCs w:val="22"/>
              </w:rPr>
              <w:t xml:space="preserve"> </w:t>
            </w:r>
            <w:r w:rsidRPr="005C2D66">
              <w:rPr>
                <w:spacing w:val="-4"/>
                <w:sz w:val="22"/>
                <w:szCs w:val="22"/>
              </w:rPr>
              <w:t>году)</w:t>
            </w:r>
          </w:p>
        </w:tc>
        <w:tc>
          <w:tcPr>
            <w:tcW w:w="1376" w:type="dxa"/>
            <w:shd w:val="clear" w:color="auto" w:fill="auto"/>
            <w:vAlign w:val="center"/>
          </w:tcPr>
          <w:p w14:paraId="68986565" w14:textId="77777777" w:rsidR="00D04024" w:rsidRPr="00D82EF7" w:rsidRDefault="00D04024" w:rsidP="00D960CC">
            <w:pPr>
              <w:jc w:val="center"/>
              <w:rPr>
                <w:color w:val="000000"/>
                <w:sz w:val="22"/>
                <w:szCs w:val="22"/>
              </w:rPr>
            </w:pPr>
            <w:proofErr w:type="spellStart"/>
            <w:r>
              <w:rPr>
                <w:color w:val="000000"/>
                <w:sz w:val="22"/>
                <w:szCs w:val="22"/>
              </w:rPr>
              <w:t>руб</w:t>
            </w:r>
            <w:proofErr w:type="spellEnd"/>
            <w:r>
              <w:rPr>
                <w:color w:val="000000"/>
                <w:sz w:val="22"/>
                <w:szCs w:val="22"/>
              </w:rPr>
              <w:t>/</w:t>
            </w:r>
            <w:r w:rsidRPr="00D82EF7">
              <w:rPr>
                <w:color w:val="000000"/>
                <w:sz w:val="22"/>
                <w:szCs w:val="22"/>
              </w:rPr>
              <w:t>кВт*час</w:t>
            </w:r>
          </w:p>
        </w:tc>
        <w:tc>
          <w:tcPr>
            <w:tcW w:w="992" w:type="dxa"/>
            <w:shd w:val="clear" w:color="auto" w:fill="auto"/>
            <w:noWrap/>
            <w:vAlign w:val="center"/>
          </w:tcPr>
          <w:p w14:paraId="3976D4A5" w14:textId="77777777" w:rsidR="00D04024" w:rsidRPr="00D82EF7" w:rsidRDefault="00D04024" w:rsidP="00D960CC">
            <w:pPr>
              <w:jc w:val="center"/>
              <w:rPr>
                <w:color w:val="000000"/>
                <w:sz w:val="22"/>
                <w:szCs w:val="22"/>
              </w:rPr>
            </w:pPr>
            <w:r>
              <w:rPr>
                <w:color w:val="000000"/>
                <w:sz w:val="20"/>
              </w:rPr>
              <w:t>2,47</w:t>
            </w:r>
          </w:p>
        </w:tc>
        <w:tc>
          <w:tcPr>
            <w:tcW w:w="851" w:type="dxa"/>
            <w:shd w:val="clear" w:color="auto" w:fill="auto"/>
            <w:noWrap/>
            <w:vAlign w:val="center"/>
          </w:tcPr>
          <w:p w14:paraId="1EC88893" w14:textId="77777777" w:rsidR="00D04024" w:rsidRPr="00D82EF7" w:rsidRDefault="00D04024" w:rsidP="00D960CC">
            <w:pPr>
              <w:jc w:val="center"/>
              <w:rPr>
                <w:color w:val="000000"/>
                <w:sz w:val="22"/>
                <w:szCs w:val="22"/>
              </w:rPr>
            </w:pPr>
            <w:r>
              <w:rPr>
                <w:color w:val="000000"/>
                <w:sz w:val="20"/>
              </w:rPr>
              <w:t>2,57</w:t>
            </w:r>
          </w:p>
        </w:tc>
        <w:tc>
          <w:tcPr>
            <w:tcW w:w="717" w:type="dxa"/>
            <w:shd w:val="clear" w:color="auto" w:fill="auto"/>
            <w:noWrap/>
            <w:vAlign w:val="center"/>
          </w:tcPr>
          <w:p w14:paraId="0E2C1F96" w14:textId="77777777" w:rsidR="00D04024" w:rsidRPr="00D82EF7" w:rsidRDefault="00D04024" w:rsidP="00D960CC">
            <w:pPr>
              <w:jc w:val="center"/>
              <w:rPr>
                <w:color w:val="000000"/>
                <w:sz w:val="22"/>
                <w:szCs w:val="22"/>
              </w:rPr>
            </w:pPr>
            <w:r>
              <w:rPr>
                <w:color w:val="000000"/>
                <w:sz w:val="20"/>
              </w:rPr>
              <w:t>2,67</w:t>
            </w:r>
          </w:p>
        </w:tc>
        <w:tc>
          <w:tcPr>
            <w:tcW w:w="819" w:type="dxa"/>
            <w:shd w:val="clear" w:color="auto" w:fill="auto"/>
            <w:noWrap/>
            <w:vAlign w:val="center"/>
          </w:tcPr>
          <w:p w14:paraId="4DC4691A" w14:textId="77777777" w:rsidR="00D04024" w:rsidRPr="00D82EF7" w:rsidRDefault="00D04024" w:rsidP="00D960CC">
            <w:pPr>
              <w:jc w:val="center"/>
              <w:rPr>
                <w:color w:val="000000"/>
                <w:sz w:val="22"/>
                <w:szCs w:val="22"/>
              </w:rPr>
            </w:pPr>
            <w:r>
              <w:rPr>
                <w:color w:val="000000"/>
                <w:sz w:val="20"/>
              </w:rPr>
              <w:t>2,78</w:t>
            </w:r>
          </w:p>
        </w:tc>
        <w:tc>
          <w:tcPr>
            <w:tcW w:w="717" w:type="dxa"/>
            <w:shd w:val="clear" w:color="auto" w:fill="auto"/>
            <w:noWrap/>
            <w:vAlign w:val="center"/>
          </w:tcPr>
          <w:p w14:paraId="0300D959" w14:textId="77777777" w:rsidR="00D04024" w:rsidRPr="00D82EF7" w:rsidRDefault="00D04024" w:rsidP="00D960CC">
            <w:pPr>
              <w:jc w:val="center"/>
              <w:rPr>
                <w:color w:val="000000"/>
                <w:sz w:val="22"/>
                <w:szCs w:val="22"/>
              </w:rPr>
            </w:pPr>
            <w:r>
              <w:rPr>
                <w:color w:val="000000"/>
                <w:sz w:val="20"/>
              </w:rPr>
              <w:t>2,89</w:t>
            </w:r>
          </w:p>
        </w:tc>
        <w:tc>
          <w:tcPr>
            <w:tcW w:w="717" w:type="dxa"/>
            <w:shd w:val="clear" w:color="auto" w:fill="auto"/>
            <w:noWrap/>
            <w:vAlign w:val="center"/>
          </w:tcPr>
          <w:p w14:paraId="529EE912" w14:textId="77777777" w:rsidR="00D04024" w:rsidRPr="00D82EF7" w:rsidRDefault="00D04024" w:rsidP="00D960CC">
            <w:pPr>
              <w:jc w:val="center"/>
              <w:rPr>
                <w:color w:val="000000"/>
                <w:sz w:val="22"/>
                <w:szCs w:val="22"/>
              </w:rPr>
            </w:pPr>
            <w:r>
              <w:rPr>
                <w:color w:val="000000"/>
                <w:sz w:val="20"/>
              </w:rPr>
              <w:t>3,00</w:t>
            </w:r>
          </w:p>
        </w:tc>
        <w:tc>
          <w:tcPr>
            <w:tcW w:w="1460" w:type="dxa"/>
            <w:shd w:val="clear" w:color="auto" w:fill="auto"/>
            <w:noWrap/>
            <w:vAlign w:val="center"/>
          </w:tcPr>
          <w:p w14:paraId="35604B28" w14:textId="77777777" w:rsidR="00D04024" w:rsidRPr="00D82EF7" w:rsidRDefault="00D04024" w:rsidP="00D960CC">
            <w:pPr>
              <w:jc w:val="center"/>
              <w:rPr>
                <w:color w:val="000000"/>
                <w:sz w:val="22"/>
                <w:szCs w:val="22"/>
              </w:rPr>
            </w:pPr>
            <w:r>
              <w:rPr>
                <w:color w:val="000000"/>
                <w:sz w:val="20"/>
              </w:rPr>
              <w:t>3,25</w:t>
            </w:r>
          </w:p>
        </w:tc>
      </w:tr>
      <w:tr w:rsidR="00D04024" w:rsidRPr="00D82EF7" w14:paraId="07C23411" w14:textId="77777777" w:rsidTr="00D960CC">
        <w:trPr>
          <w:trHeight w:val="552"/>
          <w:jc w:val="center"/>
        </w:trPr>
        <w:tc>
          <w:tcPr>
            <w:tcW w:w="2122" w:type="dxa"/>
            <w:shd w:val="clear" w:color="auto" w:fill="auto"/>
            <w:vAlign w:val="center"/>
          </w:tcPr>
          <w:p w14:paraId="313FB1B8" w14:textId="77777777" w:rsidR="00D04024" w:rsidRPr="005C2D66" w:rsidRDefault="00D04024" w:rsidP="00D960CC">
            <w:pPr>
              <w:pStyle w:val="TableParagraph"/>
              <w:ind w:left="110" w:right="-15"/>
            </w:pPr>
            <w:r w:rsidRPr="005C2D66">
              <w:t>Темп роста</w:t>
            </w:r>
            <w:r w:rsidRPr="005C2D66">
              <w:rPr>
                <w:spacing w:val="-7"/>
              </w:rPr>
              <w:t xml:space="preserve"> </w:t>
            </w:r>
            <w:r w:rsidRPr="005C2D66">
              <w:t>тарифа</w:t>
            </w:r>
            <w:r w:rsidRPr="005C2D66">
              <w:rPr>
                <w:spacing w:val="-1"/>
              </w:rPr>
              <w:t xml:space="preserve"> </w:t>
            </w:r>
            <w:r w:rsidRPr="005C2D66">
              <w:t>(в</w:t>
            </w:r>
            <w:r w:rsidRPr="005C2D66">
              <w:rPr>
                <w:spacing w:val="3"/>
              </w:rPr>
              <w:t xml:space="preserve"> </w:t>
            </w:r>
            <w:r w:rsidRPr="005C2D66">
              <w:rPr>
                <w:spacing w:val="-10"/>
              </w:rPr>
              <w:t>%</w:t>
            </w:r>
          </w:p>
          <w:p w14:paraId="7391BCAD" w14:textId="77777777" w:rsidR="00D04024" w:rsidRPr="005C2D66" w:rsidRDefault="00D04024" w:rsidP="00D960CC">
            <w:pPr>
              <w:pStyle w:val="TableParagraph"/>
              <w:ind w:left="110" w:right="-15"/>
            </w:pPr>
            <w:r w:rsidRPr="005C2D66">
              <w:t>к</w:t>
            </w:r>
            <w:r w:rsidRPr="005C2D66">
              <w:rPr>
                <w:spacing w:val="-3"/>
              </w:rPr>
              <w:t xml:space="preserve"> </w:t>
            </w:r>
            <w:r w:rsidRPr="005C2D66">
              <w:t>предыдущему</w:t>
            </w:r>
            <w:r w:rsidRPr="005C2D66">
              <w:rPr>
                <w:spacing w:val="-8"/>
              </w:rPr>
              <w:t xml:space="preserve"> </w:t>
            </w:r>
            <w:r w:rsidRPr="005C2D66">
              <w:rPr>
                <w:spacing w:val="-4"/>
              </w:rPr>
              <w:t>году)</w:t>
            </w:r>
          </w:p>
        </w:tc>
        <w:tc>
          <w:tcPr>
            <w:tcW w:w="1376" w:type="dxa"/>
            <w:shd w:val="clear" w:color="auto" w:fill="auto"/>
            <w:vAlign w:val="center"/>
          </w:tcPr>
          <w:p w14:paraId="39003B13" w14:textId="77777777" w:rsidR="00D04024" w:rsidRPr="00D82EF7" w:rsidRDefault="00D04024" w:rsidP="00D960CC">
            <w:pPr>
              <w:jc w:val="center"/>
              <w:rPr>
                <w:color w:val="000000"/>
                <w:sz w:val="22"/>
                <w:szCs w:val="22"/>
              </w:rPr>
            </w:pPr>
            <w:r>
              <w:rPr>
                <w:color w:val="000000"/>
                <w:sz w:val="22"/>
                <w:szCs w:val="22"/>
              </w:rPr>
              <w:t>%</w:t>
            </w:r>
          </w:p>
        </w:tc>
        <w:tc>
          <w:tcPr>
            <w:tcW w:w="992" w:type="dxa"/>
            <w:shd w:val="clear" w:color="auto" w:fill="auto"/>
            <w:noWrap/>
            <w:vAlign w:val="center"/>
          </w:tcPr>
          <w:p w14:paraId="58E7160D" w14:textId="77777777" w:rsidR="00D04024" w:rsidRDefault="00D04024" w:rsidP="00D960CC">
            <w:pPr>
              <w:jc w:val="center"/>
              <w:rPr>
                <w:color w:val="000000"/>
                <w:sz w:val="20"/>
              </w:rPr>
            </w:pPr>
            <w:r>
              <w:rPr>
                <w:rFonts w:ascii="Calibri" w:hAnsi="Calibri" w:cs="Calibri"/>
                <w:color w:val="000000"/>
                <w:sz w:val="22"/>
                <w:szCs w:val="22"/>
              </w:rPr>
              <w:t>103,88</w:t>
            </w:r>
          </w:p>
        </w:tc>
        <w:tc>
          <w:tcPr>
            <w:tcW w:w="851" w:type="dxa"/>
            <w:shd w:val="clear" w:color="auto" w:fill="auto"/>
            <w:noWrap/>
            <w:vAlign w:val="center"/>
          </w:tcPr>
          <w:p w14:paraId="3445DBDF" w14:textId="77777777" w:rsidR="00D04024" w:rsidRDefault="00D04024" w:rsidP="00D960CC">
            <w:pPr>
              <w:jc w:val="center"/>
              <w:rPr>
                <w:color w:val="000000"/>
                <w:sz w:val="20"/>
              </w:rPr>
            </w:pPr>
            <w:r>
              <w:rPr>
                <w:rFonts w:ascii="Calibri" w:hAnsi="Calibri" w:cs="Calibri"/>
                <w:color w:val="000000"/>
                <w:sz w:val="22"/>
                <w:szCs w:val="22"/>
              </w:rPr>
              <w:t>104,00</w:t>
            </w:r>
          </w:p>
        </w:tc>
        <w:tc>
          <w:tcPr>
            <w:tcW w:w="717" w:type="dxa"/>
            <w:shd w:val="clear" w:color="auto" w:fill="auto"/>
            <w:noWrap/>
            <w:vAlign w:val="center"/>
          </w:tcPr>
          <w:p w14:paraId="7710CA1B" w14:textId="77777777" w:rsidR="00D04024" w:rsidRDefault="00D04024" w:rsidP="00D960CC">
            <w:pPr>
              <w:jc w:val="center"/>
              <w:rPr>
                <w:color w:val="000000"/>
                <w:sz w:val="20"/>
              </w:rPr>
            </w:pPr>
            <w:r>
              <w:rPr>
                <w:rFonts w:ascii="Calibri" w:hAnsi="Calibri" w:cs="Calibri"/>
                <w:color w:val="000000"/>
                <w:sz w:val="22"/>
                <w:szCs w:val="22"/>
              </w:rPr>
              <w:t>104,0</w:t>
            </w:r>
          </w:p>
        </w:tc>
        <w:tc>
          <w:tcPr>
            <w:tcW w:w="819" w:type="dxa"/>
            <w:shd w:val="clear" w:color="auto" w:fill="auto"/>
            <w:noWrap/>
            <w:vAlign w:val="center"/>
          </w:tcPr>
          <w:p w14:paraId="5A2674AE" w14:textId="77777777" w:rsidR="00D04024" w:rsidRDefault="00D04024" w:rsidP="00D960CC">
            <w:pPr>
              <w:jc w:val="center"/>
              <w:rPr>
                <w:color w:val="000000"/>
                <w:sz w:val="20"/>
              </w:rPr>
            </w:pPr>
            <w:r>
              <w:rPr>
                <w:rFonts w:ascii="Calibri" w:hAnsi="Calibri" w:cs="Calibri"/>
                <w:color w:val="000000"/>
                <w:sz w:val="22"/>
                <w:szCs w:val="22"/>
              </w:rPr>
              <w:t>104,0</w:t>
            </w:r>
          </w:p>
        </w:tc>
        <w:tc>
          <w:tcPr>
            <w:tcW w:w="717" w:type="dxa"/>
            <w:shd w:val="clear" w:color="auto" w:fill="auto"/>
            <w:noWrap/>
            <w:vAlign w:val="center"/>
          </w:tcPr>
          <w:p w14:paraId="10570F41" w14:textId="77777777" w:rsidR="00D04024" w:rsidRDefault="00D04024" w:rsidP="00D960CC">
            <w:pPr>
              <w:jc w:val="center"/>
              <w:rPr>
                <w:color w:val="000000"/>
                <w:sz w:val="20"/>
              </w:rPr>
            </w:pPr>
            <w:r>
              <w:rPr>
                <w:rFonts w:ascii="Calibri" w:hAnsi="Calibri" w:cs="Calibri"/>
                <w:color w:val="000000"/>
                <w:sz w:val="22"/>
                <w:szCs w:val="22"/>
              </w:rPr>
              <w:t>104,0</w:t>
            </w:r>
          </w:p>
        </w:tc>
        <w:tc>
          <w:tcPr>
            <w:tcW w:w="717" w:type="dxa"/>
            <w:shd w:val="clear" w:color="auto" w:fill="auto"/>
            <w:noWrap/>
            <w:vAlign w:val="center"/>
          </w:tcPr>
          <w:p w14:paraId="76F0F47F" w14:textId="77777777" w:rsidR="00D04024" w:rsidRDefault="00D04024" w:rsidP="00D960CC">
            <w:pPr>
              <w:jc w:val="center"/>
              <w:rPr>
                <w:color w:val="000000"/>
                <w:sz w:val="20"/>
              </w:rPr>
            </w:pPr>
            <w:r>
              <w:rPr>
                <w:rFonts w:ascii="Calibri" w:hAnsi="Calibri" w:cs="Calibri"/>
                <w:color w:val="000000"/>
                <w:sz w:val="22"/>
                <w:szCs w:val="22"/>
              </w:rPr>
              <w:t>104,0</w:t>
            </w:r>
          </w:p>
        </w:tc>
        <w:tc>
          <w:tcPr>
            <w:tcW w:w="1460" w:type="dxa"/>
            <w:shd w:val="clear" w:color="auto" w:fill="auto"/>
            <w:noWrap/>
            <w:vAlign w:val="center"/>
          </w:tcPr>
          <w:p w14:paraId="14E09BB5" w14:textId="77777777" w:rsidR="00D04024" w:rsidRDefault="00D04024" w:rsidP="00D960CC">
            <w:pPr>
              <w:jc w:val="center"/>
              <w:rPr>
                <w:color w:val="000000"/>
                <w:sz w:val="20"/>
              </w:rPr>
            </w:pPr>
            <w:r>
              <w:rPr>
                <w:rFonts w:ascii="Calibri" w:hAnsi="Calibri" w:cs="Calibri"/>
                <w:color w:val="000000"/>
                <w:sz w:val="22"/>
                <w:szCs w:val="22"/>
              </w:rPr>
              <w:t>104,00</w:t>
            </w:r>
          </w:p>
        </w:tc>
      </w:tr>
    </w:tbl>
    <w:p w14:paraId="40542454" w14:textId="412EDC48" w:rsidR="00D04024" w:rsidRPr="00D82EF7" w:rsidRDefault="00D04024" w:rsidP="00D04024">
      <w:pPr>
        <w:pStyle w:val="2"/>
        <w:jc w:val="both"/>
        <w:rPr>
          <w:sz w:val="24"/>
          <w:szCs w:val="24"/>
        </w:rPr>
      </w:pPr>
      <w:bookmarkStart w:id="55" w:name="_Toc164711119"/>
      <w:bookmarkStart w:id="56" w:name="_Toc170246369"/>
      <w:r>
        <w:rPr>
          <w:sz w:val="24"/>
          <w:szCs w:val="24"/>
        </w:rPr>
        <w:t>5</w:t>
      </w:r>
      <w:r w:rsidRPr="00D82EF7">
        <w:rPr>
          <w:sz w:val="24"/>
          <w:szCs w:val="24"/>
        </w:rPr>
        <w:t>.2.Программы</w:t>
      </w:r>
      <w:r w:rsidRPr="00D82EF7">
        <w:rPr>
          <w:spacing w:val="-9"/>
          <w:sz w:val="24"/>
          <w:szCs w:val="24"/>
        </w:rPr>
        <w:t xml:space="preserve"> </w:t>
      </w:r>
      <w:r w:rsidRPr="00D82EF7">
        <w:rPr>
          <w:sz w:val="24"/>
          <w:szCs w:val="24"/>
        </w:rPr>
        <w:t>инвестиционных</w:t>
      </w:r>
      <w:r w:rsidRPr="00D82EF7">
        <w:rPr>
          <w:spacing w:val="-10"/>
          <w:sz w:val="24"/>
          <w:szCs w:val="24"/>
        </w:rPr>
        <w:t xml:space="preserve"> </w:t>
      </w:r>
      <w:r w:rsidRPr="00D82EF7">
        <w:rPr>
          <w:sz w:val="24"/>
          <w:szCs w:val="24"/>
        </w:rPr>
        <w:t>проектов,</w:t>
      </w:r>
      <w:r w:rsidRPr="00D82EF7">
        <w:rPr>
          <w:spacing w:val="-5"/>
          <w:sz w:val="24"/>
          <w:szCs w:val="24"/>
        </w:rPr>
        <w:t xml:space="preserve"> </w:t>
      </w:r>
      <w:r w:rsidRPr="00D82EF7">
        <w:rPr>
          <w:sz w:val="24"/>
          <w:szCs w:val="24"/>
        </w:rPr>
        <w:t>тариф</w:t>
      </w:r>
      <w:r w:rsidRPr="00D82EF7">
        <w:rPr>
          <w:spacing w:val="-4"/>
          <w:sz w:val="24"/>
          <w:szCs w:val="24"/>
        </w:rPr>
        <w:t xml:space="preserve"> </w:t>
      </w:r>
      <w:r w:rsidRPr="00D82EF7">
        <w:rPr>
          <w:sz w:val="24"/>
          <w:szCs w:val="24"/>
        </w:rPr>
        <w:t>для</w:t>
      </w:r>
      <w:r w:rsidRPr="00D82EF7">
        <w:rPr>
          <w:spacing w:val="-4"/>
          <w:sz w:val="24"/>
          <w:szCs w:val="24"/>
        </w:rPr>
        <w:t xml:space="preserve"> </w:t>
      </w:r>
      <w:r w:rsidRPr="00D82EF7">
        <w:rPr>
          <w:sz w:val="24"/>
          <w:szCs w:val="24"/>
        </w:rPr>
        <w:t>систем</w:t>
      </w:r>
      <w:r w:rsidRPr="00D82EF7">
        <w:rPr>
          <w:spacing w:val="-11"/>
          <w:sz w:val="24"/>
          <w:szCs w:val="24"/>
        </w:rPr>
        <w:t xml:space="preserve"> </w:t>
      </w:r>
      <w:r w:rsidRPr="00D82EF7">
        <w:rPr>
          <w:sz w:val="24"/>
          <w:szCs w:val="24"/>
        </w:rPr>
        <w:t>водоснабжения</w:t>
      </w:r>
      <w:r w:rsidRPr="00D82EF7">
        <w:rPr>
          <w:spacing w:val="-4"/>
          <w:sz w:val="24"/>
          <w:szCs w:val="24"/>
        </w:rPr>
        <w:t xml:space="preserve"> муниципального образования</w:t>
      </w:r>
      <w:bookmarkEnd w:id="55"/>
      <w:bookmarkEnd w:id="56"/>
    </w:p>
    <w:p w14:paraId="77026E2C" w14:textId="77777777" w:rsidR="00D04024" w:rsidRPr="00D82EF7" w:rsidRDefault="00D04024" w:rsidP="00D04024">
      <w:pPr>
        <w:pStyle w:val="af0"/>
        <w:spacing w:before="113"/>
        <w:rPr>
          <w:sz w:val="24"/>
          <w:szCs w:val="24"/>
        </w:rPr>
      </w:pPr>
      <w:r w:rsidRPr="00D82EF7">
        <w:rPr>
          <w:sz w:val="24"/>
          <w:szCs w:val="24"/>
        </w:rPr>
        <w:t>Перечень</w:t>
      </w:r>
      <w:r w:rsidRPr="00D82EF7">
        <w:rPr>
          <w:spacing w:val="-10"/>
          <w:sz w:val="24"/>
          <w:szCs w:val="24"/>
        </w:rPr>
        <w:t xml:space="preserve"> </w:t>
      </w:r>
      <w:r w:rsidRPr="00D82EF7">
        <w:rPr>
          <w:sz w:val="24"/>
          <w:szCs w:val="24"/>
        </w:rPr>
        <w:t>инвестиционных</w:t>
      </w:r>
      <w:r w:rsidRPr="00D82EF7">
        <w:rPr>
          <w:spacing w:val="-15"/>
          <w:sz w:val="24"/>
          <w:szCs w:val="24"/>
        </w:rPr>
        <w:t xml:space="preserve"> </w:t>
      </w:r>
      <w:r w:rsidRPr="00D82EF7">
        <w:rPr>
          <w:sz w:val="24"/>
          <w:szCs w:val="24"/>
        </w:rPr>
        <w:t>проектов</w:t>
      </w:r>
      <w:r w:rsidRPr="00D82EF7">
        <w:rPr>
          <w:spacing w:val="-13"/>
          <w:sz w:val="24"/>
          <w:szCs w:val="24"/>
        </w:rPr>
        <w:t xml:space="preserve"> </w:t>
      </w:r>
      <w:r w:rsidRPr="00D82EF7">
        <w:rPr>
          <w:sz w:val="24"/>
          <w:szCs w:val="24"/>
        </w:rPr>
        <w:t>систем</w:t>
      </w:r>
      <w:r w:rsidRPr="00D82EF7">
        <w:rPr>
          <w:spacing w:val="-13"/>
          <w:sz w:val="24"/>
          <w:szCs w:val="24"/>
        </w:rPr>
        <w:t xml:space="preserve"> </w:t>
      </w:r>
      <w:r w:rsidRPr="00D82EF7">
        <w:rPr>
          <w:sz w:val="24"/>
          <w:szCs w:val="24"/>
        </w:rPr>
        <w:t>водоснабжения</w:t>
      </w:r>
      <w:r w:rsidRPr="00D82EF7">
        <w:rPr>
          <w:spacing w:val="-13"/>
          <w:sz w:val="24"/>
          <w:szCs w:val="24"/>
        </w:rPr>
        <w:t xml:space="preserve"> </w:t>
      </w:r>
      <w:r w:rsidRPr="00D82EF7">
        <w:rPr>
          <w:sz w:val="24"/>
          <w:szCs w:val="24"/>
        </w:rPr>
        <w:t>представлен</w:t>
      </w:r>
      <w:r w:rsidRPr="00D82EF7">
        <w:rPr>
          <w:spacing w:val="-8"/>
          <w:sz w:val="24"/>
          <w:szCs w:val="24"/>
        </w:rPr>
        <w:t xml:space="preserve"> </w:t>
      </w:r>
      <w:r w:rsidRPr="00D82EF7">
        <w:rPr>
          <w:sz w:val="24"/>
          <w:szCs w:val="24"/>
        </w:rPr>
        <w:t>в</w:t>
      </w:r>
      <w:r w:rsidRPr="00D82EF7">
        <w:rPr>
          <w:spacing w:val="-13"/>
          <w:sz w:val="24"/>
          <w:szCs w:val="24"/>
        </w:rPr>
        <w:t xml:space="preserve"> </w:t>
      </w:r>
      <w:r w:rsidRPr="00D82EF7">
        <w:rPr>
          <w:sz w:val="24"/>
          <w:szCs w:val="24"/>
        </w:rPr>
        <w:t>разделе</w:t>
      </w:r>
      <w:r w:rsidRPr="00D82EF7">
        <w:rPr>
          <w:spacing w:val="-7"/>
          <w:sz w:val="24"/>
          <w:szCs w:val="24"/>
        </w:rPr>
        <w:t xml:space="preserve"> </w:t>
      </w:r>
      <w:r>
        <w:rPr>
          <w:spacing w:val="-7"/>
          <w:sz w:val="24"/>
          <w:szCs w:val="24"/>
        </w:rPr>
        <w:t>6</w:t>
      </w:r>
      <w:r w:rsidRPr="00D82EF7">
        <w:rPr>
          <w:spacing w:val="-5"/>
          <w:sz w:val="24"/>
          <w:szCs w:val="24"/>
        </w:rPr>
        <w:t>.</w:t>
      </w:r>
    </w:p>
    <w:p w14:paraId="33498F03" w14:textId="0BCF4A27" w:rsidR="00D04024" w:rsidRPr="00D82EF7" w:rsidRDefault="00D04024" w:rsidP="00D04024">
      <w:pPr>
        <w:pStyle w:val="af0"/>
        <w:spacing w:before="46"/>
        <w:jc w:val="both"/>
        <w:rPr>
          <w:sz w:val="24"/>
          <w:szCs w:val="24"/>
        </w:rPr>
      </w:pPr>
      <w:r w:rsidRPr="00D82EF7">
        <w:rPr>
          <w:sz w:val="24"/>
          <w:szCs w:val="24"/>
        </w:rPr>
        <w:t xml:space="preserve">Совокупные финансовые потребности для реализации программы инвестиционных проектов водоснабжения и их ежегодная динамика представлены в разделе </w:t>
      </w:r>
      <w:r>
        <w:rPr>
          <w:sz w:val="24"/>
          <w:szCs w:val="24"/>
        </w:rPr>
        <w:t>5</w:t>
      </w:r>
      <w:r w:rsidRPr="00D82EF7">
        <w:rPr>
          <w:sz w:val="24"/>
          <w:szCs w:val="24"/>
        </w:rPr>
        <w:t>.</w:t>
      </w:r>
      <w:r>
        <w:rPr>
          <w:sz w:val="24"/>
          <w:szCs w:val="24"/>
        </w:rPr>
        <w:t>3.</w:t>
      </w:r>
    </w:p>
    <w:p w14:paraId="280037D7" w14:textId="562436B3" w:rsidR="00D04024" w:rsidRPr="004419F7" w:rsidRDefault="00D04024" w:rsidP="00D04024">
      <w:pPr>
        <w:pStyle w:val="3"/>
        <w:jc w:val="both"/>
        <w:rPr>
          <w:rFonts w:ascii="Times New Roman" w:hAnsi="Times New Roman"/>
          <w:sz w:val="24"/>
          <w:szCs w:val="24"/>
        </w:rPr>
      </w:pPr>
      <w:bookmarkStart w:id="57" w:name="_Toc164711120"/>
      <w:bookmarkStart w:id="58" w:name="_Toc170246370"/>
      <w:r>
        <w:rPr>
          <w:rFonts w:ascii="Times New Roman" w:hAnsi="Times New Roman"/>
          <w:sz w:val="24"/>
          <w:szCs w:val="24"/>
        </w:rPr>
        <w:t>5</w:t>
      </w:r>
      <w:r w:rsidRPr="004419F7">
        <w:rPr>
          <w:rFonts w:ascii="Times New Roman" w:hAnsi="Times New Roman"/>
          <w:sz w:val="24"/>
          <w:szCs w:val="24"/>
        </w:rPr>
        <w:t>.2.1.Обоснование</w:t>
      </w:r>
      <w:r w:rsidRPr="004419F7">
        <w:rPr>
          <w:rFonts w:ascii="Times New Roman" w:hAnsi="Times New Roman"/>
          <w:spacing w:val="-7"/>
          <w:sz w:val="24"/>
          <w:szCs w:val="24"/>
        </w:rPr>
        <w:t xml:space="preserve"> </w:t>
      </w:r>
      <w:r w:rsidRPr="004419F7">
        <w:rPr>
          <w:rFonts w:ascii="Times New Roman" w:hAnsi="Times New Roman"/>
          <w:sz w:val="24"/>
          <w:szCs w:val="24"/>
        </w:rPr>
        <w:t>источников</w:t>
      </w:r>
      <w:r w:rsidRPr="004419F7">
        <w:rPr>
          <w:rFonts w:ascii="Times New Roman" w:hAnsi="Times New Roman"/>
          <w:spacing w:val="-6"/>
          <w:sz w:val="24"/>
          <w:szCs w:val="24"/>
        </w:rPr>
        <w:t xml:space="preserve"> </w:t>
      </w:r>
      <w:r w:rsidRPr="004419F7">
        <w:rPr>
          <w:rFonts w:ascii="Times New Roman" w:hAnsi="Times New Roman"/>
          <w:sz w:val="24"/>
          <w:szCs w:val="24"/>
        </w:rPr>
        <w:t>финансирования</w:t>
      </w:r>
      <w:r w:rsidRPr="004419F7">
        <w:rPr>
          <w:rFonts w:ascii="Times New Roman" w:hAnsi="Times New Roman"/>
          <w:spacing w:val="-3"/>
          <w:sz w:val="24"/>
          <w:szCs w:val="24"/>
        </w:rPr>
        <w:t xml:space="preserve"> </w:t>
      </w:r>
      <w:r w:rsidRPr="004419F7">
        <w:rPr>
          <w:rFonts w:ascii="Times New Roman" w:hAnsi="Times New Roman"/>
          <w:sz w:val="24"/>
          <w:szCs w:val="24"/>
        </w:rPr>
        <w:t>для</w:t>
      </w:r>
      <w:r w:rsidRPr="004419F7">
        <w:rPr>
          <w:rFonts w:ascii="Times New Roman" w:hAnsi="Times New Roman"/>
          <w:spacing w:val="-3"/>
          <w:sz w:val="24"/>
          <w:szCs w:val="24"/>
        </w:rPr>
        <w:t xml:space="preserve"> </w:t>
      </w:r>
      <w:r w:rsidRPr="004419F7">
        <w:rPr>
          <w:rFonts w:ascii="Times New Roman" w:hAnsi="Times New Roman"/>
          <w:sz w:val="24"/>
          <w:szCs w:val="24"/>
        </w:rPr>
        <w:t>реализации</w:t>
      </w:r>
      <w:r w:rsidRPr="004419F7">
        <w:rPr>
          <w:rFonts w:ascii="Times New Roman" w:hAnsi="Times New Roman"/>
          <w:spacing w:val="-9"/>
          <w:sz w:val="24"/>
          <w:szCs w:val="24"/>
        </w:rPr>
        <w:t xml:space="preserve"> </w:t>
      </w:r>
      <w:r w:rsidRPr="004419F7">
        <w:rPr>
          <w:rFonts w:ascii="Times New Roman" w:hAnsi="Times New Roman"/>
          <w:sz w:val="24"/>
          <w:szCs w:val="24"/>
        </w:rPr>
        <w:t>инвестиционных</w:t>
      </w:r>
      <w:r w:rsidRPr="004419F7">
        <w:rPr>
          <w:rFonts w:ascii="Times New Roman" w:hAnsi="Times New Roman"/>
          <w:spacing w:val="-10"/>
          <w:sz w:val="24"/>
          <w:szCs w:val="24"/>
        </w:rPr>
        <w:t xml:space="preserve"> </w:t>
      </w:r>
      <w:r w:rsidRPr="004419F7">
        <w:rPr>
          <w:rFonts w:ascii="Times New Roman" w:hAnsi="Times New Roman"/>
          <w:sz w:val="24"/>
          <w:szCs w:val="24"/>
        </w:rPr>
        <w:t>проектов водоснабжения</w:t>
      </w:r>
      <w:bookmarkEnd w:id="57"/>
      <w:bookmarkEnd w:id="58"/>
    </w:p>
    <w:p w14:paraId="2B6AED1A" w14:textId="77777777" w:rsidR="00D04024" w:rsidRPr="002B11B3" w:rsidRDefault="00D04024" w:rsidP="00D04024">
      <w:pPr>
        <w:pStyle w:val="af0"/>
        <w:spacing w:before="109"/>
        <w:ind w:right="108"/>
        <w:jc w:val="both"/>
        <w:rPr>
          <w:sz w:val="24"/>
          <w:szCs w:val="24"/>
        </w:rPr>
      </w:pPr>
      <w:r w:rsidRPr="002B11B3">
        <w:rPr>
          <w:sz w:val="24"/>
          <w:szCs w:val="24"/>
        </w:rPr>
        <w:t>В период реализации программы (с 2024 года по 203</w:t>
      </w:r>
      <w:r>
        <w:rPr>
          <w:sz w:val="24"/>
          <w:szCs w:val="24"/>
        </w:rPr>
        <w:t>3</w:t>
      </w:r>
      <w:r w:rsidRPr="002B11B3">
        <w:rPr>
          <w:sz w:val="24"/>
          <w:szCs w:val="24"/>
        </w:rPr>
        <w:t xml:space="preserve"> год) потребности в финансировании инвестиционных проектов водоснабжения составят </w:t>
      </w:r>
      <w:r>
        <w:rPr>
          <w:sz w:val="24"/>
          <w:szCs w:val="24"/>
        </w:rPr>
        <w:t>7783,5</w:t>
      </w:r>
      <w:r w:rsidRPr="002B11B3">
        <w:rPr>
          <w:sz w:val="24"/>
          <w:szCs w:val="24"/>
        </w:rPr>
        <w:t xml:space="preserve">тыс.руб. Источники финансирования    мероприятий </w:t>
      </w:r>
      <w:r w:rsidRPr="002B11B3">
        <w:rPr>
          <w:color w:val="000000"/>
          <w:sz w:val="24"/>
          <w:szCs w:val="24"/>
        </w:rPr>
        <w:t>программы инвестиционных проектов в водоснабжении  (2024-203</w:t>
      </w:r>
      <w:r>
        <w:rPr>
          <w:color w:val="000000"/>
          <w:sz w:val="24"/>
          <w:szCs w:val="24"/>
        </w:rPr>
        <w:t>3</w:t>
      </w:r>
      <w:r w:rsidRPr="002B11B3">
        <w:rPr>
          <w:color w:val="000000"/>
          <w:sz w:val="24"/>
          <w:szCs w:val="24"/>
        </w:rPr>
        <w:t xml:space="preserve">годы)  представлены в таблице </w:t>
      </w:r>
      <w:r>
        <w:rPr>
          <w:color w:val="000000"/>
          <w:sz w:val="24"/>
          <w:szCs w:val="24"/>
        </w:rPr>
        <w:t>14.3.</w:t>
      </w:r>
      <w:r w:rsidRPr="002B11B3">
        <w:rPr>
          <w:sz w:val="24"/>
          <w:szCs w:val="24"/>
        </w:rPr>
        <w:t xml:space="preserve"> </w:t>
      </w:r>
    </w:p>
    <w:p w14:paraId="4016C88D" w14:textId="77777777" w:rsidR="00D04024" w:rsidRDefault="00D04024" w:rsidP="00D04024">
      <w:pPr>
        <w:jc w:val="center"/>
        <w:rPr>
          <w:b/>
          <w:bCs/>
          <w:color w:val="000000"/>
          <w:sz w:val="18"/>
          <w:szCs w:val="18"/>
        </w:rPr>
        <w:sectPr w:rsidR="00D04024" w:rsidSect="00181A01">
          <w:pgSz w:w="11906" w:h="16838"/>
          <w:pgMar w:top="1134" w:right="851" w:bottom="1134" w:left="1134" w:header="709" w:footer="709" w:gutter="0"/>
          <w:cols w:space="708"/>
          <w:docGrid w:linePitch="360"/>
        </w:sectPr>
      </w:pPr>
    </w:p>
    <w:tbl>
      <w:tblPr>
        <w:tblW w:w="14879" w:type="dxa"/>
        <w:jc w:val="center"/>
        <w:tblLook w:val="04A0" w:firstRow="1" w:lastRow="0" w:firstColumn="1" w:lastColumn="0" w:noHBand="0" w:noVBand="1"/>
      </w:tblPr>
      <w:tblGrid>
        <w:gridCol w:w="567"/>
        <w:gridCol w:w="4919"/>
        <w:gridCol w:w="926"/>
        <w:gridCol w:w="960"/>
        <w:gridCol w:w="960"/>
        <w:gridCol w:w="1060"/>
        <w:gridCol w:w="960"/>
        <w:gridCol w:w="842"/>
        <w:gridCol w:w="1275"/>
        <w:gridCol w:w="1276"/>
        <w:gridCol w:w="1134"/>
      </w:tblGrid>
      <w:tr w:rsidR="00D04024" w:rsidRPr="002B11B3" w14:paraId="5B266626" w14:textId="77777777" w:rsidTr="00D960CC">
        <w:trPr>
          <w:trHeight w:val="558"/>
          <w:jc w:val="center"/>
        </w:trPr>
        <w:tc>
          <w:tcPr>
            <w:tcW w:w="14879"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4518955A" w14:textId="3F475975" w:rsidR="00D04024" w:rsidRPr="002B11B3" w:rsidRDefault="00D04024" w:rsidP="00D960CC">
            <w:pPr>
              <w:jc w:val="center"/>
              <w:rPr>
                <w:b/>
                <w:bCs/>
                <w:color w:val="000000"/>
                <w:sz w:val="22"/>
                <w:szCs w:val="22"/>
              </w:rPr>
            </w:pPr>
            <w:r w:rsidRPr="002B11B3">
              <w:rPr>
                <w:b/>
                <w:bCs/>
                <w:color w:val="000000"/>
                <w:sz w:val="22"/>
                <w:szCs w:val="22"/>
              </w:rPr>
              <w:lastRenderedPageBreak/>
              <w:t xml:space="preserve">Таблица </w:t>
            </w:r>
            <w:r>
              <w:rPr>
                <w:b/>
                <w:bCs/>
                <w:color w:val="000000"/>
                <w:sz w:val="22"/>
                <w:szCs w:val="22"/>
              </w:rPr>
              <w:t>5.3</w:t>
            </w:r>
            <w:r w:rsidRPr="002B11B3">
              <w:rPr>
                <w:b/>
                <w:bCs/>
                <w:color w:val="000000"/>
                <w:sz w:val="22"/>
                <w:szCs w:val="22"/>
              </w:rPr>
              <w:t>. Итоговая информация  по  источникам финансирования  программы инвестиционных проектов в водоснабжении  (2024-203</w:t>
            </w:r>
            <w:r>
              <w:rPr>
                <w:b/>
                <w:bCs/>
                <w:color w:val="000000"/>
                <w:sz w:val="22"/>
                <w:szCs w:val="22"/>
              </w:rPr>
              <w:t>3</w:t>
            </w:r>
            <w:r w:rsidRPr="002B11B3">
              <w:rPr>
                <w:b/>
                <w:bCs/>
                <w:color w:val="000000"/>
                <w:sz w:val="22"/>
                <w:szCs w:val="22"/>
              </w:rPr>
              <w:t>годы)</w:t>
            </w:r>
          </w:p>
        </w:tc>
      </w:tr>
      <w:tr w:rsidR="00D04024" w:rsidRPr="002B11B3" w14:paraId="425BA7C4" w14:textId="77777777" w:rsidTr="00D960CC">
        <w:trPr>
          <w:trHeight w:val="480"/>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B29B271" w14:textId="77777777" w:rsidR="00D04024" w:rsidRPr="002B11B3" w:rsidRDefault="00D04024" w:rsidP="00D960CC">
            <w:pPr>
              <w:rPr>
                <w:rFonts w:ascii="Calibri" w:hAnsi="Calibri" w:cs="Calibri"/>
                <w:color w:val="000000"/>
                <w:sz w:val="22"/>
                <w:szCs w:val="22"/>
              </w:rPr>
            </w:pPr>
            <w:r w:rsidRPr="002B11B3">
              <w:rPr>
                <w:rFonts w:ascii="Calibri" w:hAnsi="Calibri" w:cs="Calibri"/>
                <w:color w:val="000000"/>
                <w:sz w:val="22"/>
                <w:szCs w:val="22"/>
              </w:rPr>
              <w:t>№</w:t>
            </w:r>
          </w:p>
        </w:tc>
        <w:tc>
          <w:tcPr>
            <w:tcW w:w="4919" w:type="dxa"/>
            <w:tcBorders>
              <w:top w:val="nil"/>
              <w:left w:val="nil"/>
              <w:bottom w:val="single" w:sz="4" w:space="0" w:color="auto"/>
              <w:right w:val="single" w:sz="4" w:space="0" w:color="auto"/>
            </w:tcBorders>
            <w:shd w:val="clear" w:color="auto" w:fill="auto"/>
            <w:vAlign w:val="center"/>
            <w:hideMark/>
          </w:tcPr>
          <w:p w14:paraId="39AF95CF" w14:textId="77777777" w:rsidR="00D04024" w:rsidRPr="002B11B3" w:rsidRDefault="00D04024" w:rsidP="00D960CC">
            <w:pPr>
              <w:jc w:val="center"/>
              <w:rPr>
                <w:color w:val="000000"/>
                <w:sz w:val="22"/>
                <w:szCs w:val="22"/>
              </w:rPr>
            </w:pPr>
            <w:r w:rsidRPr="002B11B3">
              <w:rPr>
                <w:color w:val="000000"/>
                <w:sz w:val="22"/>
                <w:szCs w:val="22"/>
              </w:rPr>
              <w:t>Источники финансирования</w:t>
            </w:r>
          </w:p>
        </w:tc>
        <w:tc>
          <w:tcPr>
            <w:tcW w:w="926" w:type="dxa"/>
            <w:tcBorders>
              <w:top w:val="nil"/>
              <w:left w:val="nil"/>
              <w:bottom w:val="single" w:sz="4" w:space="0" w:color="auto"/>
              <w:right w:val="single" w:sz="4" w:space="0" w:color="auto"/>
            </w:tcBorders>
            <w:shd w:val="clear" w:color="auto" w:fill="auto"/>
            <w:vAlign w:val="center"/>
            <w:hideMark/>
          </w:tcPr>
          <w:p w14:paraId="2012EA50" w14:textId="77777777" w:rsidR="00D04024" w:rsidRPr="002B11B3" w:rsidRDefault="00D04024" w:rsidP="00D960CC">
            <w:pPr>
              <w:jc w:val="center"/>
              <w:rPr>
                <w:color w:val="000000"/>
                <w:sz w:val="22"/>
                <w:szCs w:val="22"/>
              </w:rPr>
            </w:pPr>
            <w:proofErr w:type="spellStart"/>
            <w:r w:rsidRPr="002B11B3">
              <w:rPr>
                <w:color w:val="000000"/>
                <w:sz w:val="22"/>
                <w:szCs w:val="22"/>
              </w:rPr>
              <w:t>Ед.изм</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10B3B6D0" w14:textId="77777777" w:rsidR="00D04024" w:rsidRPr="002B11B3" w:rsidRDefault="00D04024" w:rsidP="00D960CC">
            <w:pPr>
              <w:jc w:val="center"/>
              <w:rPr>
                <w:color w:val="000000"/>
                <w:sz w:val="22"/>
                <w:szCs w:val="22"/>
              </w:rPr>
            </w:pPr>
            <w:r w:rsidRPr="002B11B3">
              <w:rPr>
                <w:color w:val="000000"/>
                <w:sz w:val="22"/>
                <w:szCs w:val="22"/>
              </w:rPr>
              <w:t>2023</w:t>
            </w:r>
          </w:p>
        </w:tc>
        <w:tc>
          <w:tcPr>
            <w:tcW w:w="960" w:type="dxa"/>
            <w:tcBorders>
              <w:top w:val="nil"/>
              <w:left w:val="nil"/>
              <w:bottom w:val="single" w:sz="4" w:space="0" w:color="auto"/>
              <w:right w:val="single" w:sz="4" w:space="0" w:color="auto"/>
            </w:tcBorders>
            <w:shd w:val="clear" w:color="auto" w:fill="auto"/>
            <w:noWrap/>
            <w:vAlign w:val="center"/>
            <w:hideMark/>
          </w:tcPr>
          <w:p w14:paraId="5979026F" w14:textId="77777777" w:rsidR="00D04024" w:rsidRPr="002B11B3" w:rsidRDefault="00D04024" w:rsidP="00D960CC">
            <w:pPr>
              <w:jc w:val="center"/>
              <w:rPr>
                <w:color w:val="000000"/>
                <w:sz w:val="22"/>
                <w:szCs w:val="22"/>
              </w:rPr>
            </w:pPr>
            <w:r w:rsidRPr="002B11B3">
              <w:rPr>
                <w:color w:val="000000"/>
                <w:sz w:val="22"/>
                <w:szCs w:val="22"/>
              </w:rPr>
              <w:t>2024</w:t>
            </w:r>
          </w:p>
        </w:tc>
        <w:tc>
          <w:tcPr>
            <w:tcW w:w="1060" w:type="dxa"/>
            <w:tcBorders>
              <w:top w:val="nil"/>
              <w:left w:val="nil"/>
              <w:bottom w:val="single" w:sz="4" w:space="0" w:color="auto"/>
              <w:right w:val="single" w:sz="4" w:space="0" w:color="auto"/>
            </w:tcBorders>
            <w:shd w:val="clear" w:color="auto" w:fill="auto"/>
            <w:noWrap/>
            <w:vAlign w:val="center"/>
            <w:hideMark/>
          </w:tcPr>
          <w:p w14:paraId="125F30FF" w14:textId="77777777" w:rsidR="00D04024" w:rsidRPr="002B11B3" w:rsidRDefault="00D04024" w:rsidP="00D960CC">
            <w:pPr>
              <w:jc w:val="center"/>
              <w:rPr>
                <w:color w:val="000000"/>
                <w:sz w:val="22"/>
                <w:szCs w:val="22"/>
              </w:rPr>
            </w:pPr>
            <w:r w:rsidRPr="002B11B3">
              <w:rPr>
                <w:color w:val="000000"/>
                <w:sz w:val="22"/>
                <w:szCs w:val="22"/>
              </w:rPr>
              <w:t>2025</w:t>
            </w:r>
          </w:p>
        </w:tc>
        <w:tc>
          <w:tcPr>
            <w:tcW w:w="960" w:type="dxa"/>
            <w:tcBorders>
              <w:top w:val="nil"/>
              <w:left w:val="nil"/>
              <w:bottom w:val="single" w:sz="4" w:space="0" w:color="auto"/>
              <w:right w:val="single" w:sz="4" w:space="0" w:color="auto"/>
            </w:tcBorders>
            <w:shd w:val="clear" w:color="auto" w:fill="auto"/>
            <w:noWrap/>
            <w:vAlign w:val="center"/>
            <w:hideMark/>
          </w:tcPr>
          <w:p w14:paraId="68E763DA" w14:textId="77777777" w:rsidR="00D04024" w:rsidRPr="002B11B3" w:rsidRDefault="00D04024" w:rsidP="00D960CC">
            <w:pPr>
              <w:jc w:val="center"/>
              <w:rPr>
                <w:color w:val="000000"/>
                <w:sz w:val="22"/>
                <w:szCs w:val="22"/>
              </w:rPr>
            </w:pPr>
            <w:r w:rsidRPr="002B11B3">
              <w:rPr>
                <w:color w:val="000000"/>
                <w:sz w:val="22"/>
                <w:szCs w:val="22"/>
              </w:rPr>
              <w:t>2026</w:t>
            </w:r>
          </w:p>
        </w:tc>
        <w:tc>
          <w:tcPr>
            <w:tcW w:w="842" w:type="dxa"/>
            <w:tcBorders>
              <w:top w:val="nil"/>
              <w:left w:val="nil"/>
              <w:bottom w:val="single" w:sz="4" w:space="0" w:color="auto"/>
              <w:right w:val="single" w:sz="4" w:space="0" w:color="auto"/>
            </w:tcBorders>
            <w:shd w:val="clear" w:color="auto" w:fill="auto"/>
            <w:noWrap/>
            <w:vAlign w:val="center"/>
            <w:hideMark/>
          </w:tcPr>
          <w:p w14:paraId="0FEE8B66" w14:textId="77777777" w:rsidR="00D04024" w:rsidRPr="002B11B3" w:rsidRDefault="00D04024" w:rsidP="00D960CC">
            <w:pPr>
              <w:jc w:val="center"/>
              <w:rPr>
                <w:color w:val="000000"/>
                <w:sz w:val="22"/>
                <w:szCs w:val="22"/>
              </w:rPr>
            </w:pPr>
            <w:r w:rsidRPr="002B11B3">
              <w:rPr>
                <w:color w:val="000000"/>
                <w:sz w:val="22"/>
                <w:szCs w:val="22"/>
              </w:rPr>
              <w:t>2027</w:t>
            </w:r>
          </w:p>
        </w:tc>
        <w:tc>
          <w:tcPr>
            <w:tcW w:w="1275" w:type="dxa"/>
            <w:tcBorders>
              <w:top w:val="nil"/>
              <w:left w:val="nil"/>
              <w:bottom w:val="single" w:sz="4" w:space="0" w:color="auto"/>
              <w:right w:val="single" w:sz="4" w:space="0" w:color="auto"/>
            </w:tcBorders>
            <w:shd w:val="clear" w:color="auto" w:fill="auto"/>
            <w:vAlign w:val="center"/>
            <w:hideMark/>
          </w:tcPr>
          <w:p w14:paraId="4D667C6E" w14:textId="77777777" w:rsidR="00D04024" w:rsidRPr="002B11B3" w:rsidRDefault="00D04024" w:rsidP="00D960CC">
            <w:pPr>
              <w:jc w:val="center"/>
              <w:rPr>
                <w:color w:val="000000"/>
                <w:sz w:val="22"/>
                <w:szCs w:val="22"/>
              </w:rPr>
            </w:pPr>
            <w:r w:rsidRPr="002B11B3">
              <w:rPr>
                <w:color w:val="000000"/>
                <w:sz w:val="22"/>
                <w:szCs w:val="22"/>
              </w:rPr>
              <w:t>2024-2028</w:t>
            </w:r>
          </w:p>
        </w:tc>
        <w:tc>
          <w:tcPr>
            <w:tcW w:w="1276" w:type="dxa"/>
            <w:tcBorders>
              <w:top w:val="nil"/>
              <w:left w:val="nil"/>
              <w:bottom w:val="single" w:sz="4" w:space="0" w:color="auto"/>
              <w:right w:val="single" w:sz="4" w:space="0" w:color="auto"/>
            </w:tcBorders>
            <w:shd w:val="clear" w:color="auto" w:fill="auto"/>
            <w:vAlign w:val="bottom"/>
            <w:hideMark/>
          </w:tcPr>
          <w:p w14:paraId="6FC06086" w14:textId="77777777" w:rsidR="00D04024" w:rsidRPr="002B11B3" w:rsidRDefault="00D04024" w:rsidP="00D960CC">
            <w:pPr>
              <w:jc w:val="center"/>
              <w:rPr>
                <w:rFonts w:ascii="Calibri" w:hAnsi="Calibri" w:cs="Calibri"/>
                <w:color w:val="000000"/>
                <w:sz w:val="22"/>
                <w:szCs w:val="22"/>
              </w:rPr>
            </w:pPr>
            <w:r w:rsidRPr="002B11B3">
              <w:rPr>
                <w:rFonts w:ascii="Calibri" w:hAnsi="Calibri" w:cs="Calibri"/>
                <w:color w:val="000000"/>
                <w:sz w:val="22"/>
                <w:szCs w:val="22"/>
              </w:rPr>
              <w:t>2029-203</w:t>
            </w:r>
            <w:r>
              <w:rPr>
                <w:rFonts w:ascii="Calibri" w:hAnsi="Calibri" w:cs="Calibri"/>
                <w:color w:val="000000"/>
                <w:sz w:val="22"/>
                <w:szCs w:val="22"/>
              </w:rPr>
              <w:t>3</w:t>
            </w:r>
          </w:p>
        </w:tc>
        <w:tc>
          <w:tcPr>
            <w:tcW w:w="1134" w:type="dxa"/>
            <w:tcBorders>
              <w:top w:val="nil"/>
              <w:left w:val="nil"/>
              <w:bottom w:val="single" w:sz="4" w:space="0" w:color="auto"/>
              <w:right w:val="single" w:sz="4" w:space="0" w:color="auto"/>
            </w:tcBorders>
            <w:shd w:val="clear" w:color="auto" w:fill="auto"/>
            <w:noWrap/>
            <w:vAlign w:val="center"/>
            <w:hideMark/>
          </w:tcPr>
          <w:p w14:paraId="4243E958" w14:textId="77777777" w:rsidR="00D04024" w:rsidRPr="002B11B3" w:rsidRDefault="00D04024" w:rsidP="00D960CC">
            <w:pPr>
              <w:jc w:val="center"/>
              <w:rPr>
                <w:rFonts w:ascii="Calibri" w:hAnsi="Calibri" w:cs="Calibri"/>
                <w:color w:val="000000"/>
                <w:sz w:val="22"/>
                <w:szCs w:val="22"/>
              </w:rPr>
            </w:pPr>
            <w:r w:rsidRPr="002B11B3">
              <w:rPr>
                <w:rFonts w:ascii="Calibri" w:hAnsi="Calibri" w:cs="Calibri"/>
                <w:color w:val="000000"/>
                <w:sz w:val="22"/>
                <w:szCs w:val="22"/>
              </w:rPr>
              <w:t>Итого</w:t>
            </w:r>
          </w:p>
        </w:tc>
      </w:tr>
      <w:tr w:rsidR="00D04024" w:rsidRPr="002B11B3" w14:paraId="5520EA95" w14:textId="77777777" w:rsidTr="00D960CC">
        <w:trPr>
          <w:trHeight w:val="300"/>
          <w:jc w:val="center"/>
        </w:trPr>
        <w:tc>
          <w:tcPr>
            <w:tcW w:w="567" w:type="dxa"/>
            <w:tcBorders>
              <w:top w:val="nil"/>
              <w:left w:val="single" w:sz="4" w:space="0" w:color="auto"/>
              <w:bottom w:val="single" w:sz="4" w:space="0" w:color="auto"/>
              <w:right w:val="single" w:sz="4" w:space="0" w:color="auto"/>
            </w:tcBorders>
            <w:shd w:val="clear" w:color="000000" w:fill="FFFF00"/>
            <w:noWrap/>
            <w:vAlign w:val="bottom"/>
            <w:hideMark/>
          </w:tcPr>
          <w:p w14:paraId="513FD907" w14:textId="77777777" w:rsidR="00D04024" w:rsidRPr="002B11B3" w:rsidRDefault="00D04024" w:rsidP="00D960CC">
            <w:pPr>
              <w:jc w:val="center"/>
              <w:rPr>
                <w:rFonts w:ascii="Calibri" w:hAnsi="Calibri" w:cs="Calibri"/>
                <w:color w:val="000000"/>
                <w:sz w:val="22"/>
                <w:szCs w:val="22"/>
              </w:rPr>
            </w:pPr>
            <w:r w:rsidRPr="002B11B3">
              <w:rPr>
                <w:rFonts w:ascii="Calibri" w:hAnsi="Calibri" w:cs="Calibri"/>
                <w:color w:val="000000"/>
                <w:sz w:val="22"/>
                <w:szCs w:val="22"/>
              </w:rPr>
              <w:t>1</w:t>
            </w:r>
          </w:p>
        </w:tc>
        <w:tc>
          <w:tcPr>
            <w:tcW w:w="14312" w:type="dxa"/>
            <w:gridSpan w:val="10"/>
            <w:tcBorders>
              <w:top w:val="single" w:sz="4" w:space="0" w:color="auto"/>
              <w:left w:val="nil"/>
              <w:bottom w:val="single" w:sz="4" w:space="0" w:color="auto"/>
              <w:right w:val="single" w:sz="4" w:space="0" w:color="auto"/>
            </w:tcBorders>
            <w:shd w:val="clear" w:color="000000" w:fill="FFFF00"/>
            <w:vAlign w:val="center"/>
            <w:hideMark/>
          </w:tcPr>
          <w:p w14:paraId="1975BEAE" w14:textId="77777777" w:rsidR="00D04024" w:rsidRPr="002B11B3" w:rsidRDefault="00D04024" w:rsidP="00D960CC">
            <w:pPr>
              <w:jc w:val="center"/>
              <w:rPr>
                <w:b/>
                <w:bCs/>
                <w:color w:val="000000"/>
                <w:sz w:val="22"/>
                <w:szCs w:val="22"/>
              </w:rPr>
            </w:pPr>
            <w:r w:rsidRPr="002B11B3">
              <w:rPr>
                <w:b/>
                <w:bCs/>
                <w:color w:val="000000"/>
                <w:sz w:val="22"/>
                <w:szCs w:val="22"/>
              </w:rPr>
              <w:t xml:space="preserve">Ремонт   насосных  </w:t>
            </w:r>
            <w:proofErr w:type="spellStart"/>
            <w:r w:rsidRPr="002B11B3">
              <w:rPr>
                <w:b/>
                <w:bCs/>
                <w:color w:val="000000"/>
                <w:sz w:val="22"/>
                <w:szCs w:val="22"/>
              </w:rPr>
              <w:t>стаиции</w:t>
            </w:r>
            <w:proofErr w:type="spellEnd"/>
            <w:r w:rsidRPr="002B11B3">
              <w:rPr>
                <w:b/>
                <w:bCs/>
                <w:color w:val="000000"/>
                <w:sz w:val="22"/>
                <w:szCs w:val="22"/>
              </w:rPr>
              <w:t xml:space="preserve">  1-го  подъема </w:t>
            </w:r>
          </w:p>
        </w:tc>
      </w:tr>
      <w:tr w:rsidR="00D04024" w:rsidRPr="002B11B3" w14:paraId="39B85B1D" w14:textId="77777777" w:rsidTr="00D960CC">
        <w:trPr>
          <w:trHeight w:val="48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AD43A02" w14:textId="77777777" w:rsidR="00D04024" w:rsidRPr="002B11B3" w:rsidRDefault="00D04024" w:rsidP="00D960CC">
            <w:pPr>
              <w:jc w:val="center"/>
              <w:rPr>
                <w:color w:val="000000"/>
                <w:sz w:val="22"/>
                <w:szCs w:val="22"/>
              </w:rPr>
            </w:pPr>
            <w:r w:rsidRPr="002B11B3">
              <w:rPr>
                <w:color w:val="000000"/>
                <w:sz w:val="22"/>
                <w:szCs w:val="22"/>
              </w:rPr>
              <w:t>.1.1</w:t>
            </w:r>
          </w:p>
        </w:tc>
        <w:tc>
          <w:tcPr>
            <w:tcW w:w="4919" w:type="dxa"/>
            <w:tcBorders>
              <w:top w:val="nil"/>
              <w:left w:val="nil"/>
              <w:bottom w:val="single" w:sz="4" w:space="0" w:color="auto"/>
              <w:right w:val="single" w:sz="4" w:space="0" w:color="auto"/>
            </w:tcBorders>
            <w:shd w:val="clear" w:color="auto" w:fill="auto"/>
            <w:vAlign w:val="center"/>
            <w:hideMark/>
          </w:tcPr>
          <w:p w14:paraId="6AC23D6F" w14:textId="77777777" w:rsidR="00D04024" w:rsidRPr="002B11B3" w:rsidRDefault="00D04024" w:rsidP="00D960CC">
            <w:pPr>
              <w:rPr>
                <w:color w:val="000000"/>
                <w:sz w:val="22"/>
                <w:szCs w:val="22"/>
              </w:rPr>
            </w:pPr>
            <w:r w:rsidRPr="002B11B3">
              <w:rPr>
                <w:color w:val="000000"/>
                <w:sz w:val="22"/>
                <w:szCs w:val="22"/>
              </w:rPr>
              <w:t>Всего инвестиций за период, в т.ч.</w:t>
            </w:r>
          </w:p>
        </w:tc>
        <w:tc>
          <w:tcPr>
            <w:tcW w:w="926" w:type="dxa"/>
            <w:tcBorders>
              <w:top w:val="nil"/>
              <w:left w:val="nil"/>
              <w:bottom w:val="single" w:sz="4" w:space="0" w:color="auto"/>
              <w:right w:val="single" w:sz="4" w:space="0" w:color="auto"/>
            </w:tcBorders>
            <w:shd w:val="clear" w:color="auto" w:fill="auto"/>
            <w:vAlign w:val="center"/>
            <w:hideMark/>
          </w:tcPr>
          <w:p w14:paraId="38BBBBF1"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525E69E" w14:textId="77777777" w:rsidR="00D04024" w:rsidRPr="002B11B3" w:rsidRDefault="00D04024" w:rsidP="00D960CC">
            <w:pPr>
              <w:jc w:val="center"/>
              <w:rPr>
                <w:color w:val="000000"/>
                <w:sz w:val="22"/>
                <w:szCs w:val="22"/>
              </w:rPr>
            </w:pPr>
            <w:r>
              <w:rPr>
                <w:color w:val="000000"/>
                <w:sz w:val="18"/>
                <w:szCs w:val="18"/>
              </w:rPr>
              <w:t>89,0</w:t>
            </w:r>
          </w:p>
        </w:tc>
        <w:tc>
          <w:tcPr>
            <w:tcW w:w="960" w:type="dxa"/>
            <w:tcBorders>
              <w:top w:val="nil"/>
              <w:left w:val="nil"/>
              <w:bottom w:val="single" w:sz="4" w:space="0" w:color="auto"/>
              <w:right w:val="single" w:sz="4" w:space="0" w:color="auto"/>
            </w:tcBorders>
            <w:shd w:val="clear" w:color="auto" w:fill="auto"/>
            <w:vAlign w:val="center"/>
            <w:hideMark/>
          </w:tcPr>
          <w:p w14:paraId="6A0CFB9C" w14:textId="77777777" w:rsidR="00D04024" w:rsidRPr="002B11B3" w:rsidRDefault="00D04024" w:rsidP="00D960CC">
            <w:pPr>
              <w:jc w:val="center"/>
              <w:rPr>
                <w:color w:val="000000"/>
                <w:sz w:val="22"/>
                <w:szCs w:val="22"/>
              </w:rPr>
            </w:pPr>
            <w:r>
              <w:rPr>
                <w:color w:val="000000"/>
                <w:sz w:val="18"/>
                <w:szCs w:val="18"/>
              </w:rPr>
              <w:t>0,0</w:t>
            </w:r>
          </w:p>
        </w:tc>
        <w:tc>
          <w:tcPr>
            <w:tcW w:w="1060" w:type="dxa"/>
            <w:tcBorders>
              <w:top w:val="nil"/>
              <w:left w:val="nil"/>
              <w:bottom w:val="single" w:sz="4" w:space="0" w:color="auto"/>
              <w:right w:val="single" w:sz="4" w:space="0" w:color="auto"/>
            </w:tcBorders>
            <w:shd w:val="clear" w:color="auto" w:fill="auto"/>
            <w:vAlign w:val="center"/>
            <w:hideMark/>
          </w:tcPr>
          <w:p w14:paraId="0F1D8311" w14:textId="77777777" w:rsidR="00D04024" w:rsidRPr="002B11B3" w:rsidRDefault="00D04024" w:rsidP="00D960CC">
            <w:pPr>
              <w:jc w:val="center"/>
              <w:rPr>
                <w:color w:val="000000"/>
                <w:sz w:val="22"/>
                <w:szCs w:val="22"/>
              </w:rPr>
            </w:pPr>
            <w:r>
              <w:rPr>
                <w:color w:val="000000"/>
                <w:sz w:val="18"/>
                <w:szCs w:val="18"/>
              </w:rPr>
              <w:t>96,2</w:t>
            </w:r>
          </w:p>
        </w:tc>
        <w:tc>
          <w:tcPr>
            <w:tcW w:w="960" w:type="dxa"/>
            <w:tcBorders>
              <w:top w:val="nil"/>
              <w:left w:val="nil"/>
              <w:bottom w:val="single" w:sz="4" w:space="0" w:color="auto"/>
              <w:right w:val="single" w:sz="4" w:space="0" w:color="auto"/>
            </w:tcBorders>
            <w:shd w:val="clear" w:color="auto" w:fill="auto"/>
            <w:vAlign w:val="center"/>
            <w:hideMark/>
          </w:tcPr>
          <w:p w14:paraId="7A39CC29" w14:textId="77777777" w:rsidR="00D04024" w:rsidRPr="002B11B3" w:rsidRDefault="00D04024" w:rsidP="00D960CC">
            <w:pPr>
              <w:jc w:val="center"/>
              <w:rPr>
                <w:color w:val="000000"/>
                <w:sz w:val="22"/>
                <w:szCs w:val="22"/>
              </w:rPr>
            </w:pPr>
            <w:r>
              <w:rPr>
                <w:color w:val="000000"/>
                <w:sz w:val="18"/>
                <w:szCs w:val="18"/>
              </w:rPr>
              <w:t>0,0</w:t>
            </w:r>
          </w:p>
        </w:tc>
        <w:tc>
          <w:tcPr>
            <w:tcW w:w="842" w:type="dxa"/>
            <w:tcBorders>
              <w:top w:val="nil"/>
              <w:left w:val="nil"/>
              <w:bottom w:val="single" w:sz="4" w:space="0" w:color="auto"/>
              <w:right w:val="single" w:sz="4" w:space="0" w:color="auto"/>
            </w:tcBorders>
            <w:shd w:val="clear" w:color="auto" w:fill="auto"/>
            <w:vAlign w:val="center"/>
            <w:hideMark/>
          </w:tcPr>
          <w:p w14:paraId="165A2873" w14:textId="77777777" w:rsidR="00D04024" w:rsidRPr="002B11B3" w:rsidRDefault="00D04024" w:rsidP="00D960CC">
            <w:pPr>
              <w:jc w:val="center"/>
              <w:rPr>
                <w:color w:val="000000"/>
                <w:sz w:val="22"/>
                <w:szCs w:val="22"/>
              </w:rPr>
            </w:pPr>
            <w:r>
              <w:rPr>
                <w:color w:val="000000"/>
                <w:sz w:val="18"/>
                <w:szCs w:val="18"/>
              </w:rPr>
              <w:t>0,0</w:t>
            </w:r>
          </w:p>
        </w:tc>
        <w:tc>
          <w:tcPr>
            <w:tcW w:w="1275" w:type="dxa"/>
            <w:tcBorders>
              <w:top w:val="nil"/>
              <w:left w:val="nil"/>
              <w:bottom w:val="single" w:sz="4" w:space="0" w:color="auto"/>
              <w:right w:val="single" w:sz="4" w:space="0" w:color="auto"/>
            </w:tcBorders>
            <w:shd w:val="clear" w:color="auto" w:fill="auto"/>
            <w:vAlign w:val="center"/>
            <w:hideMark/>
          </w:tcPr>
          <w:p w14:paraId="1BCE7874" w14:textId="77777777" w:rsidR="00D04024" w:rsidRPr="002B11B3" w:rsidRDefault="00D04024" w:rsidP="00D960CC">
            <w:pPr>
              <w:jc w:val="center"/>
              <w:rPr>
                <w:color w:val="000000"/>
                <w:sz w:val="22"/>
                <w:szCs w:val="22"/>
              </w:rPr>
            </w:pPr>
            <w:r>
              <w:rPr>
                <w:color w:val="000000"/>
                <w:sz w:val="18"/>
                <w:szCs w:val="18"/>
              </w:rPr>
              <w:t>185,2</w:t>
            </w:r>
          </w:p>
        </w:tc>
        <w:tc>
          <w:tcPr>
            <w:tcW w:w="1276" w:type="dxa"/>
            <w:tcBorders>
              <w:top w:val="nil"/>
              <w:left w:val="nil"/>
              <w:bottom w:val="single" w:sz="4" w:space="0" w:color="auto"/>
              <w:right w:val="single" w:sz="4" w:space="0" w:color="auto"/>
            </w:tcBorders>
            <w:shd w:val="clear" w:color="auto" w:fill="auto"/>
            <w:vAlign w:val="center"/>
            <w:hideMark/>
          </w:tcPr>
          <w:p w14:paraId="5AEFC837" w14:textId="77777777" w:rsidR="00D04024" w:rsidRPr="002B11B3" w:rsidRDefault="00D04024" w:rsidP="00D960CC">
            <w:pPr>
              <w:jc w:val="center"/>
              <w:rPr>
                <w:color w:val="000000"/>
                <w:sz w:val="22"/>
                <w:szCs w:val="22"/>
              </w:rPr>
            </w:pPr>
            <w:r>
              <w:rPr>
                <w:color w:val="000000"/>
                <w:sz w:val="18"/>
                <w:szCs w:val="18"/>
              </w:rPr>
              <w:t>210,0</w:t>
            </w:r>
          </w:p>
        </w:tc>
        <w:tc>
          <w:tcPr>
            <w:tcW w:w="1134" w:type="dxa"/>
            <w:tcBorders>
              <w:top w:val="nil"/>
              <w:left w:val="nil"/>
              <w:bottom w:val="single" w:sz="4" w:space="0" w:color="auto"/>
              <w:right w:val="single" w:sz="4" w:space="0" w:color="auto"/>
            </w:tcBorders>
            <w:shd w:val="clear" w:color="auto" w:fill="auto"/>
            <w:vAlign w:val="center"/>
            <w:hideMark/>
          </w:tcPr>
          <w:p w14:paraId="3BE0CA29" w14:textId="77777777" w:rsidR="00D04024" w:rsidRPr="002B11B3" w:rsidRDefault="00D04024" w:rsidP="00D960CC">
            <w:pPr>
              <w:jc w:val="center"/>
              <w:rPr>
                <w:color w:val="000000"/>
                <w:sz w:val="22"/>
                <w:szCs w:val="22"/>
              </w:rPr>
            </w:pPr>
            <w:r>
              <w:rPr>
                <w:color w:val="000000"/>
                <w:sz w:val="18"/>
                <w:szCs w:val="18"/>
              </w:rPr>
              <w:t>395,2</w:t>
            </w:r>
          </w:p>
        </w:tc>
      </w:tr>
      <w:tr w:rsidR="00D04024" w:rsidRPr="002B11B3" w14:paraId="5DAFADE7" w14:textId="77777777" w:rsidTr="00D960CC">
        <w:trPr>
          <w:trHeight w:val="30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08C47AA" w14:textId="77777777" w:rsidR="00D04024" w:rsidRPr="002B11B3" w:rsidRDefault="00D04024" w:rsidP="00D960CC">
            <w:pPr>
              <w:jc w:val="center"/>
              <w:rPr>
                <w:color w:val="000000"/>
                <w:sz w:val="22"/>
                <w:szCs w:val="22"/>
              </w:rPr>
            </w:pPr>
            <w:r w:rsidRPr="002B11B3">
              <w:rPr>
                <w:color w:val="000000"/>
                <w:sz w:val="22"/>
                <w:szCs w:val="22"/>
              </w:rPr>
              <w:t>.1.2</w:t>
            </w:r>
          </w:p>
        </w:tc>
        <w:tc>
          <w:tcPr>
            <w:tcW w:w="4919" w:type="dxa"/>
            <w:tcBorders>
              <w:top w:val="nil"/>
              <w:left w:val="nil"/>
              <w:bottom w:val="single" w:sz="4" w:space="0" w:color="auto"/>
              <w:right w:val="single" w:sz="4" w:space="0" w:color="auto"/>
            </w:tcBorders>
            <w:shd w:val="clear" w:color="auto" w:fill="auto"/>
            <w:vAlign w:val="center"/>
            <w:hideMark/>
          </w:tcPr>
          <w:p w14:paraId="50A646AF" w14:textId="77777777" w:rsidR="00D04024" w:rsidRPr="002B11B3" w:rsidRDefault="00D04024" w:rsidP="00D960CC">
            <w:pPr>
              <w:rPr>
                <w:color w:val="000000"/>
                <w:sz w:val="22"/>
                <w:szCs w:val="22"/>
              </w:rPr>
            </w:pPr>
            <w:r w:rsidRPr="002B11B3">
              <w:rPr>
                <w:color w:val="000000"/>
                <w:sz w:val="22"/>
                <w:szCs w:val="22"/>
              </w:rPr>
              <w:t>Федеральный бюджет</w:t>
            </w:r>
          </w:p>
        </w:tc>
        <w:tc>
          <w:tcPr>
            <w:tcW w:w="926" w:type="dxa"/>
            <w:tcBorders>
              <w:top w:val="nil"/>
              <w:left w:val="nil"/>
              <w:bottom w:val="single" w:sz="4" w:space="0" w:color="auto"/>
              <w:right w:val="single" w:sz="4" w:space="0" w:color="auto"/>
            </w:tcBorders>
            <w:shd w:val="clear" w:color="auto" w:fill="auto"/>
            <w:vAlign w:val="center"/>
            <w:hideMark/>
          </w:tcPr>
          <w:p w14:paraId="15F28038"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32D9340" w14:textId="77777777" w:rsidR="00D04024" w:rsidRPr="002B11B3" w:rsidRDefault="00D04024" w:rsidP="00D960CC">
            <w:pPr>
              <w:jc w:val="center"/>
              <w:rPr>
                <w:color w:val="000000"/>
                <w:sz w:val="22"/>
                <w:szCs w:val="22"/>
              </w:rPr>
            </w:pPr>
            <w:r>
              <w:rPr>
                <w:color w:val="000000"/>
                <w:sz w:val="18"/>
                <w:szCs w:val="18"/>
              </w:rPr>
              <w:t>0,0</w:t>
            </w:r>
          </w:p>
        </w:tc>
        <w:tc>
          <w:tcPr>
            <w:tcW w:w="960" w:type="dxa"/>
            <w:tcBorders>
              <w:top w:val="nil"/>
              <w:left w:val="nil"/>
              <w:bottom w:val="single" w:sz="4" w:space="0" w:color="auto"/>
              <w:right w:val="single" w:sz="4" w:space="0" w:color="auto"/>
            </w:tcBorders>
            <w:shd w:val="clear" w:color="auto" w:fill="auto"/>
            <w:vAlign w:val="center"/>
            <w:hideMark/>
          </w:tcPr>
          <w:p w14:paraId="5676CCD9" w14:textId="77777777" w:rsidR="00D04024" w:rsidRPr="002B11B3" w:rsidRDefault="00D04024" w:rsidP="00D960CC">
            <w:pPr>
              <w:jc w:val="center"/>
              <w:rPr>
                <w:color w:val="000000"/>
                <w:sz w:val="22"/>
                <w:szCs w:val="22"/>
              </w:rPr>
            </w:pPr>
            <w:r>
              <w:rPr>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14:paraId="269D8F6E" w14:textId="77777777" w:rsidR="00D04024" w:rsidRPr="002B11B3" w:rsidRDefault="00D04024" w:rsidP="00D960CC">
            <w:pPr>
              <w:jc w:val="center"/>
              <w:rPr>
                <w:color w:val="000000"/>
                <w:sz w:val="22"/>
                <w:szCs w:val="22"/>
              </w:rPr>
            </w:pPr>
            <w:r>
              <w:rPr>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05942656" w14:textId="77777777" w:rsidR="00D04024" w:rsidRPr="002B11B3" w:rsidRDefault="00D04024" w:rsidP="00D960CC">
            <w:pPr>
              <w:jc w:val="center"/>
              <w:rPr>
                <w:color w:val="000000"/>
                <w:sz w:val="22"/>
                <w:szCs w:val="22"/>
              </w:rPr>
            </w:pPr>
            <w:r>
              <w:rPr>
                <w:color w:val="000000"/>
                <w:sz w:val="18"/>
                <w:szCs w:val="18"/>
              </w:rPr>
              <w:t> </w:t>
            </w:r>
          </w:p>
        </w:tc>
        <w:tc>
          <w:tcPr>
            <w:tcW w:w="842" w:type="dxa"/>
            <w:tcBorders>
              <w:top w:val="nil"/>
              <w:left w:val="nil"/>
              <w:bottom w:val="single" w:sz="4" w:space="0" w:color="auto"/>
              <w:right w:val="single" w:sz="4" w:space="0" w:color="auto"/>
            </w:tcBorders>
            <w:shd w:val="clear" w:color="auto" w:fill="auto"/>
            <w:vAlign w:val="center"/>
            <w:hideMark/>
          </w:tcPr>
          <w:p w14:paraId="1F8F6DA3" w14:textId="77777777" w:rsidR="00D04024" w:rsidRPr="002B11B3" w:rsidRDefault="00D04024" w:rsidP="00D960CC">
            <w:pPr>
              <w:jc w:val="center"/>
              <w:rPr>
                <w:color w:val="000000"/>
                <w:sz w:val="22"/>
                <w:szCs w:val="22"/>
              </w:rPr>
            </w:pPr>
            <w:r>
              <w:rPr>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5C6DC920" w14:textId="77777777" w:rsidR="00D04024" w:rsidRPr="002B11B3" w:rsidRDefault="00D04024" w:rsidP="00D960CC">
            <w:pPr>
              <w:jc w:val="center"/>
              <w:rPr>
                <w:color w:val="000000"/>
                <w:sz w:val="22"/>
                <w:szCs w:val="22"/>
              </w:rPr>
            </w:pPr>
            <w:r>
              <w:rPr>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7AC9B254" w14:textId="77777777" w:rsidR="00D04024" w:rsidRPr="002B11B3" w:rsidRDefault="00D04024" w:rsidP="00D960CC">
            <w:pPr>
              <w:jc w:val="center"/>
              <w:rPr>
                <w:color w:val="000000"/>
                <w:sz w:val="22"/>
                <w:szCs w:val="22"/>
              </w:rPr>
            </w:pPr>
            <w:r>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26CB3B53" w14:textId="77777777" w:rsidR="00D04024" w:rsidRPr="002B11B3" w:rsidRDefault="00D04024" w:rsidP="00D960CC">
            <w:pPr>
              <w:jc w:val="center"/>
              <w:rPr>
                <w:color w:val="000000"/>
                <w:sz w:val="22"/>
                <w:szCs w:val="22"/>
              </w:rPr>
            </w:pPr>
            <w:r>
              <w:rPr>
                <w:color w:val="000000"/>
                <w:sz w:val="18"/>
                <w:szCs w:val="18"/>
              </w:rPr>
              <w:t> </w:t>
            </w:r>
          </w:p>
        </w:tc>
      </w:tr>
      <w:tr w:rsidR="00D04024" w:rsidRPr="002B11B3" w14:paraId="1B3BC957" w14:textId="77777777" w:rsidTr="00D960CC">
        <w:trPr>
          <w:trHeight w:val="30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7AF4D16" w14:textId="77777777" w:rsidR="00D04024" w:rsidRPr="002B11B3" w:rsidRDefault="00D04024" w:rsidP="00D960CC">
            <w:pPr>
              <w:jc w:val="center"/>
              <w:rPr>
                <w:color w:val="000000"/>
                <w:sz w:val="22"/>
                <w:szCs w:val="22"/>
              </w:rPr>
            </w:pPr>
            <w:r w:rsidRPr="002B11B3">
              <w:rPr>
                <w:color w:val="000000"/>
                <w:sz w:val="22"/>
                <w:szCs w:val="22"/>
              </w:rPr>
              <w:t>.1.3</w:t>
            </w:r>
          </w:p>
        </w:tc>
        <w:tc>
          <w:tcPr>
            <w:tcW w:w="4919" w:type="dxa"/>
            <w:tcBorders>
              <w:top w:val="nil"/>
              <w:left w:val="nil"/>
              <w:bottom w:val="single" w:sz="4" w:space="0" w:color="auto"/>
              <w:right w:val="single" w:sz="4" w:space="0" w:color="auto"/>
            </w:tcBorders>
            <w:shd w:val="clear" w:color="auto" w:fill="auto"/>
            <w:vAlign w:val="center"/>
            <w:hideMark/>
          </w:tcPr>
          <w:p w14:paraId="5B2D1A7C" w14:textId="77777777" w:rsidR="00D04024" w:rsidRPr="002B11B3" w:rsidRDefault="00D04024" w:rsidP="00D960CC">
            <w:pPr>
              <w:rPr>
                <w:color w:val="000000"/>
                <w:sz w:val="22"/>
                <w:szCs w:val="22"/>
              </w:rPr>
            </w:pPr>
            <w:r w:rsidRPr="002B11B3">
              <w:rPr>
                <w:color w:val="000000"/>
                <w:sz w:val="22"/>
                <w:szCs w:val="22"/>
              </w:rPr>
              <w:t>бюджет субъекта РФ</w:t>
            </w:r>
          </w:p>
        </w:tc>
        <w:tc>
          <w:tcPr>
            <w:tcW w:w="926" w:type="dxa"/>
            <w:tcBorders>
              <w:top w:val="nil"/>
              <w:left w:val="nil"/>
              <w:bottom w:val="single" w:sz="4" w:space="0" w:color="auto"/>
              <w:right w:val="single" w:sz="4" w:space="0" w:color="auto"/>
            </w:tcBorders>
            <w:shd w:val="clear" w:color="auto" w:fill="auto"/>
            <w:vAlign w:val="center"/>
            <w:hideMark/>
          </w:tcPr>
          <w:p w14:paraId="6C5DEA8D"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9FC0574" w14:textId="77777777" w:rsidR="00D04024" w:rsidRPr="002B11B3" w:rsidRDefault="00D04024" w:rsidP="00D960CC">
            <w:pPr>
              <w:jc w:val="center"/>
              <w:rPr>
                <w:color w:val="000000"/>
                <w:sz w:val="22"/>
                <w:szCs w:val="22"/>
              </w:rPr>
            </w:pPr>
            <w:r>
              <w:rPr>
                <w:color w:val="000000"/>
                <w:sz w:val="18"/>
                <w:szCs w:val="18"/>
              </w:rPr>
              <w:t>80,1</w:t>
            </w:r>
          </w:p>
        </w:tc>
        <w:tc>
          <w:tcPr>
            <w:tcW w:w="960" w:type="dxa"/>
            <w:tcBorders>
              <w:top w:val="nil"/>
              <w:left w:val="nil"/>
              <w:bottom w:val="single" w:sz="4" w:space="0" w:color="auto"/>
              <w:right w:val="single" w:sz="4" w:space="0" w:color="auto"/>
            </w:tcBorders>
            <w:shd w:val="clear" w:color="auto" w:fill="auto"/>
            <w:vAlign w:val="center"/>
            <w:hideMark/>
          </w:tcPr>
          <w:p w14:paraId="046A1214" w14:textId="77777777" w:rsidR="00D04024" w:rsidRPr="002B11B3" w:rsidRDefault="00D04024" w:rsidP="00D960CC">
            <w:pPr>
              <w:jc w:val="center"/>
              <w:rPr>
                <w:color w:val="000000"/>
                <w:sz w:val="22"/>
                <w:szCs w:val="22"/>
              </w:rPr>
            </w:pPr>
            <w:r>
              <w:rPr>
                <w:color w:val="000000"/>
                <w:sz w:val="18"/>
                <w:szCs w:val="18"/>
              </w:rPr>
              <w:t>0,0</w:t>
            </w:r>
          </w:p>
        </w:tc>
        <w:tc>
          <w:tcPr>
            <w:tcW w:w="1060" w:type="dxa"/>
            <w:tcBorders>
              <w:top w:val="nil"/>
              <w:left w:val="nil"/>
              <w:bottom w:val="single" w:sz="4" w:space="0" w:color="auto"/>
              <w:right w:val="single" w:sz="4" w:space="0" w:color="auto"/>
            </w:tcBorders>
            <w:shd w:val="clear" w:color="auto" w:fill="auto"/>
            <w:vAlign w:val="center"/>
            <w:hideMark/>
          </w:tcPr>
          <w:p w14:paraId="7444420F" w14:textId="77777777" w:rsidR="00D04024" w:rsidRPr="002B11B3" w:rsidRDefault="00D04024" w:rsidP="00D960CC">
            <w:pPr>
              <w:jc w:val="center"/>
              <w:rPr>
                <w:color w:val="000000"/>
                <w:sz w:val="22"/>
                <w:szCs w:val="22"/>
              </w:rPr>
            </w:pPr>
            <w:r>
              <w:rPr>
                <w:color w:val="000000"/>
                <w:sz w:val="18"/>
                <w:szCs w:val="18"/>
              </w:rPr>
              <w:t>86,6</w:t>
            </w:r>
          </w:p>
        </w:tc>
        <w:tc>
          <w:tcPr>
            <w:tcW w:w="960" w:type="dxa"/>
            <w:tcBorders>
              <w:top w:val="nil"/>
              <w:left w:val="nil"/>
              <w:bottom w:val="single" w:sz="4" w:space="0" w:color="auto"/>
              <w:right w:val="single" w:sz="4" w:space="0" w:color="auto"/>
            </w:tcBorders>
            <w:shd w:val="clear" w:color="auto" w:fill="auto"/>
            <w:vAlign w:val="center"/>
            <w:hideMark/>
          </w:tcPr>
          <w:p w14:paraId="79A72D83" w14:textId="77777777" w:rsidR="00D04024" w:rsidRPr="002B11B3" w:rsidRDefault="00D04024" w:rsidP="00D960CC">
            <w:pPr>
              <w:jc w:val="center"/>
              <w:rPr>
                <w:color w:val="000000"/>
                <w:sz w:val="22"/>
                <w:szCs w:val="22"/>
              </w:rPr>
            </w:pPr>
            <w:r>
              <w:rPr>
                <w:color w:val="000000"/>
                <w:sz w:val="18"/>
                <w:szCs w:val="18"/>
              </w:rPr>
              <w:t>0,0</w:t>
            </w:r>
          </w:p>
        </w:tc>
        <w:tc>
          <w:tcPr>
            <w:tcW w:w="842" w:type="dxa"/>
            <w:tcBorders>
              <w:top w:val="nil"/>
              <w:left w:val="nil"/>
              <w:bottom w:val="single" w:sz="4" w:space="0" w:color="auto"/>
              <w:right w:val="single" w:sz="4" w:space="0" w:color="auto"/>
            </w:tcBorders>
            <w:shd w:val="clear" w:color="auto" w:fill="auto"/>
            <w:vAlign w:val="center"/>
            <w:hideMark/>
          </w:tcPr>
          <w:p w14:paraId="1D89E25E" w14:textId="77777777" w:rsidR="00D04024" w:rsidRPr="002B11B3" w:rsidRDefault="00D04024" w:rsidP="00D960CC">
            <w:pPr>
              <w:jc w:val="center"/>
              <w:rPr>
                <w:color w:val="000000"/>
                <w:sz w:val="22"/>
                <w:szCs w:val="22"/>
              </w:rPr>
            </w:pPr>
            <w:r>
              <w:rPr>
                <w:color w:val="000000"/>
                <w:sz w:val="18"/>
                <w:szCs w:val="18"/>
              </w:rPr>
              <w:t>0,0</w:t>
            </w:r>
          </w:p>
        </w:tc>
        <w:tc>
          <w:tcPr>
            <w:tcW w:w="1275" w:type="dxa"/>
            <w:tcBorders>
              <w:top w:val="nil"/>
              <w:left w:val="nil"/>
              <w:bottom w:val="single" w:sz="4" w:space="0" w:color="auto"/>
              <w:right w:val="single" w:sz="4" w:space="0" w:color="auto"/>
            </w:tcBorders>
            <w:shd w:val="clear" w:color="auto" w:fill="auto"/>
            <w:vAlign w:val="center"/>
            <w:hideMark/>
          </w:tcPr>
          <w:p w14:paraId="4DBDF9A7" w14:textId="77777777" w:rsidR="00D04024" w:rsidRPr="002B11B3" w:rsidRDefault="00D04024" w:rsidP="00D960CC">
            <w:pPr>
              <w:jc w:val="center"/>
              <w:rPr>
                <w:color w:val="000000"/>
                <w:sz w:val="22"/>
                <w:szCs w:val="22"/>
              </w:rPr>
            </w:pPr>
            <w:r>
              <w:rPr>
                <w:color w:val="000000"/>
                <w:sz w:val="18"/>
                <w:szCs w:val="18"/>
              </w:rPr>
              <w:t>166,7</w:t>
            </w:r>
          </w:p>
        </w:tc>
        <w:tc>
          <w:tcPr>
            <w:tcW w:w="1276" w:type="dxa"/>
            <w:tcBorders>
              <w:top w:val="nil"/>
              <w:left w:val="nil"/>
              <w:bottom w:val="single" w:sz="4" w:space="0" w:color="auto"/>
              <w:right w:val="single" w:sz="4" w:space="0" w:color="auto"/>
            </w:tcBorders>
            <w:shd w:val="clear" w:color="auto" w:fill="auto"/>
            <w:vAlign w:val="center"/>
            <w:hideMark/>
          </w:tcPr>
          <w:p w14:paraId="0C1F5CC7" w14:textId="77777777" w:rsidR="00D04024" w:rsidRPr="002B11B3" w:rsidRDefault="00D04024" w:rsidP="00D960CC">
            <w:pPr>
              <w:jc w:val="center"/>
              <w:rPr>
                <w:color w:val="000000"/>
                <w:sz w:val="22"/>
                <w:szCs w:val="22"/>
              </w:rPr>
            </w:pPr>
            <w:r>
              <w:rPr>
                <w:color w:val="000000"/>
                <w:sz w:val="18"/>
                <w:szCs w:val="18"/>
              </w:rPr>
              <w:t>189,0</w:t>
            </w:r>
          </w:p>
        </w:tc>
        <w:tc>
          <w:tcPr>
            <w:tcW w:w="1134" w:type="dxa"/>
            <w:tcBorders>
              <w:top w:val="nil"/>
              <w:left w:val="nil"/>
              <w:bottom w:val="single" w:sz="4" w:space="0" w:color="auto"/>
              <w:right w:val="single" w:sz="4" w:space="0" w:color="auto"/>
            </w:tcBorders>
            <w:shd w:val="clear" w:color="auto" w:fill="auto"/>
            <w:vAlign w:val="center"/>
            <w:hideMark/>
          </w:tcPr>
          <w:p w14:paraId="2A37015B" w14:textId="77777777" w:rsidR="00D04024" w:rsidRPr="002B11B3" w:rsidRDefault="00D04024" w:rsidP="00D960CC">
            <w:pPr>
              <w:jc w:val="center"/>
              <w:rPr>
                <w:color w:val="000000"/>
                <w:sz w:val="22"/>
                <w:szCs w:val="22"/>
              </w:rPr>
            </w:pPr>
            <w:r>
              <w:rPr>
                <w:color w:val="000000"/>
                <w:sz w:val="18"/>
                <w:szCs w:val="18"/>
              </w:rPr>
              <w:t>355,7</w:t>
            </w:r>
          </w:p>
        </w:tc>
      </w:tr>
      <w:tr w:rsidR="00D04024" w:rsidRPr="002B11B3" w14:paraId="4B4C323D" w14:textId="77777777" w:rsidTr="00D960CC">
        <w:trPr>
          <w:trHeight w:val="511"/>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FA7DACE" w14:textId="77777777" w:rsidR="00D04024" w:rsidRPr="002B11B3" w:rsidRDefault="00D04024" w:rsidP="00D960CC">
            <w:pPr>
              <w:jc w:val="center"/>
              <w:rPr>
                <w:color w:val="000000"/>
                <w:sz w:val="22"/>
                <w:szCs w:val="22"/>
              </w:rPr>
            </w:pPr>
            <w:r w:rsidRPr="002B11B3">
              <w:rPr>
                <w:color w:val="000000"/>
                <w:sz w:val="22"/>
                <w:szCs w:val="22"/>
              </w:rPr>
              <w:t>.1.4</w:t>
            </w:r>
          </w:p>
        </w:tc>
        <w:tc>
          <w:tcPr>
            <w:tcW w:w="4919" w:type="dxa"/>
            <w:tcBorders>
              <w:top w:val="nil"/>
              <w:left w:val="nil"/>
              <w:bottom w:val="single" w:sz="4" w:space="0" w:color="auto"/>
              <w:right w:val="single" w:sz="4" w:space="0" w:color="auto"/>
            </w:tcBorders>
            <w:shd w:val="clear" w:color="auto" w:fill="auto"/>
            <w:vAlign w:val="center"/>
            <w:hideMark/>
          </w:tcPr>
          <w:p w14:paraId="458206A0" w14:textId="77777777" w:rsidR="00D04024" w:rsidRPr="002B11B3" w:rsidRDefault="00D04024" w:rsidP="00D960CC">
            <w:pPr>
              <w:rPr>
                <w:color w:val="000000"/>
                <w:sz w:val="22"/>
                <w:szCs w:val="22"/>
              </w:rPr>
            </w:pPr>
            <w:r w:rsidRPr="002B11B3">
              <w:rPr>
                <w:color w:val="000000"/>
                <w:sz w:val="22"/>
                <w:szCs w:val="22"/>
              </w:rPr>
              <w:t>бюджет муниципального образования (района)</w:t>
            </w:r>
          </w:p>
        </w:tc>
        <w:tc>
          <w:tcPr>
            <w:tcW w:w="926" w:type="dxa"/>
            <w:tcBorders>
              <w:top w:val="nil"/>
              <w:left w:val="nil"/>
              <w:bottom w:val="single" w:sz="4" w:space="0" w:color="auto"/>
              <w:right w:val="single" w:sz="4" w:space="0" w:color="auto"/>
            </w:tcBorders>
            <w:shd w:val="clear" w:color="auto" w:fill="auto"/>
            <w:vAlign w:val="center"/>
            <w:hideMark/>
          </w:tcPr>
          <w:p w14:paraId="2844F048"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7C2D0EC" w14:textId="77777777" w:rsidR="00D04024" w:rsidRPr="002B11B3" w:rsidRDefault="00D04024" w:rsidP="00D960CC">
            <w:pPr>
              <w:jc w:val="center"/>
              <w:rPr>
                <w:color w:val="000000"/>
                <w:sz w:val="22"/>
                <w:szCs w:val="22"/>
              </w:rPr>
            </w:pPr>
            <w:r>
              <w:rPr>
                <w:color w:val="000000"/>
                <w:sz w:val="18"/>
                <w:szCs w:val="18"/>
              </w:rPr>
              <w:t>8,9</w:t>
            </w:r>
          </w:p>
        </w:tc>
        <w:tc>
          <w:tcPr>
            <w:tcW w:w="960" w:type="dxa"/>
            <w:tcBorders>
              <w:top w:val="nil"/>
              <w:left w:val="nil"/>
              <w:bottom w:val="single" w:sz="4" w:space="0" w:color="auto"/>
              <w:right w:val="single" w:sz="4" w:space="0" w:color="auto"/>
            </w:tcBorders>
            <w:shd w:val="clear" w:color="auto" w:fill="auto"/>
            <w:vAlign w:val="center"/>
            <w:hideMark/>
          </w:tcPr>
          <w:p w14:paraId="07D5D49D" w14:textId="77777777" w:rsidR="00D04024" w:rsidRPr="002B11B3" w:rsidRDefault="00D04024" w:rsidP="00D960CC">
            <w:pPr>
              <w:jc w:val="center"/>
              <w:rPr>
                <w:color w:val="000000"/>
                <w:sz w:val="22"/>
                <w:szCs w:val="22"/>
              </w:rPr>
            </w:pPr>
            <w:r>
              <w:rPr>
                <w:color w:val="000000"/>
                <w:sz w:val="18"/>
                <w:szCs w:val="18"/>
              </w:rPr>
              <w:t>0,0</w:t>
            </w:r>
          </w:p>
        </w:tc>
        <w:tc>
          <w:tcPr>
            <w:tcW w:w="1060" w:type="dxa"/>
            <w:tcBorders>
              <w:top w:val="nil"/>
              <w:left w:val="nil"/>
              <w:bottom w:val="single" w:sz="4" w:space="0" w:color="auto"/>
              <w:right w:val="single" w:sz="4" w:space="0" w:color="auto"/>
            </w:tcBorders>
            <w:shd w:val="clear" w:color="auto" w:fill="auto"/>
            <w:vAlign w:val="center"/>
            <w:hideMark/>
          </w:tcPr>
          <w:p w14:paraId="314A4DA6" w14:textId="77777777" w:rsidR="00D04024" w:rsidRPr="002B11B3" w:rsidRDefault="00D04024" w:rsidP="00D960CC">
            <w:pPr>
              <w:jc w:val="center"/>
              <w:rPr>
                <w:color w:val="000000"/>
                <w:sz w:val="22"/>
                <w:szCs w:val="22"/>
              </w:rPr>
            </w:pPr>
            <w:r>
              <w:rPr>
                <w:color w:val="000000"/>
                <w:sz w:val="18"/>
                <w:szCs w:val="18"/>
              </w:rPr>
              <w:t>9,6</w:t>
            </w:r>
          </w:p>
        </w:tc>
        <w:tc>
          <w:tcPr>
            <w:tcW w:w="960" w:type="dxa"/>
            <w:tcBorders>
              <w:top w:val="nil"/>
              <w:left w:val="nil"/>
              <w:bottom w:val="single" w:sz="4" w:space="0" w:color="auto"/>
              <w:right w:val="single" w:sz="4" w:space="0" w:color="auto"/>
            </w:tcBorders>
            <w:shd w:val="clear" w:color="auto" w:fill="auto"/>
            <w:vAlign w:val="center"/>
            <w:hideMark/>
          </w:tcPr>
          <w:p w14:paraId="0A919F24" w14:textId="77777777" w:rsidR="00D04024" w:rsidRPr="002B11B3" w:rsidRDefault="00D04024" w:rsidP="00D960CC">
            <w:pPr>
              <w:jc w:val="center"/>
              <w:rPr>
                <w:color w:val="000000"/>
                <w:sz w:val="22"/>
                <w:szCs w:val="22"/>
              </w:rPr>
            </w:pPr>
            <w:r>
              <w:rPr>
                <w:color w:val="000000"/>
                <w:sz w:val="18"/>
                <w:szCs w:val="18"/>
              </w:rPr>
              <w:t>0,0</w:t>
            </w:r>
          </w:p>
        </w:tc>
        <w:tc>
          <w:tcPr>
            <w:tcW w:w="842" w:type="dxa"/>
            <w:tcBorders>
              <w:top w:val="nil"/>
              <w:left w:val="nil"/>
              <w:bottom w:val="single" w:sz="4" w:space="0" w:color="auto"/>
              <w:right w:val="single" w:sz="4" w:space="0" w:color="auto"/>
            </w:tcBorders>
            <w:shd w:val="clear" w:color="auto" w:fill="auto"/>
            <w:vAlign w:val="center"/>
            <w:hideMark/>
          </w:tcPr>
          <w:p w14:paraId="0F92E6A6" w14:textId="77777777" w:rsidR="00D04024" w:rsidRPr="002B11B3" w:rsidRDefault="00D04024" w:rsidP="00D960CC">
            <w:pPr>
              <w:jc w:val="center"/>
              <w:rPr>
                <w:color w:val="000000"/>
                <w:sz w:val="22"/>
                <w:szCs w:val="22"/>
              </w:rPr>
            </w:pPr>
            <w:r>
              <w:rPr>
                <w:color w:val="000000"/>
                <w:sz w:val="18"/>
                <w:szCs w:val="18"/>
              </w:rPr>
              <w:t>0,0</w:t>
            </w:r>
          </w:p>
        </w:tc>
        <w:tc>
          <w:tcPr>
            <w:tcW w:w="1275" w:type="dxa"/>
            <w:tcBorders>
              <w:top w:val="nil"/>
              <w:left w:val="nil"/>
              <w:bottom w:val="single" w:sz="4" w:space="0" w:color="auto"/>
              <w:right w:val="single" w:sz="4" w:space="0" w:color="auto"/>
            </w:tcBorders>
            <w:shd w:val="clear" w:color="auto" w:fill="auto"/>
            <w:vAlign w:val="center"/>
            <w:hideMark/>
          </w:tcPr>
          <w:p w14:paraId="11A7151F" w14:textId="77777777" w:rsidR="00D04024" w:rsidRPr="002B11B3" w:rsidRDefault="00D04024" w:rsidP="00D960CC">
            <w:pPr>
              <w:jc w:val="center"/>
              <w:rPr>
                <w:color w:val="000000"/>
                <w:sz w:val="22"/>
                <w:szCs w:val="22"/>
              </w:rPr>
            </w:pPr>
            <w:r>
              <w:rPr>
                <w:color w:val="000000"/>
                <w:sz w:val="18"/>
                <w:szCs w:val="18"/>
              </w:rPr>
              <w:t>18,5</w:t>
            </w:r>
          </w:p>
        </w:tc>
        <w:tc>
          <w:tcPr>
            <w:tcW w:w="1276" w:type="dxa"/>
            <w:tcBorders>
              <w:top w:val="nil"/>
              <w:left w:val="nil"/>
              <w:bottom w:val="single" w:sz="4" w:space="0" w:color="auto"/>
              <w:right w:val="single" w:sz="4" w:space="0" w:color="auto"/>
            </w:tcBorders>
            <w:shd w:val="clear" w:color="auto" w:fill="auto"/>
            <w:vAlign w:val="center"/>
            <w:hideMark/>
          </w:tcPr>
          <w:p w14:paraId="51E1FD2F" w14:textId="77777777" w:rsidR="00D04024" w:rsidRPr="002B11B3" w:rsidRDefault="00D04024" w:rsidP="00D960CC">
            <w:pPr>
              <w:jc w:val="center"/>
              <w:rPr>
                <w:color w:val="000000"/>
                <w:sz w:val="22"/>
                <w:szCs w:val="22"/>
              </w:rPr>
            </w:pPr>
            <w:r>
              <w:rPr>
                <w:color w:val="000000"/>
                <w:sz w:val="18"/>
                <w:szCs w:val="18"/>
              </w:rPr>
              <w:t>21,0</w:t>
            </w:r>
          </w:p>
        </w:tc>
        <w:tc>
          <w:tcPr>
            <w:tcW w:w="1134" w:type="dxa"/>
            <w:tcBorders>
              <w:top w:val="nil"/>
              <w:left w:val="nil"/>
              <w:bottom w:val="single" w:sz="4" w:space="0" w:color="auto"/>
              <w:right w:val="single" w:sz="4" w:space="0" w:color="auto"/>
            </w:tcBorders>
            <w:shd w:val="clear" w:color="auto" w:fill="auto"/>
            <w:vAlign w:val="center"/>
            <w:hideMark/>
          </w:tcPr>
          <w:p w14:paraId="65BAD362" w14:textId="77777777" w:rsidR="00D04024" w:rsidRPr="002B11B3" w:rsidRDefault="00D04024" w:rsidP="00D960CC">
            <w:pPr>
              <w:jc w:val="center"/>
              <w:rPr>
                <w:color w:val="000000"/>
                <w:sz w:val="22"/>
                <w:szCs w:val="22"/>
              </w:rPr>
            </w:pPr>
            <w:r>
              <w:rPr>
                <w:color w:val="000000"/>
                <w:sz w:val="18"/>
                <w:szCs w:val="18"/>
              </w:rPr>
              <w:t>39,5</w:t>
            </w:r>
          </w:p>
        </w:tc>
      </w:tr>
      <w:tr w:rsidR="00D04024" w:rsidRPr="002B11B3" w14:paraId="5D38710D" w14:textId="77777777" w:rsidTr="00D960CC">
        <w:trPr>
          <w:trHeight w:val="493"/>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5302D9E" w14:textId="77777777" w:rsidR="00D04024" w:rsidRPr="002B11B3" w:rsidRDefault="00D04024" w:rsidP="00D960CC">
            <w:pPr>
              <w:jc w:val="center"/>
              <w:rPr>
                <w:color w:val="000000"/>
                <w:sz w:val="22"/>
                <w:szCs w:val="22"/>
              </w:rPr>
            </w:pPr>
            <w:r w:rsidRPr="002B11B3">
              <w:rPr>
                <w:color w:val="000000"/>
                <w:sz w:val="22"/>
                <w:szCs w:val="22"/>
              </w:rPr>
              <w:t>.1.5</w:t>
            </w:r>
          </w:p>
        </w:tc>
        <w:tc>
          <w:tcPr>
            <w:tcW w:w="4919" w:type="dxa"/>
            <w:tcBorders>
              <w:top w:val="nil"/>
              <w:left w:val="nil"/>
              <w:bottom w:val="single" w:sz="4" w:space="0" w:color="auto"/>
              <w:right w:val="single" w:sz="4" w:space="0" w:color="auto"/>
            </w:tcBorders>
            <w:shd w:val="clear" w:color="auto" w:fill="auto"/>
            <w:vAlign w:val="center"/>
            <w:hideMark/>
          </w:tcPr>
          <w:p w14:paraId="6452EFF8" w14:textId="77777777" w:rsidR="00D04024" w:rsidRPr="002B11B3" w:rsidRDefault="00D04024" w:rsidP="00D960CC">
            <w:pPr>
              <w:rPr>
                <w:color w:val="000000"/>
                <w:sz w:val="22"/>
                <w:szCs w:val="22"/>
              </w:rPr>
            </w:pPr>
            <w:r w:rsidRPr="00314A09">
              <w:rPr>
                <w:color w:val="000000"/>
                <w:sz w:val="22"/>
                <w:szCs w:val="22"/>
              </w:rPr>
              <w:t>бюджет муниципального образования (</w:t>
            </w:r>
            <w:r>
              <w:rPr>
                <w:color w:val="000000"/>
                <w:sz w:val="22"/>
                <w:szCs w:val="22"/>
              </w:rPr>
              <w:t>Егорьевский</w:t>
            </w:r>
            <w:r w:rsidRPr="00314A09">
              <w:rPr>
                <w:color w:val="000000"/>
                <w:sz w:val="22"/>
                <w:szCs w:val="22"/>
              </w:rPr>
              <w:t xml:space="preserve"> сельсовет)</w:t>
            </w:r>
          </w:p>
        </w:tc>
        <w:tc>
          <w:tcPr>
            <w:tcW w:w="926" w:type="dxa"/>
            <w:tcBorders>
              <w:top w:val="nil"/>
              <w:left w:val="nil"/>
              <w:bottom w:val="single" w:sz="4" w:space="0" w:color="auto"/>
              <w:right w:val="single" w:sz="4" w:space="0" w:color="auto"/>
            </w:tcBorders>
            <w:shd w:val="clear" w:color="auto" w:fill="auto"/>
            <w:vAlign w:val="center"/>
            <w:hideMark/>
          </w:tcPr>
          <w:p w14:paraId="5CCCFAAC"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EB982CF"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6DDC0F5F" w14:textId="77777777" w:rsidR="00D04024" w:rsidRPr="002B11B3" w:rsidRDefault="00D04024" w:rsidP="00D960CC">
            <w:pPr>
              <w:jc w:val="center"/>
              <w:rPr>
                <w:color w:val="000000"/>
                <w:sz w:val="22"/>
                <w:szCs w:val="22"/>
              </w:rPr>
            </w:pPr>
            <w:r>
              <w:rPr>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14:paraId="2E4696FD" w14:textId="77777777" w:rsidR="00D04024" w:rsidRPr="002B11B3" w:rsidRDefault="00D04024" w:rsidP="00D960CC">
            <w:pPr>
              <w:jc w:val="center"/>
              <w:rPr>
                <w:color w:val="000000"/>
                <w:sz w:val="22"/>
                <w:szCs w:val="22"/>
              </w:rPr>
            </w:pPr>
            <w:r>
              <w:rPr>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651B3BE7" w14:textId="77777777" w:rsidR="00D04024" w:rsidRPr="002B11B3" w:rsidRDefault="00D04024" w:rsidP="00D960CC">
            <w:pPr>
              <w:jc w:val="center"/>
              <w:rPr>
                <w:color w:val="000000"/>
                <w:sz w:val="22"/>
                <w:szCs w:val="22"/>
              </w:rPr>
            </w:pPr>
            <w:r>
              <w:rPr>
                <w:color w:val="000000"/>
                <w:sz w:val="18"/>
                <w:szCs w:val="18"/>
              </w:rPr>
              <w:t> </w:t>
            </w:r>
          </w:p>
        </w:tc>
        <w:tc>
          <w:tcPr>
            <w:tcW w:w="842" w:type="dxa"/>
            <w:tcBorders>
              <w:top w:val="nil"/>
              <w:left w:val="nil"/>
              <w:bottom w:val="single" w:sz="4" w:space="0" w:color="auto"/>
              <w:right w:val="single" w:sz="4" w:space="0" w:color="auto"/>
            </w:tcBorders>
            <w:shd w:val="clear" w:color="auto" w:fill="auto"/>
            <w:vAlign w:val="center"/>
            <w:hideMark/>
          </w:tcPr>
          <w:p w14:paraId="60D5FE82" w14:textId="77777777" w:rsidR="00D04024" w:rsidRPr="002B11B3" w:rsidRDefault="00D04024" w:rsidP="00D960CC">
            <w:pPr>
              <w:jc w:val="center"/>
              <w:rPr>
                <w:color w:val="000000"/>
                <w:sz w:val="22"/>
                <w:szCs w:val="22"/>
              </w:rPr>
            </w:pPr>
            <w:r>
              <w:rPr>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0C91A928" w14:textId="77777777" w:rsidR="00D04024" w:rsidRPr="002B11B3" w:rsidRDefault="00D04024" w:rsidP="00D960CC">
            <w:pPr>
              <w:jc w:val="center"/>
              <w:rPr>
                <w:color w:val="000000"/>
                <w:sz w:val="22"/>
                <w:szCs w:val="22"/>
              </w:rPr>
            </w:pPr>
            <w:r>
              <w:rPr>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4B131489" w14:textId="77777777" w:rsidR="00D04024" w:rsidRPr="002B11B3" w:rsidRDefault="00D04024" w:rsidP="00D960CC">
            <w:pPr>
              <w:jc w:val="center"/>
              <w:rPr>
                <w:color w:val="000000"/>
                <w:sz w:val="22"/>
                <w:szCs w:val="22"/>
              </w:rPr>
            </w:pPr>
            <w:r>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36079DAB" w14:textId="77777777" w:rsidR="00D04024" w:rsidRPr="002B11B3" w:rsidRDefault="00D04024" w:rsidP="00D960CC">
            <w:pPr>
              <w:jc w:val="center"/>
              <w:rPr>
                <w:color w:val="000000"/>
                <w:sz w:val="22"/>
                <w:szCs w:val="22"/>
              </w:rPr>
            </w:pPr>
            <w:r>
              <w:rPr>
                <w:color w:val="000000"/>
                <w:sz w:val="18"/>
                <w:szCs w:val="18"/>
              </w:rPr>
              <w:t> </w:t>
            </w:r>
          </w:p>
        </w:tc>
      </w:tr>
      <w:tr w:rsidR="00D04024" w:rsidRPr="002B11B3" w14:paraId="36BCF214" w14:textId="77777777" w:rsidTr="00D960CC">
        <w:trPr>
          <w:trHeight w:val="48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955E7F2" w14:textId="77777777" w:rsidR="00D04024" w:rsidRPr="002B11B3" w:rsidRDefault="00D04024" w:rsidP="00D960CC">
            <w:pPr>
              <w:jc w:val="center"/>
              <w:rPr>
                <w:color w:val="000000"/>
                <w:sz w:val="22"/>
                <w:szCs w:val="22"/>
              </w:rPr>
            </w:pPr>
            <w:r w:rsidRPr="002B11B3">
              <w:rPr>
                <w:color w:val="000000"/>
                <w:sz w:val="22"/>
                <w:szCs w:val="22"/>
              </w:rPr>
              <w:t>.1.6</w:t>
            </w:r>
          </w:p>
        </w:tc>
        <w:tc>
          <w:tcPr>
            <w:tcW w:w="4919" w:type="dxa"/>
            <w:tcBorders>
              <w:top w:val="nil"/>
              <w:left w:val="nil"/>
              <w:bottom w:val="single" w:sz="4" w:space="0" w:color="auto"/>
              <w:right w:val="single" w:sz="4" w:space="0" w:color="auto"/>
            </w:tcBorders>
            <w:shd w:val="clear" w:color="auto" w:fill="auto"/>
            <w:vAlign w:val="center"/>
            <w:hideMark/>
          </w:tcPr>
          <w:p w14:paraId="4FB02227" w14:textId="77777777" w:rsidR="00D04024" w:rsidRPr="002B11B3" w:rsidRDefault="00D04024" w:rsidP="00D960CC">
            <w:pPr>
              <w:rPr>
                <w:color w:val="000000"/>
                <w:sz w:val="22"/>
                <w:szCs w:val="22"/>
              </w:rPr>
            </w:pPr>
            <w:r w:rsidRPr="002B11B3">
              <w:rPr>
                <w:color w:val="000000"/>
                <w:sz w:val="22"/>
                <w:szCs w:val="22"/>
              </w:rPr>
              <w:t>Собственные средства РСО</w:t>
            </w:r>
          </w:p>
        </w:tc>
        <w:tc>
          <w:tcPr>
            <w:tcW w:w="926" w:type="dxa"/>
            <w:tcBorders>
              <w:top w:val="nil"/>
              <w:left w:val="nil"/>
              <w:bottom w:val="single" w:sz="4" w:space="0" w:color="auto"/>
              <w:right w:val="single" w:sz="4" w:space="0" w:color="auto"/>
            </w:tcBorders>
            <w:shd w:val="clear" w:color="auto" w:fill="auto"/>
            <w:vAlign w:val="center"/>
            <w:hideMark/>
          </w:tcPr>
          <w:p w14:paraId="331B19F2"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1BF2258"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0C95641C" w14:textId="77777777" w:rsidR="00D04024" w:rsidRPr="002B11B3" w:rsidRDefault="00D04024" w:rsidP="00D960CC">
            <w:pPr>
              <w:jc w:val="center"/>
              <w:rPr>
                <w:color w:val="000000"/>
                <w:sz w:val="22"/>
                <w:szCs w:val="22"/>
              </w:rPr>
            </w:pPr>
            <w:r>
              <w:rPr>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14:paraId="5A2E4D5A" w14:textId="77777777" w:rsidR="00D04024" w:rsidRPr="002B11B3" w:rsidRDefault="00D04024" w:rsidP="00D960CC">
            <w:pPr>
              <w:jc w:val="center"/>
              <w:rPr>
                <w:color w:val="000000"/>
                <w:sz w:val="22"/>
                <w:szCs w:val="22"/>
              </w:rPr>
            </w:pPr>
            <w:r>
              <w:rPr>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3D5A64F7" w14:textId="77777777" w:rsidR="00D04024" w:rsidRPr="002B11B3" w:rsidRDefault="00D04024" w:rsidP="00D960CC">
            <w:pPr>
              <w:jc w:val="center"/>
              <w:rPr>
                <w:color w:val="000000"/>
                <w:sz w:val="22"/>
                <w:szCs w:val="22"/>
              </w:rPr>
            </w:pPr>
            <w:r>
              <w:rPr>
                <w:color w:val="000000"/>
                <w:sz w:val="18"/>
                <w:szCs w:val="18"/>
              </w:rPr>
              <w:t>0</w:t>
            </w:r>
          </w:p>
        </w:tc>
        <w:tc>
          <w:tcPr>
            <w:tcW w:w="842" w:type="dxa"/>
            <w:tcBorders>
              <w:top w:val="nil"/>
              <w:left w:val="nil"/>
              <w:bottom w:val="single" w:sz="4" w:space="0" w:color="auto"/>
              <w:right w:val="single" w:sz="4" w:space="0" w:color="auto"/>
            </w:tcBorders>
            <w:shd w:val="clear" w:color="auto" w:fill="auto"/>
            <w:vAlign w:val="center"/>
            <w:hideMark/>
          </w:tcPr>
          <w:p w14:paraId="4FE02774" w14:textId="77777777" w:rsidR="00D04024" w:rsidRPr="002B11B3" w:rsidRDefault="00D04024" w:rsidP="00D960CC">
            <w:pPr>
              <w:jc w:val="center"/>
              <w:rPr>
                <w:color w:val="000000"/>
                <w:sz w:val="22"/>
                <w:szCs w:val="22"/>
              </w:rPr>
            </w:pPr>
            <w:r>
              <w:rPr>
                <w:color w:val="000000"/>
                <w:sz w:val="18"/>
                <w:szCs w:val="18"/>
              </w:rPr>
              <w:t>0</w:t>
            </w:r>
          </w:p>
        </w:tc>
        <w:tc>
          <w:tcPr>
            <w:tcW w:w="1275" w:type="dxa"/>
            <w:tcBorders>
              <w:top w:val="nil"/>
              <w:left w:val="nil"/>
              <w:bottom w:val="single" w:sz="4" w:space="0" w:color="auto"/>
              <w:right w:val="single" w:sz="4" w:space="0" w:color="auto"/>
            </w:tcBorders>
            <w:shd w:val="clear" w:color="auto" w:fill="auto"/>
            <w:vAlign w:val="center"/>
            <w:hideMark/>
          </w:tcPr>
          <w:p w14:paraId="6556712B" w14:textId="77777777" w:rsidR="00D04024" w:rsidRPr="002B11B3" w:rsidRDefault="00D04024" w:rsidP="00D960CC">
            <w:pPr>
              <w:jc w:val="center"/>
              <w:rPr>
                <w:color w:val="000000"/>
                <w:sz w:val="22"/>
                <w:szCs w:val="22"/>
              </w:rPr>
            </w:pPr>
            <w:r>
              <w:rPr>
                <w:color w:val="000000"/>
                <w:sz w:val="18"/>
                <w:szCs w:val="18"/>
              </w:rPr>
              <w:t>0</w:t>
            </w:r>
          </w:p>
        </w:tc>
        <w:tc>
          <w:tcPr>
            <w:tcW w:w="1276" w:type="dxa"/>
            <w:tcBorders>
              <w:top w:val="nil"/>
              <w:left w:val="nil"/>
              <w:bottom w:val="single" w:sz="4" w:space="0" w:color="auto"/>
              <w:right w:val="single" w:sz="4" w:space="0" w:color="auto"/>
            </w:tcBorders>
            <w:shd w:val="clear" w:color="auto" w:fill="auto"/>
            <w:vAlign w:val="center"/>
            <w:hideMark/>
          </w:tcPr>
          <w:p w14:paraId="40406B44" w14:textId="77777777" w:rsidR="00D04024" w:rsidRPr="002B11B3" w:rsidRDefault="00D04024" w:rsidP="00D960CC">
            <w:pPr>
              <w:jc w:val="center"/>
              <w:rPr>
                <w:color w:val="000000"/>
                <w:sz w:val="22"/>
                <w:szCs w:val="22"/>
              </w:rPr>
            </w:pPr>
            <w:r>
              <w:rPr>
                <w:color w:val="000000"/>
                <w:sz w:val="18"/>
                <w:szCs w:val="18"/>
              </w:rPr>
              <w:t>0</w:t>
            </w:r>
          </w:p>
        </w:tc>
        <w:tc>
          <w:tcPr>
            <w:tcW w:w="1134" w:type="dxa"/>
            <w:tcBorders>
              <w:top w:val="nil"/>
              <w:left w:val="nil"/>
              <w:bottom w:val="single" w:sz="4" w:space="0" w:color="auto"/>
              <w:right w:val="single" w:sz="4" w:space="0" w:color="auto"/>
            </w:tcBorders>
            <w:shd w:val="clear" w:color="auto" w:fill="auto"/>
            <w:vAlign w:val="center"/>
            <w:hideMark/>
          </w:tcPr>
          <w:p w14:paraId="025FF815" w14:textId="77777777" w:rsidR="00D04024" w:rsidRPr="002B11B3" w:rsidRDefault="00D04024" w:rsidP="00D960CC">
            <w:pPr>
              <w:jc w:val="center"/>
              <w:rPr>
                <w:color w:val="000000"/>
                <w:sz w:val="22"/>
                <w:szCs w:val="22"/>
              </w:rPr>
            </w:pPr>
            <w:r>
              <w:rPr>
                <w:color w:val="000000"/>
                <w:sz w:val="18"/>
                <w:szCs w:val="18"/>
              </w:rPr>
              <w:t>0</w:t>
            </w:r>
          </w:p>
        </w:tc>
      </w:tr>
      <w:tr w:rsidR="00D04024" w:rsidRPr="002B11B3" w14:paraId="36806680" w14:textId="77777777" w:rsidTr="00D960CC">
        <w:trPr>
          <w:trHeight w:val="48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99FC8CE" w14:textId="77777777" w:rsidR="00D04024" w:rsidRPr="002B11B3" w:rsidRDefault="00D04024" w:rsidP="00D960CC">
            <w:pPr>
              <w:jc w:val="center"/>
              <w:rPr>
                <w:color w:val="000000"/>
                <w:sz w:val="22"/>
                <w:szCs w:val="22"/>
              </w:rPr>
            </w:pPr>
            <w:r w:rsidRPr="002B11B3">
              <w:rPr>
                <w:color w:val="000000"/>
                <w:sz w:val="22"/>
                <w:szCs w:val="22"/>
              </w:rPr>
              <w:t>.1.7</w:t>
            </w:r>
          </w:p>
        </w:tc>
        <w:tc>
          <w:tcPr>
            <w:tcW w:w="4919" w:type="dxa"/>
            <w:tcBorders>
              <w:top w:val="nil"/>
              <w:left w:val="nil"/>
              <w:bottom w:val="single" w:sz="4" w:space="0" w:color="auto"/>
              <w:right w:val="single" w:sz="4" w:space="0" w:color="auto"/>
            </w:tcBorders>
            <w:shd w:val="clear" w:color="auto" w:fill="auto"/>
            <w:vAlign w:val="center"/>
            <w:hideMark/>
          </w:tcPr>
          <w:p w14:paraId="51E741A7" w14:textId="77777777" w:rsidR="00D04024" w:rsidRPr="002B11B3" w:rsidRDefault="00D04024" w:rsidP="00D960CC">
            <w:pPr>
              <w:rPr>
                <w:color w:val="000000"/>
                <w:sz w:val="22"/>
                <w:szCs w:val="22"/>
              </w:rPr>
            </w:pPr>
            <w:r w:rsidRPr="002B11B3">
              <w:rPr>
                <w:color w:val="000000"/>
                <w:sz w:val="22"/>
                <w:szCs w:val="22"/>
              </w:rPr>
              <w:t>за счет тарифов на подключение</w:t>
            </w:r>
          </w:p>
        </w:tc>
        <w:tc>
          <w:tcPr>
            <w:tcW w:w="926" w:type="dxa"/>
            <w:tcBorders>
              <w:top w:val="nil"/>
              <w:left w:val="nil"/>
              <w:bottom w:val="single" w:sz="4" w:space="0" w:color="auto"/>
              <w:right w:val="single" w:sz="4" w:space="0" w:color="auto"/>
            </w:tcBorders>
            <w:shd w:val="clear" w:color="auto" w:fill="auto"/>
            <w:vAlign w:val="center"/>
            <w:hideMark/>
          </w:tcPr>
          <w:p w14:paraId="2FCE9410"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312EEF9"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28669309" w14:textId="77777777" w:rsidR="00D04024" w:rsidRPr="002B11B3" w:rsidRDefault="00D04024" w:rsidP="00D960CC">
            <w:pPr>
              <w:jc w:val="center"/>
              <w:rPr>
                <w:color w:val="000000"/>
                <w:sz w:val="22"/>
                <w:szCs w:val="22"/>
              </w:rPr>
            </w:pPr>
            <w:r>
              <w:rPr>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14:paraId="02238C2D" w14:textId="77777777" w:rsidR="00D04024" w:rsidRPr="002B11B3" w:rsidRDefault="00D04024" w:rsidP="00D960CC">
            <w:pPr>
              <w:jc w:val="center"/>
              <w:rPr>
                <w:color w:val="000000"/>
                <w:sz w:val="22"/>
                <w:szCs w:val="22"/>
              </w:rPr>
            </w:pPr>
            <w:r>
              <w:rPr>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28C54DE6" w14:textId="77777777" w:rsidR="00D04024" w:rsidRPr="002B11B3" w:rsidRDefault="00D04024" w:rsidP="00D960CC">
            <w:pPr>
              <w:jc w:val="center"/>
              <w:rPr>
                <w:color w:val="000000"/>
                <w:sz w:val="22"/>
                <w:szCs w:val="22"/>
              </w:rPr>
            </w:pPr>
            <w:r>
              <w:rPr>
                <w:color w:val="000000"/>
                <w:sz w:val="18"/>
                <w:szCs w:val="18"/>
              </w:rPr>
              <w:t> </w:t>
            </w:r>
          </w:p>
        </w:tc>
        <w:tc>
          <w:tcPr>
            <w:tcW w:w="842" w:type="dxa"/>
            <w:tcBorders>
              <w:top w:val="nil"/>
              <w:left w:val="nil"/>
              <w:bottom w:val="single" w:sz="4" w:space="0" w:color="auto"/>
              <w:right w:val="single" w:sz="4" w:space="0" w:color="auto"/>
            </w:tcBorders>
            <w:shd w:val="clear" w:color="auto" w:fill="auto"/>
            <w:vAlign w:val="center"/>
            <w:hideMark/>
          </w:tcPr>
          <w:p w14:paraId="344A4933" w14:textId="77777777" w:rsidR="00D04024" w:rsidRPr="002B11B3" w:rsidRDefault="00D04024" w:rsidP="00D960CC">
            <w:pPr>
              <w:jc w:val="center"/>
              <w:rPr>
                <w:color w:val="000000"/>
                <w:sz w:val="22"/>
                <w:szCs w:val="22"/>
              </w:rPr>
            </w:pPr>
            <w:r>
              <w:rPr>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20E6EF70" w14:textId="77777777" w:rsidR="00D04024" w:rsidRPr="002B11B3" w:rsidRDefault="00D04024" w:rsidP="00D960CC">
            <w:pPr>
              <w:jc w:val="center"/>
              <w:rPr>
                <w:color w:val="000000"/>
                <w:sz w:val="22"/>
                <w:szCs w:val="22"/>
              </w:rPr>
            </w:pPr>
            <w:r>
              <w:rPr>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567C6138" w14:textId="77777777" w:rsidR="00D04024" w:rsidRPr="002B11B3" w:rsidRDefault="00D04024" w:rsidP="00D960CC">
            <w:pPr>
              <w:jc w:val="center"/>
              <w:rPr>
                <w:color w:val="000000"/>
                <w:sz w:val="22"/>
                <w:szCs w:val="22"/>
              </w:rPr>
            </w:pPr>
            <w:r>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7CAA90C2" w14:textId="77777777" w:rsidR="00D04024" w:rsidRPr="002B11B3" w:rsidRDefault="00D04024" w:rsidP="00D960CC">
            <w:pPr>
              <w:jc w:val="center"/>
              <w:rPr>
                <w:color w:val="000000"/>
                <w:sz w:val="22"/>
                <w:szCs w:val="22"/>
              </w:rPr>
            </w:pPr>
            <w:r>
              <w:rPr>
                <w:color w:val="000000"/>
                <w:sz w:val="18"/>
                <w:szCs w:val="18"/>
              </w:rPr>
              <w:t> </w:t>
            </w:r>
          </w:p>
        </w:tc>
      </w:tr>
      <w:tr w:rsidR="00D04024" w:rsidRPr="002B11B3" w14:paraId="35F1E746" w14:textId="77777777" w:rsidTr="00D960CC">
        <w:trPr>
          <w:trHeight w:val="300"/>
          <w:jc w:val="center"/>
        </w:trPr>
        <w:tc>
          <w:tcPr>
            <w:tcW w:w="567" w:type="dxa"/>
            <w:tcBorders>
              <w:top w:val="nil"/>
              <w:left w:val="single" w:sz="4" w:space="0" w:color="auto"/>
              <w:bottom w:val="single" w:sz="4" w:space="0" w:color="auto"/>
              <w:right w:val="single" w:sz="4" w:space="0" w:color="auto"/>
            </w:tcBorders>
            <w:shd w:val="clear" w:color="000000" w:fill="FFFF00"/>
            <w:noWrap/>
            <w:vAlign w:val="bottom"/>
            <w:hideMark/>
          </w:tcPr>
          <w:p w14:paraId="76E9186F" w14:textId="77777777" w:rsidR="00D04024" w:rsidRPr="002B11B3" w:rsidRDefault="00D04024" w:rsidP="00D960CC">
            <w:pPr>
              <w:jc w:val="center"/>
              <w:rPr>
                <w:rFonts w:ascii="Calibri" w:hAnsi="Calibri" w:cs="Calibri"/>
                <w:color w:val="000000"/>
                <w:sz w:val="22"/>
                <w:szCs w:val="22"/>
              </w:rPr>
            </w:pPr>
            <w:r w:rsidRPr="002B11B3">
              <w:rPr>
                <w:rFonts w:ascii="Calibri" w:hAnsi="Calibri" w:cs="Calibri"/>
                <w:color w:val="000000"/>
                <w:sz w:val="22"/>
                <w:szCs w:val="22"/>
              </w:rPr>
              <w:t>2</w:t>
            </w:r>
          </w:p>
        </w:tc>
        <w:tc>
          <w:tcPr>
            <w:tcW w:w="14312" w:type="dxa"/>
            <w:gridSpan w:val="10"/>
            <w:tcBorders>
              <w:top w:val="single" w:sz="4" w:space="0" w:color="auto"/>
              <w:left w:val="nil"/>
              <w:bottom w:val="single" w:sz="4" w:space="0" w:color="auto"/>
              <w:right w:val="single" w:sz="4" w:space="0" w:color="auto"/>
            </w:tcBorders>
            <w:shd w:val="clear" w:color="000000" w:fill="FFFF00"/>
            <w:vAlign w:val="center"/>
            <w:hideMark/>
          </w:tcPr>
          <w:p w14:paraId="675B55A7" w14:textId="77777777" w:rsidR="00D04024" w:rsidRPr="002B11B3" w:rsidRDefault="00D04024" w:rsidP="00D960CC">
            <w:pPr>
              <w:jc w:val="center"/>
              <w:rPr>
                <w:b/>
                <w:bCs/>
                <w:color w:val="000000"/>
                <w:sz w:val="22"/>
                <w:szCs w:val="22"/>
              </w:rPr>
            </w:pPr>
            <w:r w:rsidRPr="002B11B3">
              <w:rPr>
                <w:b/>
                <w:bCs/>
                <w:color w:val="000000"/>
                <w:sz w:val="22"/>
                <w:szCs w:val="22"/>
              </w:rPr>
              <w:t xml:space="preserve">Ремонт башни </w:t>
            </w:r>
            <w:proofErr w:type="spellStart"/>
            <w:r w:rsidRPr="002B11B3">
              <w:rPr>
                <w:b/>
                <w:bCs/>
                <w:color w:val="000000"/>
                <w:sz w:val="22"/>
                <w:szCs w:val="22"/>
              </w:rPr>
              <w:t>Рожновского</w:t>
            </w:r>
            <w:proofErr w:type="spellEnd"/>
          </w:p>
        </w:tc>
      </w:tr>
      <w:tr w:rsidR="00D04024" w:rsidRPr="002B11B3" w14:paraId="3AACA523" w14:textId="77777777" w:rsidTr="00D960CC">
        <w:trPr>
          <w:trHeight w:val="48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C4228B8" w14:textId="77777777" w:rsidR="00D04024" w:rsidRPr="002B11B3" w:rsidRDefault="00D04024" w:rsidP="00D960CC">
            <w:pPr>
              <w:jc w:val="center"/>
              <w:rPr>
                <w:color w:val="000000"/>
                <w:sz w:val="22"/>
                <w:szCs w:val="22"/>
              </w:rPr>
            </w:pPr>
            <w:r w:rsidRPr="002B11B3">
              <w:rPr>
                <w:color w:val="000000"/>
                <w:sz w:val="22"/>
                <w:szCs w:val="22"/>
              </w:rPr>
              <w:t>.2.1</w:t>
            </w:r>
          </w:p>
        </w:tc>
        <w:tc>
          <w:tcPr>
            <w:tcW w:w="4919" w:type="dxa"/>
            <w:tcBorders>
              <w:top w:val="nil"/>
              <w:left w:val="nil"/>
              <w:bottom w:val="single" w:sz="4" w:space="0" w:color="auto"/>
              <w:right w:val="single" w:sz="4" w:space="0" w:color="auto"/>
            </w:tcBorders>
            <w:shd w:val="clear" w:color="auto" w:fill="auto"/>
            <w:vAlign w:val="center"/>
            <w:hideMark/>
          </w:tcPr>
          <w:p w14:paraId="3120EED7" w14:textId="77777777" w:rsidR="00D04024" w:rsidRPr="002B11B3" w:rsidRDefault="00D04024" w:rsidP="00D960CC">
            <w:pPr>
              <w:rPr>
                <w:color w:val="000000"/>
                <w:sz w:val="22"/>
                <w:szCs w:val="22"/>
              </w:rPr>
            </w:pPr>
            <w:r w:rsidRPr="002B11B3">
              <w:rPr>
                <w:color w:val="000000"/>
                <w:sz w:val="22"/>
                <w:szCs w:val="22"/>
              </w:rPr>
              <w:t>Всего инвестиций за период, в т.ч.</w:t>
            </w:r>
          </w:p>
        </w:tc>
        <w:tc>
          <w:tcPr>
            <w:tcW w:w="926" w:type="dxa"/>
            <w:tcBorders>
              <w:top w:val="nil"/>
              <w:left w:val="nil"/>
              <w:bottom w:val="single" w:sz="4" w:space="0" w:color="auto"/>
              <w:right w:val="single" w:sz="4" w:space="0" w:color="auto"/>
            </w:tcBorders>
            <w:shd w:val="clear" w:color="auto" w:fill="auto"/>
            <w:vAlign w:val="center"/>
            <w:hideMark/>
          </w:tcPr>
          <w:p w14:paraId="57777955"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D7699CF" w14:textId="77777777" w:rsidR="00D04024" w:rsidRPr="002B11B3" w:rsidRDefault="00D04024" w:rsidP="00D960CC">
            <w:pPr>
              <w:jc w:val="center"/>
              <w:rPr>
                <w:color w:val="000000"/>
                <w:sz w:val="22"/>
                <w:szCs w:val="22"/>
              </w:rPr>
            </w:pPr>
            <w:r>
              <w:rPr>
                <w:color w:val="000000"/>
                <w:sz w:val="18"/>
                <w:szCs w:val="18"/>
              </w:rPr>
              <w:t>0,0</w:t>
            </w:r>
          </w:p>
        </w:tc>
        <w:tc>
          <w:tcPr>
            <w:tcW w:w="960" w:type="dxa"/>
            <w:tcBorders>
              <w:top w:val="nil"/>
              <w:left w:val="nil"/>
              <w:bottom w:val="single" w:sz="4" w:space="0" w:color="auto"/>
              <w:right w:val="single" w:sz="4" w:space="0" w:color="auto"/>
            </w:tcBorders>
            <w:shd w:val="clear" w:color="auto" w:fill="auto"/>
            <w:vAlign w:val="center"/>
            <w:hideMark/>
          </w:tcPr>
          <w:p w14:paraId="69F74B33" w14:textId="77777777" w:rsidR="00D04024" w:rsidRPr="002B11B3" w:rsidRDefault="00D04024" w:rsidP="00D960CC">
            <w:pPr>
              <w:jc w:val="center"/>
              <w:rPr>
                <w:color w:val="000000"/>
                <w:sz w:val="22"/>
                <w:szCs w:val="22"/>
              </w:rPr>
            </w:pPr>
            <w:r>
              <w:rPr>
                <w:color w:val="000000"/>
                <w:sz w:val="18"/>
                <w:szCs w:val="18"/>
              </w:rPr>
              <w:t>4500,0</w:t>
            </w:r>
          </w:p>
        </w:tc>
        <w:tc>
          <w:tcPr>
            <w:tcW w:w="1060" w:type="dxa"/>
            <w:tcBorders>
              <w:top w:val="nil"/>
              <w:left w:val="nil"/>
              <w:bottom w:val="single" w:sz="4" w:space="0" w:color="auto"/>
              <w:right w:val="single" w:sz="4" w:space="0" w:color="auto"/>
            </w:tcBorders>
            <w:shd w:val="clear" w:color="auto" w:fill="auto"/>
            <w:vAlign w:val="center"/>
            <w:hideMark/>
          </w:tcPr>
          <w:p w14:paraId="4F0CDBC9" w14:textId="77777777" w:rsidR="00D04024" w:rsidRPr="002B11B3" w:rsidRDefault="00D04024" w:rsidP="00D960CC">
            <w:pPr>
              <w:jc w:val="center"/>
              <w:rPr>
                <w:color w:val="000000"/>
                <w:sz w:val="22"/>
                <w:szCs w:val="22"/>
              </w:rPr>
            </w:pPr>
            <w:r>
              <w:rPr>
                <w:color w:val="000000"/>
                <w:sz w:val="18"/>
                <w:szCs w:val="18"/>
              </w:rPr>
              <w:t>0,0</w:t>
            </w:r>
          </w:p>
        </w:tc>
        <w:tc>
          <w:tcPr>
            <w:tcW w:w="960" w:type="dxa"/>
            <w:tcBorders>
              <w:top w:val="nil"/>
              <w:left w:val="nil"/>
              <w:bottom w:val="single" w:sz="4" w:space="0" w:color="auto"/>
              <w:right w:val="single" w:sz="4" w:space="0" w:color="auto"/>
            </w:tcBorders>
            <w:shd w:val="clear" w:color="auto" w:fill="auto"/>
            <w:vAlign w:val="center"/>
            <w:hideMark/>
          </w:tcPr>
          <w:p w14:paraId="3B589C51" w14:textId="77777777" w:rsidR="00D04024" w:rsidRPr="002B11B3" w:rsidRDefault="00D04024" w:rsidP="00D960CC">
            <w:pPr>
              <w:jc w:val="center"/>
              <w:rPr>
                <w:color w:val="000000"/>
                <w:sz w:val="22"/>
                <w:szCs w:val="22"/>
              </w:rPr>
            </w:pPr>
            <w:r>
              <w:rPr>
                <w:color w:val="000000"/>
                <w:sz w:val="18"/>
                <w:szCs w:val="18"/>
              </w:rPr>
              <w:t>0,0</w:t>
            </w:r>
          </w:p>
        </w:tc>
        <w:tc>
          <w:tcPr>
            <w:tcW w:w="842" w:type="dxa"/>
            <w:tcBorders>
              <w:top w:val="nil"/>
              <w:left w:val="nil"/>
              <w:bottom w:val="single" w:sz="4" w:space="0" w:color="auto"/>
              <w:right w:val="single" w:sz="4" w:space="0" w:color="auto"/>
            </w:tcBorders>
            <w:shd w:val="clear" w:color="auto" w:fill="auto"/>
            <w:vAlign w:val="center"/>
            <w:hideMark/>
          </w:tcPr>
          <w:p w14:paraId="51719149" w14:textId="77777777" w:rsidR="00D04024" w:rsidRPr="002B11B3" w:rsidRDefault="00D04024" w:rsidP="00D960CC">
            <w:pPr>
              <w:jc w:val="center"/>
              <w:rPr>
                <w:color w:val="000000"/>
                <w:sz w:val="22"/>
                <w:szCs w:val="22"/>
              </w:rPr>
            </w:pPr>
            <w:r>
              <w:rPr>
                <w:color w:val="000000"/>
                <w:sz w:val="18"/>
                <w:szCs w:val="18"/>
              </w:rPr>
              <w:t>0,0</w:t>
            </w:r>
          </w:p>
        </w:tc>
        <w:tc>
          <w:tcPr>
            <w:tcW w:w="1275" w:type="dxa"/>
            <w:tcBorders>
              <w:top w:val="nil"/>
              <w:left w:val="nil"/>
              <w:bottom w:val="single" w:sz="4" w:space="0" w:color="auto"/>
              <w:right w:val="single" w:sz="4" w:space="0" w:color="auto"/>
            </w:tcBorders>
            <w:shd w:val="clear" w:color="auto" w:fill="auto"/>
            <w:vAlign w:val="center"/>
            <w:hideMark/>
          </w:tcPr>
          <w:p w14:paraId="0CDF90C3" w14:textId="77777777" w:rsidR="00D04024" w:rsidRPr="002B11B3" w:rsidRDefault="00D04024" w:rsidP="00D960CC">
            <w:pPr>
              <w:jc w:val="center"/>
              <w:rPr>
                <w:color w:val="000000"/>
                <w:sz w:val="22"/>
                <w:szCs w:val="22"/>
              </w:rPr>
            </w:pPr>
            <w:r>
              <w:rPr>
                <w:color w:val="000000"/>
                <w:sz w:val="18"/>
                <w:szCs w:val="18"/>
              </w:rPr>
              <w:t>4500,0</w:t>
            </w:r>
          </w:p>
        </w:tc>
        <w:tc>
          <w:tcPr>
            <w:tcW w:w="1276" w:type="dxa"/>
            <w:tcBorders>
              <w:top w:val="nil"/>
              <w:left w:val="nil"/>
              <w:bottom w:val="single" w:sz="4" w:space="0" w:color="auto"/>
              <w:right w:val="single" w:sz="4" w:space="0" w:color="auto"/>
            </w:tcBorders>
            <w:shd w:val="clear" w:color="auto" w:fill="auto"/>
            <w:vAlign w:val="center"/>
            <w:hideMark/>
          </w:tcPr>
          <w:p w14:paraId="77C14A40" w14:textId="77777777" w:rsidR="00D04024" w:rsidRPr="002B11B3" w:rsidRDefault="00D04024" w:rsidP="00D960CC">
            <w:pPr>
              <w:jc w:val="center"/>
              <w:rPr>
                <w:color w:val="000000"/>
                <w:sz w:val="22"/>
                <w:szCs w:val="22"/>
              </w:rPr>
            </w:pPr>
            <w:r>
              <w:rPr>
                <w:color w:val="000000"/>
                <w:sz w:val="18"/>
                <w:szCs w:val="18"/>
              </w:rPr>
              <w:t>19,2</w:t>
            </w:r>
          </w:p>
        </w:tc>
        <w:tc>
          <w:tcPr>
            <w:tcW w:w="1134" w:type="dxa"/>
            <w:tcBorders>
              <w:top w:val="nil"/>
              <w:left w:val="nil"/>
              <w:bottom w:val="single" w:sz="4" w:space="0" w:color="auto"/>
              <w:right w:val="single" w:sz="4" w:space="0" w:color="auto"/>
            </w:tcBorders>
            <w:shd w:val="clear" w:color="auto" w:fill="auto"/>
            <w:vAlign w:val="center"/>
            <w:hideMark/>
          </w:tcPr>
          <w:p w14:paraId="4D4A690B" w14:textId="77777777" w:rsidR="00D04024" w:rsidRPr="002B11B3" w:rsidRDefault="00D04024" w:rsidP="00D960CC">
            <w:pPr>
              <w:jc w:val="center"/>
              <w:rPr>
                <w:color w:val="000000"/>
                <w:sz w:val="22"/>
                <w:szCs w:val="22"/>
              </w:rPr>
            </w:pPr>
            <w:r>
              <w:rPr>
                <w:color w:val="000000"/>
                <w:sz w:val="18"/>
                <w:szCs w:val="18"/>
              </w:rPr>
              <w:t>4519,2</w:t>
            </w:r>
          </w:p>
        </w:tc>
      </w:tr>
      <w:tr w:rsidR="00D04024" w:rsidRPr="002B11B3" w14:paraId="4BA0C9C8" w14:textId="77777777" w:rsidTr="00D960CC">
        <w:trPr>
          <w:trHeight w:val="30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C47F6E6" w14:textId="77777777" w:rsidR="00D04024" w:rsidRPr="002B11B3" w:rsidRDefault="00D04024" w:rsidP="00D960CC">
            <w:pPr>
              <w:jc w:val="center"/>
              <w:rPr>
                <w:color w:val="000000"/>
                <w:sz w:val="22"/>
                <w:szCs w:val="22"/>
              </w:rPr>
            </w:pPr>
            <w:r w:rsidRPr="002B11B3">
              <w:rPr>
                <w:color w:val="000000"/>
                <w:sz w:val="22"/>
                <w:szCs w:val="22"/>
              </w:rPr>
              <w:t>.2.2</w:t>
            </w:r>
          </w:p>
        </w:tc>
        <w:tc>
          <w:tcPr>
            <w:tcW w:w="4919" w:type="dxa"/>
            <w:tcBorders>
              <w:top w:val="nil"/>
              <w:left w:val="nil"/>
              <w:bottom w:val="single" w:sz="4" w:space="0" w:color="auto"/>
              <w:right w:val="single" w:sz="4" w:space="0" w:color="auto"/>
            </w:tcBorders>
            <w:shd w:val="clear" w:color="auto" w:fill="auto"/>
            <w:vAlign w:val="center"/>
            <w:hideMark/>
          </w:tcPr>
          <w:p w14:paraId="3FD79E76" w14:textId="77777777" w:rsidR="00D04024" w:rsidRPr="002B11B3" w:rsidRDefault="00D04024" w:rsidP="00D960CC">
            <w:pPr>
              <w:rPr>
                <w:color w:val="000000"/>
                <w:sz w:val="22"/>
                <w:szCs w:val="22"/>
              </w:rPr>
            </w:pPr>
            <w:r w:rsidRPr="002B11B3">
              <w:rPr>
                <w:color w:val="000000"/>
                <w:sz w:val="22"/>
                <w:szCs w:val="22"/>
              </w:rPr>
              <w:t>Федеральный бюджет</w:t>
            </w:r>
          </w:p>
        </w:tc>
        <w:tc>
          <w:tcPr>
            <w:tcW w:w="926" w:type="dxa"/>
            <w:tcBorders>
              <w:top w:val="nil"/>
              <w:left w:val="nil"/>
              <w:bottom w:val="single" w:sz="4" w:space="0" w:color="auto"/>
              <w:right w:val="single" w:sz="4" w:space="0" w:color="auto"/>
            </w:tcBorders>
            <w:shd w:val="clear" w:color="auto" w:fill="auto"/>
            <w:vAlign w:val="center"/>
            <w:hideMark/>
          </w:tcPr>
          <w:p w14:paraId="4DE6E497"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DDC58E3" w14:textId="77777777" w:rsidR="00D04024" w:rsidRPr="002B11B3" w:rsidRDefault="00D04024" w:rsidP="00D960CC">
            <w:pPr>
              <w:jc w:val="center"/>
              <w:rPr>
                <w:rFonts w:ascii="Calibri" w:hAnsi="Calibri" w:cs="Calibri"/>
                <w:color w:val="000000"/>
                <w:sz w:val="22"/>
                <w:szCs w:val="22"/>
              </w:rPr>
            </w:pPr>
            <w:r>
              <w:rPr>
                <w:rFonts w:ascii="Calibri" w:hAnsi="Calibri" w:cs="Calibri"/>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794AC2BF" w14:textId="77777777" w:rsidR="00D04024" w:rsidRPr="002B11B3" w:rsidRDefault="00D04024" w:rsidP="00D960CC">
            <w:pPr>
              <w:jc w:val="center"/>
              <w:rPr>
                <w:rFonts w:ascii="Calibri" w:hAnsi="Calibri" w:cs="Calibri"/>
                <w:color w:val="000000"/>
                <w:sz w:val="22"/>
                <w:szCs w:val="22"/>
              </w:rPr>
            </w:pPr>
            <w:r>
              <w:rPr>
                <w:rFonts w:ascii="Calibri" w:hAnsi="Calibri" w:cs="Calibri"/>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14:paraId="441E01C3" w14:textId="77777777" w:rsidR="00D04024" w:rsidRPr="002B11B3" w:rsidRDefault="00D04024" w:rsidP="00D960CC">
            <w:pPr>
              <w:jc w:val="center"/>
              <w:rPr>
                <w:rFonts w:ascii="Calibri" w:hAnsi="Calibri" w:cs="Calibri"/>
                <w:color w:val="000000"/>
                <w:sz w:val="22"/>
                <w:szCs w:val="22"/>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4E3670BA" w14:textId="77777777" w:rsidR="00D04024" w:rsidRPr="002B11B3" w:rsidRDefault="00D04024" w:rsidP="00D960CC">
            <w:pPr>
              <w:jc w:val="center"/>
              <w:rPr>
                <w:rFonts w:ascii="Calibri" w:hAnsi="Calibri" w:cs="Calibri"/>
                <w:color w:val="000000"/>
                <w:sz w:val="22"/>
                <w:szCs w:val="22"/>
              </w:rPr>
            </w:pPr>
            <w:r>
              <w:rPr>
                <w:rFonts w:ascii="Calibri" w:hAnsi="Calibri" w:cs="Calibri"/>
                <w:color w:val="000000"/>
                <w:sz w:val="18"/>
                <w:szCs w:val="18"/>
              </w:rPr>
              <w:t> </w:t>
            </w:r>
          </w:p>
        </w:tc>
        <w:tc>
          <w:tcPr>
            <w:tcW w:w="842" w:type="dxa"/>
            <w:tcBorders>
              <w:top w:val="nil"/>
              <w:left w:val="nil"/>
              <w:bottom w:val="single" w:sz="4" w:space="0" w:color="auto"/>
              <w:right w:val="single" w:sz="4" w:space="0" w:color="auto"/>
            </w:tcBorders>
            <w:shd w:val="clear" w:color="auto" w:fill="auto"/>
            <w:vAlign w:val="center"/>
            <w:hideMark/>
          </w:tcPr>
          <w:p w14:paraId="198F7613" w14:textId="77777777" w:rsidR="00D04024" w:rsidRPr="002B11B3" w:rsidRDefault="00D04024" w:rsidP="00D960CC">
            <w:pPr>
              <w:jc w:val="center"/>
              <w:rPr>
                <w:rFonts w:ascii="Calibri" w:hAnsi="Calibri" w:cs="Calibri"/>
                <w:color w:val="000000"/>
                <w:sz w:val="22"/>
                <w:szCs w:val="22"/>
              </w:rPr>
            </w:pPr>
            <w:r>
              <w:rPr>
                <w:rFonts w:ascii="Calibri" w:hAnsi="Calibri" w:cs="Calibri"/>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2FB17CF6" w14:textId="77777777" w:rsidR="00D04024" w:rsidRPr="002B11B3" w:rsidRDefault="00D04024" w:rsidP="00D960CC">
            <w:pPr>
              <w:jc w:val="center"/>
              <w:rPr>
                <w:color w:val="000000"/>
                <w:sz w:val="22"/>
                <w:szCs w:val="22"/>
              </w:rPr>
            </w:pPr>
            <w:r>
              <w:rPr>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4713BCD6" w14:textId="77777777" w:rsidR="00D04024" w:rsidRPr="002B11B3" w:rsidRDefault="00D04024" w:rsidP="00D960CC">
            <w:pPr>
              <w:jc w:val="center"/>
              <w:rPr>
                <w:color w:val="000000"/>
                <w:sz w:val="22"/>
                <w:szCs w:val="22"/>
              </w:rPr>
            </w:pPr>
            <w:r>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5B4044EB" w14:textId="77777777" w:rsidR="00D04024" w:rsidRPr="002B11B3" w:rsidRDefault="00D04024" w:rsidP="00D960CC">
            <w:pPr>
              <w:rPr>
                <w:rFonts w:ascii="Calibri" w:hAnsi="Calibri" w:cs="Calibri"/>
                <w:color w:val="000000"/>
                <w:sz w:val="22"/>
                <w:szCs w:val="22"/>
              </w:rPr>
            </w:pPr>
            <w:r>
              <w:rPr>
                <w:rFonts w:ascii="Calibri" w:hAnsi="Calibri" w:cs="Calibri"/>
                <w:color w:val="000000"/>
                <w:sz w:val="18"/>
                <w:szCs w:val="18"/>
              </w:rPr>
              <w:t> </w:t>
            </w:r>
          </w:p>
        </w:tc>
      </w:tr>
      <w:tr w:rsidR="00D04024" w:rsidRPr="002B11B3" w14:paraId="4E90151B" w14:textId="77777777" w:rsidTr="00D960CC">
        <w:trPr>
          <w:trHeight w:val="30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269D266" w14:textId="77777777" w:rsidR="00D04024" w:rsidRPr="002B11B3" w:rsidRDefault="00D04024" w:rsidP="00D960CC">
            <w:pPr>
              <w:jc w:val="center"/>
              <w:rPr>
                <w:color w:val="000000"/>
                <w:sz w:val="22"/>
                <w:szCs w:val="22"/>
              </w:rPr>
            </w:pPr>
            <w:r w:rsidRPr="002B11B3">
              <w:rPr>
                <w:color w:val="000000"/>
                <w:sz w:val="22"/>
                <w:szCs w:val="22"/>
              </w:rPr>
              <w:t>.2.3</w:t>
            </w:r>
          </w:p>
        </w:tc>
        <w:tc>
          <w:tcPr>
            <w:tcW w:w="4919" w:type="dxa"/>
            <w:tcBorders>
              <w:top w:val="nil"/>
              <w:left w:val="nil"/>
              <w:bottom w:val="single" w:sz="4" w:space="0" w:color="auto"/>
              <w:right w:val="single" w:sz="4" w:space="0" w:color="auto"/>
            </w:tcBorders>
            <w:shd w:val="clear" w:color="auto" w:fill="auto"/>
            <w:vAlign w:val="center"/>
            <w:hideMark/>
          </w:tcPr>
          <w:p w14:paraId="60B97D9A" w14:textId="77777777" w:rsidR="00D04024" w:rsidRPr="002B11B3" w:rsidRDefault="00D04024" w:rsidP="00D960CC">
            <w:pPr>
              <w:rPr>
                <w:color w:val="000000"/>
                <w:sz w:val="22"/>
                <w:szCs w:val="22"/>
              </w:rPr>
            </w:pPr>
            <w:r w:rsidRPr="002B11B3">
              <w:rPr>
                <w:color w:val="000000"/>
                <w:sz w:val="22"/>
                <w:szCs w:val="22"/>
              </w:rPr>
              <w:t>бюджет субъекта РФ</w:t>
            </w:r>
          </w:p>
        </w:tc>
        <w:tc>
          <w:tcPr>
            <w:tcW w:w="926" w:type="dxa"/>
            <w:tcBorders>
              <w:top w:val="nil"/>
              <w:left w:val="nil"/>
              <w:bottom w:val="single" w:sz="4" w:space="0" w:color="auto"/>
              <w:right w:val="single" w:sz="4" w:space="0" w:color="auto"/>
            </w:tcBorders>
            <w:shd w:val="clear" w:color="auto" w:fill="auto"/>
            <w:vAlign w:val="center"/>
            <w:hideMark/>
          </w:tcPr>
          <w:p w14:paraId="4714622C"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4071B08"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4FA4F512" w14:textId="77777777" w:rsidR="00D04024" w:rsidRPr="002B11B3" w:rsidRDefault="00D04024" w:rsidP="00D960CC">
            <w:pPr>
              <w:jc w:val="center"/>
              <w:rPr>
                <w:color w:val="000000"/>
                <w:sz w:val="22"/>
                <w:szCs w:val="22"/>
              </w:rPr>
            </w:pPr>
            <w:r>
              <w:rPr>
                <w:color w:val="000000"/>
                <w:sz w:val="18"/>
                <w:szCs w:val="18"/>
              </w:rPr>
              <w:t>4050</w:t>
            </w:r>
          </w:p>
        </w:tc>
        <w:tc>
          <w:tcPr>
            <w:tcW w:w="1060" w:type="dxa"/>
            <w:tcBorders>
              <w:top w:val="nil"/>
              <w:left w:val="nil"/>
              <w:bottom w:val="single" w:sz="4" w:space="0" w:color="auto"/>
              <w:right w:val="single" w:sz="4" w:space="0" w:color="auto"/>
            </w:tcBorders>
            <w:shd w:val="clear" w:color="auto" w:fill="auto"/>
            <w:vAlign w:val="center"/>
            <w:hideMark/>
          </w:tcPr>
          <w:p w14:paraId="065A946D"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5BFCC7C1" w14:textId="77777777" w:rsidR="00D04024" w:rsidRPr="002B11B3" w:rsidRDefault="00D04024" w:rsidP="00D960CC">
            <w:pPr>
              <w:jc w:val="center"/>
              <w:rPr>
                <w:color w:val="000000"/>
                <w:sz w:val="22"/>
                <w:szCs w:val="22"/>
              </w:rPr>
            </w:pPr>
            <w:r>
              <w:rPr>
                <w:color w:val="000000"/>
                <w:sz w:val="18"/>
                <w:szCs w:val="18"/>
              </w:rPr>
              <w:t>0</w:t>
            </w:r>
          </w:p>
        </w:tc>
        <w:tc>
          <w:tcPr>
            <w:tcW w:w="842" w:type="dxa"/>
            <w:tcBorders>
              <w:top w:val="nil"/>
              <w:left w:val="nil"/>
              <w:bottom w:val="single" w:sz="4" w:space="0" w:color="auto"/>
              <w:right w:val="single" w:sz="4" w:space="0" w:color="auto"/>
            </w:tcBorders>
            <w:shd w:val="clear" w:color="auto" w:fill="auto"/>
            <w:vAlign w:val="center"/>
            <w:hideMark/>
          </w:tcPr>
          <w:p w14:paraId="0B880CC3" w14:textId="77777777" w:rsidR="00D04024" w:rsidRPr="002B11B3" w:rsidRDefault="00D04024" w:rsidP="00D960CC">
            <w:pPr>
              <w:jc w:val="center"/>
              <w:rPr>
                <w:color w:val="000000"/>
                <w:sz w:val="22"/>
                <w:szCs w:val="22"/>
              </w:rPr>
            </w:pPr>
            <w:r>
              <w:rPr>
                <w:color w:val="000000"/>
                <w:sz w:val="18"/>
                <w:szCs w:val="18"/>
              </w:rPr>
              <w:t>0</w:t>
            </w:r>
          </w:p>
        </w:tc>
        <w:tc>
          <w:tcPr>
            <w:tcW w:w="1275" w:type="dxa"/>
            <w:tcBorders>
              <w:top w:val="nil"/>
              <w:left w:val="nil"/>
              <w:bottom w:val="single" w:sz="4" w:space="0" w:color="auto"/>
              <w:right w:val="single" w:sz="4" w:space="0" w:color="auto"/>
            </w:tcBorders>
            <w:shd w:val="clear" w:color="auto" w:fill="auto"/>
            <w:vAlign w:val="center"/>
            <w:hideMark/>
          </w:tcPr>
          <w:p w14:paraId="7D5E398D" w14:textId="77777777" w:rsidR="00D04024" w:rsidRPr="002B11B3" w:rsidRDefault="00D04024" w:rsidP="00D960CC">
            <w:pPr>
              <w:jc w:val="center"/>
              <w:rPr>
                <w:color w:val="000000"/>
                <w:sz w:val="22"/>
                <w:szCs w:val="22"/>
              </w:rPr>
            </w:pPr>
            <w:r>
              <w:rPr>
                <w:color w:val="000000"/>
                <w:sz w:val="18"/>
                <w:szCs w:val="18"/>
              </w:rPr>
              <w:t>4050</w:t>
            </w:r>
          </w:p>
        </w:tc>
        <w:tc>
          <w:tcPr>
            <w:tcW w:w="1276" w:type="dxa"/>
            <w:tcBorders>
              <w:top w:val="nil"/>
              <w:left w:val="nil"/>
              <w:bottom w:val="single" w:sz="4" w:space="0" w:color="auto"/>
              <w:right w:val="single" w:sz="4" w:space="0" w:color="auto"/>
            </w:tcBorders>
            <w:shd w:val="clear" w:color="auto" w:fill="auto"/>
            <w:vAlign w:val="center"/>
            <w:hideMark/>
          </w:tcPr>
          <w:p w14:paraId="22D2D694" w14:textId="77777777" w:rsidR="00D04024" w:rsidRPr="002B11B3" w:rsidRDefault="00D04024" w:rsidP="00D960CC">
            <w:pPr>
              <w:jc w:val="center"/>
              <w:rPr>
                <w:color w:val="000000"/>
                <w:sz w:val="22"/>
                <w:szCs w:val="22"/>
              </w:rPr>
            </w:pPr>
            <w:r>
              <w:rPr>
                <w:color w:val="000000"/>
                <w:sz w:val="18"/>
                <w:szCs w:val="18"/>
              </w:rPr>
              <w:t>17,28</w:t>
            </w:r>
          </w:p>
        </w:tc>
        <w:tc>
          <w:tcPr>
            <w:tcW w:w="1134" w:type="dxa"/>
            <w:tcBorders>
              <w:top w:val="nil"/>
              <w:left w:val="nil"/>
              <w:bottom w:val="single" w:sz="4" w:space="0" w:color="auto"/>
              <w:right w:val="single" w:sz="4" w:space="0" w:color="auto"/>
            </w:tcBorders>
            <w:shd w:val="clear" w:color="auto" w:fill="auto"/>
            <w:vAlign w:val="center"/>
            <w:hideMark/>
          </w:tcPr>
          <w:p w14:paraId="0D7EA517" w14:textId="77777777" w:rsidR="00D04024" w:rsidRPr="002B11B3" w:rsidRDefault="00D04024" w:rsidP="00D960CC">
            <w:pPr>
              <w:jc w:val="center"/>
              <w:rPr>
                <w:color w:val="000000"/>
                <w:sz w:val="22"/>
                <w:szCs w:val="22"/>
              </w:rPr>
            </w:pPr>
            <w:r>
              <w:rPr>
                <w:color w:val="000000"/>
                <w:sz w:val="18"/>
                <w:szCs w:val="18"/>
              </w:rPr>
              <w:t>4067,28</w:t>
            </w:r>
          </w:p>
        </w:tc>
      </w:tr>
      <w:tr w:rsidR="00D04024" w:rsidRPr="002B11B3" w14:paraId="0F647066" w14:textId="77777777" w:rsidTr="00D960CC">
        <w:trPr>
          <w:trHeight w:val="527"/>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8869E07" w14:textId="77777777" w:rsidR="00D04024" w:rsidRPr="002B11B3" w:rsidRDefault="00D04024" w:rsidP="00D960CC">
            <w:pPr>
              <w:jc w:val="center"/>
              <w:rPr>
                <w:color w:val="000000"/>
                <w:sz w:val="22"/>
                <w:szCs w:val="22"/>
              </w:rPr>
            </w:pPr>
            <w:r w:rsidRPr="002B11B3">
              <w:rPr>
                <w:color w:val="000000"/>
                <w:sz w:val="22"/>
                <w:szCs w:val="22"/>
              </w:rPr>
              <w:t>.2.4</w:t>
            </w:r>
          </w:p>
        </w:tc>
        <w:tc>
          <w:tcPr>
            <w:tcW w:w="4919" w:type="dxa"/>
            <w:tcBorders>
              <w:top w:val="nil"/>
              <w:left w:val="nil"/>
              <w:bottom w:val="single" w:sz="4" w:space="0" w:color="auto"/>
              <w:right w:val="single" w:sz="4" w:space="0" w:color="auto"/>
            </w:tcBorders>
            <w:shd w:val="clear" w:color="auto" w:fill="auto"/>
            <w:vAlign w:val="center"/>
            <w:hideMark/>
          </w:tcPr>
          <w:p w14:paraId="2F6937A1" w14:textId="77777777" w:rsidR="00D04024" w:rsidRPr="002B11B3" w:rsidRDefault="00D04024" w:rsidP="00D960CC">
            <w:pPr>
              <w:rPr>
                <w:color w:val="000000"/>
                <w:sz w:val="22"/>
                <w:szCs w:val="22"/>
              </w:rPr>
            </w:pPr>
            <w:r w:rsidRPr="002B11B3">
              <w:rPr>
                <w:color w:val="000000"/>
                <w:sz w:val="22"/>
                <w:szCs w:val="22"/>
              </w:rPr>
              <w:t>бюджет муниципального образования (района)</w:t>
            </w:r>
          </w:p>
        </w:tc>
        <w:tc>
          <w:tcPr>
            <w:tcW w:w="926" w:type="dxa"/>
            <w:tcBorders>
              <w:top w:val="nil"/>
              <w:left w:val="nil"/>
              <w:bottom w:val="single" w:sz="4" w:space="0" w:color="auto"/>
              <w:right w:val="single" w:sz="4" w:space="0" w:color="auto"/>
            </w:tcBorders>
            <w:shd w:val="clear" w:color="auto" w:fill="auto"/>
            <w:vAlign w:val="center"/>
            <w:hideMark/>
          </w:tcPr>
          <w:p w14:paraId="7287E118"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1D34C1B"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021B815A" w14:textId="77777777" w:rsidR="00D04024" w:rsidRPr="002B11B3" w:rsidRDefault="00D04024" w:rsidP="00D960CC">
            <w:pPr>
              <w:jc w:val="center"/>
              <w:rPr>
                <w:color w:val="000000"/>
                <w:sz w:val="22"/>
                <w:szCs w:val="22"/>
              </w:rPr>
            </w:pPr>
            <w:r>
              <w:rPr>
                <w:color w:val="000000"/>
                <w:sz w:val="18"/>
                <w:szCs w:val="18"/>
              </w:rPr>
              <w:t>450</w:t>
            </w:r>
          </w:p>
        </w:tc>
        <w:tc>
          <w:tcPr>
            <w:tcW w:w="1060" w:type="dxa"/>
            <w:tcBorders>
              <w:top w:val="nil"/>
              <w:left w:val="nil"/>
              <w:bottom w:val="single" w:sz="4" w:space="0" w:color="auto"/>
              <w:right w:val="single" w:sz="4" w:space="0" w:color="auto"/>
            </w:tcBorders>
            <w:shd w:val="clear" w:color="auto" w:fill="auto"/>
            <w:vAlign w:val="center"/>
            <w:hideMark/>
          </w:tcPr>
          <w:p w14:paraId="743E0F7E"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0BE53EA7" w14:textId="77777777" w:rsidR="00D04024" w:rsidRPr="002B11B3" w:rsidRDefault="00D04024" w:rsidP="00D960CC">
            <w:pPr>
              <w:jc w:val="center"/>
              <w:rPr>
                <w:color w:val="000000"/>
                <w:sz w:val="22"/>
                <w:szCs w:val="22"/>
              </w:rPr>
            </w:pPr>
            <w:r>
              <w:rPr>
                <w:color w:val="000000"/>
                <w:sz w:val="18"/>
                <w:szCs w:val="18"/>
              </w:rPr>
              <w:t>0</w:t>
            </w:r>
          </w:p>
        </w:tc>
        <w:tc>
          <w:tcPr>
            <w:tcW w:w="842" w:type="dxa"/>
            <w:tcBorders>
              <w:top w:val="nil"/>
              <w:left w:val="nil"/>
              <w:bottom w:val="single" w:sz="4" w:space="0" w:color="auto"/>
              <w:right w:val="single" w:sz="4" w:space="0" w:color="auto"/>
            </w:tcBorders>
            <w:shd w:val="clear" w:color="auto" w:fill="auto"/>
            <w:vAlign w:val="center"/>
            <w:hideMark/>
          </w:tcPr>
          <w:p w14:paraId="74A14A08" w14:textId="77777777" w:rsidR="00D04024" w:rsidRPr="002B11B3" w:rsidRDefault="00D04024" w:rsidP="00D960CC">
            <w:pPr>
              <w:jc w:val="center"/>
              <w:rPr>
                <w:color w:val="000000"/>
                <w:sz w:val="22"/>
                <w:szCs w:val="22"/>
              </w:rPr>
            </w:pPr>
            <w:r>
              <w:rPr>
                <w:color w:val="000000"/>
                <w:sz w:val="18"/>
                <w:szCs w:val="18"/>
              </w:rPr>
              <w:t>0</w:t>
            </w:r>
          </w:p>
        </w:tc>
        <w:tc>
          <w:tcPr>
            <w:tcW w:w="1275" w:type="dxa"/>
            <w:tcBorders>
              <w:top w:val="nil"/>
              <w:left w:val="nil"/>
              <w:bottom w:val="single" w:sz="4" w:space="0" w:color="auto"/>
              <w:right w:val="single" w:sz="4" w:space="0" w:color="auto"/>
            </w:tcBorders>
            <w:shd w:val="clear" w:color="auto" w:fill="auto"/>
            <w:vAlign w:val="center"/>
            <w:hideMark/>
          </w:tcPr>
          <w:p w14:paraId="6AA20C0A" w14:textId="77777777" w:rsidR="00D04024" w:rsidRPr="002B11B3" w:rsidRDefault="00D04024" w:rsidP="00D960CC">
            <w:pPr>
              <w:jc w:val="center"/>
              <w:rPr>
                <w:color w:val="000000"/>
                <w:sz w:val="22"/>
                <w:szCs w:val="22"/>
              </w:rPr>
            </w:pPr>
            <w:r>
              <w:rPr>
                <w:color w:val="000000"/>
                <w:sz w:val="18"/>
                <w:szCs w:val="18"/>
              </w:rPr>
              <w:t>450</w:t>
            </w:r>
          </w:p>
        </w:tc>
        <w:tc>
          <w:tcPr>
            <w:tcW w:w="1276" w:type="dxa"/>
            <w:tcBorders>
              <w:top w:val="nil"/>
              <w:left w:val="nil"/>
              <w:bottom w:val="single" w:sz="4" w:space="0" w:color="auto"/>
              <w:right w:val="single" w:sz="4" w:space="0" w:color="auto"/>
            </w:tcBorders>
            <w:shd w:val="clear" w:color="auto" w:fill="auto"/>
            <w:vAlign w:val="center"/>
            <w:hideMark/>
          </w:tcPr>
          <w:p w14:paraId="65B4D4A4" w14:textId="77777777" w:rsidR="00D04024" w:rsidRPr="002B11B3" w:rsidRDefault="00D04024" w:rsidP="00D960CC">
            <w:pPr>
              <w:jc w:val="center"/>
              <w:rPr>
                <w:color w:val="000000"/>
                <w:sz w:val="22"/>
                <w:szCs w:val="22"/>
              </w:rPr>
            </w:pPr>
            <w:r>
              <w:rPr>
                <w:color w:val="000000"/>
                <w:sz w:val="18"/>
                <w:szCs w:val="18"/>
              </w:rPr>
              <w:t>1,92</w:t>
            </w:r>
          </w:p>
        </w:tc>
        <w:tc>
          <w:tcPr>
            <w:tcW w:w="1134" w:type="dxa"/>
            <w:tcBorders>
              <w:top w:val="nil"/>
              <w:left w:val="nil"/>
              <w:bottom w:val="single" w:sz="4" w:space="0" w:color="auto"/>
              <w:right w:val="single" w:sz="4" w:space="0" w:color="auto"/>
            </w:tcBorders>
            <w:shd w:val="clear" w:color="auto" w:fill="auto"/>
            <w:vAlign w:val="center"/>
            <w:hideMark/>
          </w:tcPr>
          <w:p w14:paraId="654E7ED4" w14:textId="77777777" w:rsidR="00D04024" w:rsidRPr="002B11B3" w:rsidRDefault="00D04024" w:rsidP="00D960CC">
            <w:pPr>
              <w:jc w:val="center"/>
              <w:rPr>
                <w:color w:val="000000"/>
                <w:sz w:val="22"/>
                <w:szCs w:val="22"/>
              </w:rPr>
            </w:pPr>
            <w:r>
              <w:rPr>
                <w:color w:val="000000"/>
                <w:sz w:val="18"/>
                <w:szCs w:val="18"/>
              </w:rPr>
              <w:t>451,92</w:t>
            </w:r>
          </w:p>
        </w:tc>
      </w:tr>
      <w:tr w:rsidR="00D04024" w:rsidRPr="002B11B3" w14:paraId="6BDC35E7" w14:textId="77777777" w:rsidTr="00D960CC">
        <w:trPr>
          <w:trHeight w:val="494"/>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B38A351" w14:textId="77777777" w:rsidR="00D04024" w:rsidRPr="002B11B3" w:rsidRDefault="00D04024" w:rsidP="00D960CC">
            <w:pPr>
              <w:jc w:val="center"/>
              <w:rPr>
                <w:color w:val="000000"/>
                <w:sz w:val="22"/>
                <w:szCs w:val="22"/>
              </w:rPr>
            </w:pPr>
            <w:r w:rsidRPr="002B11B3">
              <w:rPr>
                <w:color w:val="000000"/>
                <w:sz w:val="22"/>
                <w:szCs w:val="22"/>
              </w:rPr>
              <w:t>.2.5</w:t>
            </w:r>
          </w:p>
        </w:tc>
        <w:tc>
          <w:tcPr>
            <w:tcW w:w="4919" w:type="dxa"/>
            <w:tcBorders>
              <w:top w:val="nil"/>
              <w:left w:val="nil"/>
              <w:bottom w:val="single" w:sz="4" w:space="0" w:color="auto"/>
              <w:right w:val="single" w:sz="4" w:space="0" w:color="auto"/>
            </w:tcBorders>
            <w:shd w:val="clear" w:color="auto" w:fill="auto"/>
            <w:vAlign w:val="center"/>
            <w:hideMark/>
          </w:tcPr>
          <w:p w14:paraId="66DE1EFC" w14:textId="77777777" w:rsidR="00D04024" w:rsidRPr="002B11B3" w:rsidRDefault="00D04024" w:rsidP="00D960CC">
            <w:pPr>
              <w:rPr>
                <w:color w:val="000000"/>
                <w:sz w:val="22"/>
                <w:szCs w:val="22"/>
              </w:rPr>
            </w:pPr>
            <w:r w:rsidRPr="00314A09">
              <w:rPr>
                <w:color w:val="000000"/>
                <w:sz w:val="22"/>
                <w:szCs w:val="22"/>
              </w:rPr>
              <w:t>бюджет муниципального образования (</w:t>
            </w:r>
            <w:r>
              <w:rPr>
                <w:color w:val="000000"/>
                <w:sz w:val="22"/>
                <w:szCs w:val="22"/>
              </w:rPr>
              <w:t>Егорьевский</w:t>
            </w:r>
            <w:r w:rsidRPr="00314A09">
              <w:rPr>
                <w:color w:val="000000"/>
                <w:sz w:val="22"/>
                <w:szCs w:val="22"/>
              </w:rPr>
              <w:t xml:space="preserve"> сельсовет)</w:t>
            </w:r>
          </w:p>
        </w:tc>
        <w:tc>
          <w:tcPr>
            <w:tcW w:w="926" w:type="dxa"/>
            <w:tcBorders>
              <w:top w:val="nil"/>
              <w:left w:val="nil"/>
              <w:bottom w:val="single" w:sz="4" w:space="0" w:color="auto"/>
              <w:right w:val="single" w:sz="4" w:space="0" w:color="auto"/>
            </w:tcBorders>
            <w:shd w:val="clear" w:color="auto" w:fill="auto"/>
            <w:vAlign w:val="center"/>
            <w:hideMark/>
          </w:tcPr>
          <w:p w14:paraId="72578B1A"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3805151"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0CBC676C" w14:textId="77777777" w:rsidR="00D04024" w:rsidRPr="002B11B3" w:rsidRDefault="00D04024" w:rsidP="00D960CC">
            <w:pPr>
              <w:jc w:val="center"/>
              <w:rPr>
                <w:color w:val="000000"/>
                <w:sz w:val="22"/>
                <w:szCs w:val="22"/>
              </w:rPr>
            </w:pPr>
            <w:r>
              <w:rPr>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14:paraId="32D8494A" w14:textId="77777777" w:rsidR="00D04024" w:rsidRPr="002B11B3" w:rsidRDefault="00D04024" w:rsidP="00D960CC">
            <w:pPr>
              <w:jc w:val="center"/>
              <w:rPr>
                <w:color w:val="000000"/>
                <w:sz w:val="22"/>
                <w:szCs w:val="22"/>
              </w:rPr>
            </w:pPr>
            <w:r>
              <w:rPr>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2E80786C" w14:textId="77777777" w:rsidR="00D04024" w:rsidRPr="002B11B3" w:rsidRDefault="00D04024" w:rsidP="00D960CC">
            <w:pPr>
              <w:jc w:val="center"/>
              <w:rPr>
                <w:color w:val="000000"/>
                <w:sz w:val="22"/>
                <w:szCs w:val="22"/>
              </w:rPr>
            </w:pPr>
            <w:r>
              <w:rPr>
                <w:color w:val="000000"/>
                <w:sz w:val="18"/>
                <w:szCs w:val="18"/>
              </w:rPr>
              <w:t> </w:t>
            </w:r>
          </w:p>
        </w:tc>
        <w:tc>
          <w:tcPr>
            <w:tcW w:w="842" w:type="dxa"/>
            <w:tcBorders>
              <w:top w:val="nil"/>
              <w:left w:val="nil"/>
              <w:bottom w:val="single" w:sz="4" w:space="0" w:color="auto"/>
              <w:right w:val="single" w:sz="4" w:space="0" w:color="auto"/>
            </w:tcBorders>
            <w:shd w:val="clear" w:color="auto" w:fill="auto"/>
            <w:vAlign w:val="center"/>
            <w:hideMark/>
          </w:tcPr>
          <w:p w14:paraId="1198873A" w14:textId="77777777" w:rsidR="00D04024" w:rsidRPr="002B11B3" w:rsidRDefault="00D04024" w:rsidP="00D960CC">
            <w:pPr>
              <w:jc w:val="center"/>
              <w:rPr>
                <w:color w:val="000000"/>
                <w:sz w:val="22"/>
                <w:szCs w:val="22"/>
              </w:rPr>
            </w:pPr>
            <w:r>
              <w:rPr>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23887432" w14:textId="77777777" w:rsidR="00D04024" w:rsidRPr="002B11B3" w:rsidRDefault="00D04024" w:rsidP="00D960CC">
            <w:pPr>
              <w:jc w:val="center"/>
              <w:rPr>
                <w:color w:val="000000"/>
                <w:sz w:val="22"/>
                <w:szCs w:val="22"/>
              </w:rPr>
            </w:pPr>
            <w:r>
              <w:rPr>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44DE5783" w14:textId="77777777" w:rsidR="00D04024" w:rsidRPr="002B11B3" w:rsidRDefault="00D04024" w:rsidP="00D960CC">
            <w:pPr>
              <w:jc w:val="center"/>
              <w:rPr>
                <w:color w:val="000000"/>
                <w:sz w:val="22"/>
                <w:szCs w:val="22"/>
              </w:rPr>
            </w:pPr>
            <w:r>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20D02305" w14:textId="77777777" w:rsidR="00D04024" w:rsidRPr="002B11B3" w:rsidRDefault="00D04024" w:rsidP="00D960CC">
            <w:pPr>
              <w:rPr>
                <w:rFonts w:ascii="Calibri" w:hAnsi="Calibri" w:cs="Calibri"/>
                <w:color w:val="000000"/>
                <w:sz w:val="22"/>
                <w:szCs w:val="22"/>
              </w:rPr>
            </w:pPr>
            <w:r>
              <w:rPr>
                <w:rFonts w:ascii="Calibri" w:hAnsi="Calibri" w:cs="Calibri"/>
                <w:color w:val="000000"/>
                <w:sz w:val="18"/>
                <w:szCs w:val="18"/>
              </w:rPr>
              <w:t> </w:t>
            </w:r>
          </w:p>
        </w:tc>
      </w:tr>
      <w:tr w:rsidR="00D04024" w:rsidRPr="002B11B3" w14:paraId="416713AF" w14:textId="77777777" w:rsidTr="00D960CC">
        <w:trPr>
          <w:trHeight w:val="48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A0CDCDF" w14:textId="77777777" w:rsidR="00D04024" w:rsidRPr="002B11B3" w:rsidRDefault="00D04024" w:rsidP="00D960CC">
            <w:pPr>
              <w:jc w:val="center"/>
              <w:rPr>
                <w:color w:val="000000"/>
                <w:sz w:val="22"/>
                <w:szCs w:val="22"/>
              </w:rPr>
            </w:pPr>
            <w:r w:rsidRPr="002B11B3">
              <w:rPr>
                <w:color w:val="000000"/>
                <w:sz w:val="22"/>
                <w:szCs w:val="22"/>
              </w:rPr>
              <w:t>.2.6</w:t>
            </w:r>
          </w:p>
        </w:tc>
        <w:tc>
          <w:tcPr>
            <w:tcW w:w="4919" w:type="dxa"/>
            <w:tcBorders>
              <w:top w:val="nil"/>
              <w:left w:val="nil"/>
              <w:bottom w:val="single" w:sz="4" w:space="0" w:color="auto"/>
              <w:right w:val="single" w:sz="4" w:space="0" w:color="auto"/>
            </w:tcBorders>
            <w:shd w:val="clear" w:color="auto" w:fill="auto"/>
            <w:vAlign w:val="center"/>
            <w:hideMark/>
          </w:tcPr>
          <w:p w14:paraId="5A823DE3" w14:textId="77777777" w:rsidR="00D04024" w:rsidRPr="002B11B3" w:rsidRDefault="00D04024" w:rsidP="00D960CC">
            <w:pPr>
              <w:rPr>
                <w:color w:val="000000"/>
                <w:sz w:val="22"/>
                <w:szCs w:val="22"/>
              </w:rPr>
            </w:pPr>
            <w:r w:rsidRPr="002B11B3">
              <w:rPr>
                <w:color w:val="000000"/>
                <w:sz w:val="22"/>
                <w:szCs w:val="22"/>
              </w:rPr>
              <w:t>Собственные средства РСО</w:t>
            </w:r>
          </w:p>
        </w:tc>
        <w:tc>
          <w:tcPr>
            <w:tcW w:w="926" w:type="dxa"/>
            <w:tcBorders>
              <w:top w:val="nil"/>
              <w:left w:val="nil"/>
              <w:bottom w:val="single" w:sz="4" w:space="0" w:color="auto"/>
              <w:right w:val="single" w:sz="4" w:space="0" w:color="auto"/>
            </w:tcBorders>
            <w:shd w:val="clear" w:color="auto" w:fill="auto"/>
            <w:vAlign w:val="center"/>
            <w:hideMark/>
          </w:tcPr>
          <w:p w14:paraId="518D1670"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CA2B2E3"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78B56D07" w14:textId="77777777" w:rsidR="00D04024" w:rsidRPr="002B11B3" w:rsidRDefault="00D04024" w:rsidP="00D960CC">
            <w:pPr>
              <w:jc w:val="center"/>
              <w:rPr>
                <w:color w:val="000000"/>
                <w:sz w:val="22"/>
                <w:szCs w:val="22"/>
              </w:rPr>
            </w:pPr>
            <w:r>
              <w:rPr>
                <w:color w:val="000000"/>
                <w:sz w:val="18"/>
                <w:szCs w:val="18"/>
              </w:rPr>
              <w:t>0</w:t>
            </w:r>
          </w:p>
        </w:tc>
        <w:tc>
          <w:tcPr>
            <w:tcW w:w="1060" w:type="dxa"/>
            <w:tcBorders>
              <w:top w:val="nil"/>
              <w:left w:val="nil"/>
              <w:bottom w:val="single" w:sz="4" w:space="0" w:color="auto"/>
              <w:right w:val="single" w:sz="4" w:space="0" w:color="auto"/>
            </w:tcBorders>
            <w:shd w:val="clear" w:color="auto" w:fill="auto"/>
            <w:vAlign w:val="center"/>
            <w:hideMark/>
          </w:tcPr>
          <w:p w14:paraId="63249915"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0E119811" w14:textId="77777777" w:rsidR="00D04024" w:rsidRPr="002B11B3" w:rsidRDefault="00D04024" w:rsidP="00D960CC">
            <w:pPr>
              <w:jc w:val="center"/>
              <w:rPr>
                <w:color w:val="000000"/>
                <w:sz w:val="22"/>
                <w:szCs w:val="22"/>
              </w:rPr>
            </w:pPr>
            <w:r>
              <w:rPr>
                <w:color w:val="000000"/>
                <w:sz w:val="18"/>
                <w:szCs w:val="18"/>
              </w:rPr>
              <w:t>0</w:t>
            </w:r>
          </w:p>
        </w:tc>
        <w:tc>
          <w:tcPr>
            <w:tcW w:w="842" w:type="dxa"/>
            <w:tcBorders>
              <w:top w:val="nil"/>
              <w:left w:val="nil"/>
              <w:bottom w:val="single" w:sz="4" w:space="0" w:color="auto"/>
              <w:right w:val="single" w:sz="4" w:space="0" w:color="auto"/>
            </w:tcBorders>
            <w:shd w:val="clear" w:color="auto" w:fill="auto"/>
            <w:vAlign w:val="center"/>
            <w:hideMark/>
          </w:tcPr>
          <w:p w14:paraId="54038B0F" w14:textId="77777777" w:rsidR="00D04024" w:rsidRPr="002B11B3" w:rsidRDefault="00D04024" w:rsidP="00D960CC">
            <w:pPr>
              <w:jc w:val="center"/>
              <w:rPr>
                <w:color w:val="000000"/>
                <w:sz w:val="22"/>
                <w:szCs w:val="22"/>
              </w:rPr>
            </w:pPr>
            <w:r>
              <w:rPr>
                <w:color w:val="000000"/>
                <w:sz w:val="18"/>
                <w:szCs w:val="18"/>
              </w:rPr>
              <w:t>0</w:t>
            </w:r>
          </w:p>
        </w:tc>
        <w:tc>
          <w:tcPr>
            <w:tcW w:w="1275" w:type="dxa"/>
            <w:tcBorders>
              <w:top w:val="nil"/>
              <w:left w:val="nil"/>
              <w:bottom w:val="single" w:sz="4" w:space="0" w:color="auto"/>
              <w:right w:val="single" w:sz="4" w:space="0" w:color="auto"/>
            </w:tcBorders>
            <w:shd w:val="clear" w:color="auto" w:fill="auto"/>
            <w:vAlign w:val="center"/>
            <w:hideMark/>
          </w:tcPr>
          <w:p w14:paraId="26FA91D9" w14:textId="77777777" w:rsidR="00D04024" w:rsidRPr="002B11B3" w:rsidRDefault="00D04024" w:rsidP="00D960CC">
            <w:pPr>
              <w:jc w:val="center"/>
              <w:rPr>
                <w:color w:val="000000"/>
                <w:sz w:val="22"/>
                <w:szCs w:val="22"/>
              </w:rPr>
            </w:pPr>
            <w:r>
              <w:rPr>
                <w:color w:val="000000"/>
                <w:sz w:val="18"/>
                <w:szCs w:val="18"/>
              </w:rPr>
              <w:t>0</w:t>
            </w:r>
          </w:p>
        </w:tc>
        <w:tc>
          <w:tcPr>
            <w:tcW w:w="1276" w:type="dxa"/>
            <w:tcBorders>
              <w:top w:val="nil"/>
              <w:left w:val="nil"/>
              <w:bottom w:val="single" w:sz="4" w:space="0" w:color="auto"/>
              <w:right w:val="single" w:sz="4" w:space="0" w:color="auto"/>
            </w:tcBorders>
            <w:shd w:val="clear" w:color="auto" w:fill="auto"/>
            <w:vAlign w:val="center"/>
            <w:hideMark/>
          </w:tcPr>
          <w:p w14:paraId="75B9EBAC" w14:textId="77777777" w:rsidR="00D04024" w:rsidRPr="002B11B3" w:rsidRDefault="00D04024" w:rsidP="00D960CC">
            <w:pPr>
              <w:jc w:val="center"/>
              <w:rPr>
                <w:color w:val="000000"/>
                <w:sz w:val="22"/>
                <w:szCs w:val="22"/>
              </w:rPr>
            </w:pPr>
            <w:r>
              <w:rPr>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14:paraId="78932E60" w14:textId="77777777" w:rsidR="00D04024" w:rsidRPr="002B11B3" w:rsidRDefault="00D04024" w:rsidP="00D960CC">
            <w:pPr>
              <w:rPr>
                <w:rFonts w:ascii="Calibri" w:hAnsi="Calibri" w:cs="Calibri"/>
                <w:color w:val="000000"/>
                <w:sz w:val="22"/>
                <w:szCs w:val="22"/>
              </w:rPr>
            </w:pPr>
            <w:r>
              <w:rPr>
                <w:rFonts w:ascii="Calibri" w:hAnsi="Calibri" w:cs="Calibri"/>
                <w:color w:val="000000"/>
                <w:sz w:val="18"/>
                <w:szCs w:val="18"/>
              </w:rPr>
              <w:t> </w:t>
            </w:r>
          </w:p>
        </w:tc>
      </w:tr>
      <w:tr w:rsidR="00D04024" w:rsidRPr="002B11B3" w14:paraId="121D1716" w14:textId="77777777" w:rsidTr="00D960CC">
        <w:trPr>
          <w:trHeight w:val="48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A6AEF53" w14:textId="77777777" w:rsidR="00D04024" w:rsidRPr="002B11B3" w:rsidRDefault="00D04024" w:rsidP="00D960CC">
            <w:pPr>
              <w:jc w:val="center"/>
              <w:rPr>
                <w:color w:val="000000"/>
                <w:sz w:val="22"/>
                <w:szCs w:val="22"/>
              </w:rPr>
            </w:pPr>
            <w:r w:rsidRPr="002B11B3">
              <w:rPr>
                <w:color w:val="000000"/>
                <w:sz w:val="22"/>
                <w:szCs w:val="22"/>
              </w:rPr>
              <w:t>.2.7</w:t>
            </w:r>
          </w:p>
        </w:tc>
        <w:tc>
          <w:tcPr>
            <w:tcW w:w="4919" w:type="dxa"/>
            <w:tcBorders>
              <w:top w:val="nil"/>
              <w:left w:val="nil"/>
              <w:bottom w:val="single" w:sz="4" w:space="0" w:color="auto"/>
              <w:right w:val="single" w:sz="4" w:space="0" w:color="auto"/>
            </w:tcBorders>
            <w:shd w:val="clear" w:color="auto" w:fill="auto"/>
            <w:vAlign w:val="center"/>
            <w:hideMark/>
          </w:tcPr>
          <w:p w14:paraId="636C1951" w14:textId="77777777" w:rsidR="00D04024" w:rsidRPr="002B11B3" w:rsidRDefault="00D04024" w:rsidP="00D960CC">
            <w:pPr>
              <w:rPr>
                <w:color w:val="000000"/>
                <w:sz w:val="22"/>
                <w:szCs w:val="22"/>
              </w:rPr>
            </w:pPr>
            <w:r w:rsidRPr="002B11B3">
              <w:rPr>
                <w:color w:val="000000"/>
                <w:sz w:val="22"/>
                <w:szCs w:val="22"/>
              </w:rPr>
              <w:t>за счет тарифов на подключение</w:t>
            </w:r>
          </w:p>
        </w:tc>
        <w:tc>
          <w:tcPr>
            <w:tcW w:w="926" w:type="dxa"/>
            <w:tcBorders>
              <w:top w:val="nil"/>
              <w:left w:val="nil"/>
              <w:bottom w:val="single" w:sz="4" w:space="0" w:color="auto"/>
              <w:right w:val="single" w:sz="4" w:space="0" w:color="auto"/>
            </w:tcBorders>
            <w:shd w:val="clear" w:color="auto" w:fill="auto"/>
            <w:vAlign w:val="center"/>
            <w:hideMark/>
          </w:tcPr>
          <w:p w14:paraId="45143448"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32691AA"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69AEE2A0" w14:textId="77777777" w:rsidR="00D04024" w:rsidRPr="002B11B3" w:rsidRDefault="00D04024" w:rsidP="00D960CC">
            <w:pPr>
              <w:jc w:val="center"/>
              <w:rPr>
                <w:color w:val="000000"/>
                <w:sz w:val="22"/>
                <w:szCs w:val="22"/>
              </w:rPr>
            </w:pPr>
            <w:r>
              <w:rPr>
                <w:color w:val="000000"/>
                <w:sz w:val="18"/>
                <w:szCs w:val="18"/>
              </w:rPr>
              <w:t>0</w:t>
            </w:r>
          </w:p>
        </w:tc>
        <w:tc>
          <w:tcPr>
            <w:tcW w:w="1060" w:type="dxa"/>
            <w:tcBorders>
              <w:top w:val="nil"/>
              <w:left w:val="nil"/>
              <w:bottom w:val="single" w:sz="4" w:space="0" w:color="auto"/>
              <w:right w:val="single" w:sz="4" w:space="0" w:color="auto"/>
            </w:tcBorders>
            <w:shd w:val="clear" w:color="auto" w:fill="auto"/>
            <w:vAlign w:val="center"/>
            <w:hideMark/>
          </w:tcPr>
          <w:p w14:paraId="7538F2FB"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24CE85BD" w14:textId="77777777" w:rsidR="00D04024" w:rsidRPr="002B11B3" w:rsidRDefault="00D04024" w:rsidP="00D960CC">
            <w:pPr>
              <w:jc w:val="center"/>
              <w:rPr>
                <w:color w:val="000000"/>
                <w:sz w:val="22"/>
                <w:szCs w:val="22"/>
              </w:rPr>
            </w:pPr>
            <w:r>
              <w:rPr>
                <w:color w:val="000000"/>
                <w:sz w:val="18"/>
                <w:szCs w:val="18"/>
              </w:rPr>
              <w:t>0</w:t>
            </w:r>
          </w:p>
        </w:tc>
        <w:tc>
          <w:tcPr>
            <w:tcW w:w="842" w:type="dxa"/>
            <w:tcBorders>
              <w:top w:val="nil"/>
              <w:left w:val="nil"/>
              <w:bottom w:val="single" w:sz="4" w:space="0" w:color="auto"/>
              <w:right w:val="single" w:sz="4" w:space="0" w:color="auto"/>
            </w:tcBorders>
            <w:shd w:val="clear" w:color="auto" w:fill="auto"/>
            <w:vAlign w:val="center"/>
            <w:hideMark/>
          </w:tcPr>
          <w:p w14:paraId="21ED758F" w14:textId="77777777" w:rsidR="00D04024" w:rsidRPr="002B11B3" w:rsidRDefault="00D04024" w:rsidP="00D960CC">
            <w:pPr>
              <w:jc w:val="center"/>
              <w:rPr>
                <w:color w:val="000000"/>
                <w:sz w:val="22"/>
                <w:szCs w:val="22"/>
              </w:rPr>
            </w:pPr>
            <w:r>
              <w:rPr>
                <w:color w:val="000000"/>
                <w:sz w:val="18"/>
                <w:szCs w:val="18"/>
              </w:rPr>
              <w:t>0</w:t>
            </w:r>
          </w:p>
        </w:tc>
        <w:tc>
          <w:tcPr>
            <w:tcW w:w="1275" w:type="dxa"/>
            <w:tcBorders>
              <w:top w:val="nil"/>
              <w:left w:val="nil"/>
              <w:bottom w:val="single" w:sz="4" w:space="0" w:color="auto"/>
              <w:right w:val="single" w:sz="4" w:space="0" w:color="auto"/>
            </w:tcBorders>
            <w:shd w:val="clear" w:color="auto" w:fill="auto"/>
            <w:vAlign w:val="center"/>
            <w:hideMark/>
          </w:tcPr>
          <w:p w14:paraId="2DC3B6E2" w14:textId="77777777" w:rsidR="00D04024" w:rsidRPr="002B11B3" w:rsidRDefault="00D04024" w:rsidP="00D960CC">
            <w:pPr>
              <w:jc w:val="center"/>
              <w:rPr>
                <w:color w:val="000000"/>
                <w:sz w:val="22"/>
                <w:szCs w:val="22"/>
              </w:rPr>
            </w:pPr>
            <w:r>
              <w:rPr>
                <w:color w:val="000000"/>
                <w:sz w:val="18"/>
                <w:szCs w:val="18"/>
              </w:rPr>
              <w:t>0</w:t>
            </w:r>
          </w:p>
        </w:tc>
        <w:tc>
          <w:tcPr>
            <w:tcW w:w="1276" w:type="dxa"/>
            <w:tcBorders>
              <w:top w:val="nil"/>
              <w:left w:val="nil"/>
              <w:bottom w:val="single" w:sz="4" w:space="0" w:color="auto"/>
              <w:right w:val="single" w:sz="4" w:space="0" w:color="auto"/>
            </w:tcBorders>
            <w:shd w:val="clear" w:color="auto" w:fill="auto"/>
            <w:vAlign w:val="center"/>
            <w:hideMark/>
          </w:tcPr>
          <w:p w14:paraId="484BBDF7" w14:textId="77777777" w:rsidR="00D04024" w:rsidRPr="002B11B3" w:rsidRDefault="00D04024" w:rsidP="00D960CC">
            <w:pPr>
              <w:jc w:val="center"/>
              <w:rPr>
                <w:color w:val="000000"/>
                <w:sz w:val="22"/>
                <w:szCs w:val="22"/>
              </w:rPr>
            </w:pPr>
            <w:r>
              <w:rPr>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14:paraId="1CC3799C" w14:textId="77777777" w:rsidR="00D04024" w:rsidRPr="002B11B3" w:rsidRDefault="00D04024" w:rsidP="00D960CC">
            <w:pPr>
              <w:rPr>
                <w:rFonts w:ascii="Calibri" w:hAnsi="Calibri" w:cs="Calibri"/>
                <w:color w:val="000000"/>
                <w:sz w:val="22"/>
                <w:szCs w:val="22"/>
              </w:rPr>
            </w:pPr>
            <w:r>
              <w:rPr>
                <w:rFonts w:ascii="Calibri" w:hAnsi="Calibri" w:cs="Calibri"/>
                <w:color w:val="000000"/>
                <w:sz w:val="18"/>
                <w:szCs w:val="18"/>
              </w:rPr>
              <w:t> </w:t>
            </w:r>
          </w:p>
        </w:tc>
      </w:tr>
      <w:tr w:rsidR="00D04024" w:rsidRPr="002B11B3" w14:paraId="17A85F10" w14:textId="77777777" w:rsidTr="00D960CC">
        <w:trPr>
          <w:trHeight w:val="300"/>
          <w:jc w:val="center"/>
        </w:trPr>
        <w:tc>
          <w:tcPr>
            <w:tcW w:w="567" w:type="dxa"/>
            <w:tcBorders>
              <w:top w:val="nil"/>
              <w:left w:val="single" w:sz="4" w:space="0" w:color="auto"/>
              <w:bottom w:val="single" w:sz="4" w:space="0" w:color="auto"/>
              <w:right w:val="single" w:sz="4" w:space="0" w:color="auto"/>
            </w:tcBorders>
            <w:shd w:val="clear" w:color="000000" w:fill="FFFF00"/>
            <w:noWrap/>
            <w:vAlign w:val="bottom"/>
            <w:hideMark/>
          </w:tcPr>
          <w:p w14:paraId="010B706D" w14:textId="77777777" w:rsidR="00D04024" w:rsidRPr="002B11B3" w:rsidRDefault="00D04024" w:rsidP="00D960CC">
            <w:pPr>
              <w:jc w:val="center"/>
              <w:rPr>
                <w:rFonts w:ascii="Calibri" w:hAnsi="Calibri" w:cs="Calibri"/>
                <w:color w:val="000000"/>
                <w:sz w:val="22"/>
                <w:szCs w:val="22"/>
              </w:rPr>
            </w:pPr>
            <w:r w:rsidRPr="002B11B3">
              <w:rPr>
                <w:rFonts w:ascii="Calibri" w:hAnsi="Calibri" w:cs="Calibri"/>
                <w:color w:val="000000"/>
                <w:sz w:val="22"/>
                <w:szCs w:val="22"/>
              </w:rPr>
              <w:t>3</w:t>
            </w:r>
          </w:p>
        </w:tc>
        <w:tc>
          <w:tcPr>
            <w:tcW w:w="14312" w:type="dxa"/>
            <w:gridSpan w:val="10"/>
            <w:tcBorders>
              <w:top w:val="single" w:sz="4" w:space="0" w:color="auto"/>
              <w:left w:val="nil"/>
              <w:bottom w:val="single" w:sz="4" w:space="0" w:color="auto"/>
              <w:right w:val="single" w:sz="4" w:space="0" w:color="auto"/>
            </w:tcBorders>
            <w:shd w:val="clear" w:color="000000" w:fill="FFFF00"/>
            <w:vAlign w:val="center"/>
            <w:hideMark/>
          </w:tcPr>
          <w:p w14:paraId="2EE4B960" w14:textId="77777777" w:rsidR="00D04024" w:rsidRPr="002B11B3" w:rsidRDefault="00D04024" w:rsidP="00D960CC">
            <w:pPr>
              <w:jc w:val="center"/>
              <w:rPr>
                <w:b/>
                <w:bCs/>
                <w:color w:val="000000"/>
                <w:sz w:val="22"/>
                <w:szCs w:val="22"/>
              </w:rPr>
            </w:pPr>
            <w:r w:rsidRPr="002B11B3">
              <w:rPr>
                <w:b/>
                <w:bCs/>
                <w:color w:val="000000"/>
                <w:sz w:val="22"/>
                <w:szCs w:val="22"/>
              </w:rPr>
              <w:t>Реконструкция и строительство сетей водопровода</w:t>
            </w:r>
          </w:p>
        </w:tc>
      </w:tr>
      <w:tr w:rsidR="00D04024" w:rsidRPr="002B11B3" w14:paraId="5DF14971" w14:textId="77777777" w:rsidTr="00D960CC">
        <w:trPr>
          <w:trHeight w:val="48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15396DB" w14:textId="77777777" w:rsidR="00D04024" w:rsidRPr="002B11B3" w:rsidRDefault="00D04024" w:rsidP="00D960CC">
            <w:pPr>
              <w:jc w:val="center"/>
              <w:rPr>
                <w:color w:val="000000"/>
                <w:sz w:val="22"/>
                <w:szCs w:val="22"/>
              </w:rPr>
            </w:pPr>
            <w:r w:rsidRPr="002B11B3">
              <w:rPr>
                <w:color w:val="000000"/>
                <w:sz w:val="22"/>
                <w:szCs w:val="22"/>
              </w:rPr>
              <w:t>.3.1</w:t>
            </w:r>
          </w:p>
        </w:tc>
        <w:tc>
          <w:tcPr>
            <w:tcW w:w="4919" w:type="dxa"/>
            <w:tcBorders>
              <w:top w:val="nil"/>
              <w:left w:val="nil"/>
              <w:bottom w:val="single" w:sz="4" w:space="0" w:color="auto"/>
              <w:right w:val="single" w:sz="4" w:space="0" w:color="auto"/>
            </w:tcBorders>
            <w:shd w:val="clear" w:color="auto" w:fill="auto"/>
            <w:vAlign w:val="center"/>
            <w:hideMark/>
          </w:tcPr>
          <w:p w14:paraId="6ECF2DEE" w14:textId="77777777" w:rsidR="00D04024" w:rsidRPr="002B11B3" w:rsidRDefault="00D04024" w:rsidP="00D960CC">
            <w:pPr>
              <w:rPr>
                <w:color w:val="000000"/>
                <w:sz w:val="22"/>
                <w:szCs w:val="22"/>
              </w:rPr>
            </w:pPr>
            <w:r w:rsidRPr="002B11B3">
              <w:rPr>
                <w:color w:val="000000"/>
                <w:sz w:val="22"/>
                <w:szCs w:val="22"/>
              </w:rPr>
              <w:t>Всего инвестиций за период, в т.ч.</w:t>
            </w:r>
          </w:p>
        </w:tc>
        <w:tc>
          <w:tcPr>
            <w:tcW w:w="926" w:type="dxa"/>
            <w:tcBorders>
              <w:top w:val="nil"/>
              <w:left w:val="nil"/>
              <w:bottom w:val="single" w:sz="4" w:space="0" w:color="auto"/>
              <w:right w:val="single" w:sz="4" w:space="0" w:color="auto"/>
            </w:tcBorders>
            <w:shd w:val="clear" w:color="auto" w:fill="auto"/>
            <w:vAlign w:val="center"/>
            <w:hideMark/>
          </w:tcPr>
          <w:p w14:paraId="1D21E7E8"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8CA6275" w14:textId="77777777" w:rsidR="00D04024" w:rsidRPr="002B11B3" w:rsidRDefault="00D04024" w:rsidP="00D960CC">
            <w:pPr>
              <w:jc w:val="center"/>
              <w:rPr>
                <w:color w:val="000000"/>
                <w:sz w:val="22"/>
                <w:szCs w:val="22"/>
              </w:rPr>
            </w:pPr>
            <w:r>
              <w:rPr>
                <w:color w:val="000000"/>
                <w:sz w:val="18"/>
                <w:szCs w:val="18"/>
              </w:rPr>
              <w:t>0,0</w:t>
            </w:r>
          </w:p>
        </w:tc>
        <w:tc>
          <w:tcPr>
            <w:tcW w:w="960" w:type="dxa"/>
            <w:tcBorders>
              <w:top w:val="nil"/>
              <w:left w:val="nil"/>
              <w:bottom w:val="single" w:sz="4" w:space="0" w:color="auto"/>
              <w:right w:val="single" w:sz="4" w:space="0" w:color="auto"/>
            </w:tcBorders>
            <w:shd w:val="clear" w:color="auto" w:fill="auto"/>
            <w:vAlign w:val="center"/>
            <w:hideMark/>
          </w:tcPr>
          <w:p w14:paraId="472FFEAA" w14:textId="77777777" w:rsidR="00D04024" w:rsidRPr="002B11B3" w:rsidRDefault="00D04024" w:rsidP="00D960CC">
            <w:pPr>
              <w:jc w:val="center"/>
              <w:rPr>
                <w:color w:val="000000"/>
                <w:sz w:val="22"/>
                <w:szCs w:val="22"/>
              </w:rPr>
            </w:pPr>
            <w:r>
              <w:rPr>
                <w:color w:val="000000"/>
                <w:sz w:val="18"/>
                <w:szCs w:val="18"/>
              </w:rPr>
              <w:t>862,9</w:t>
            </w:r>
          </w:p>
        </w:tc>
        <w:tc>
          <w:tcPr>
            <w:tcW w:w="1060" w:type="dxa"/>
            <w:tcBorders>
              <w:top w:val="nil"/>
              <w:left w:val="nil"/>
              <w:bottom w:val="single" w:sz="4" w:space="0" w:color="auto"/>
              <w:right w:val="single" w:sz="4" w:space="0" w:color="auto"/>
            </w:tcBorders>
            <w:shd w:val="clear" w:color="auto" w:fill="auto"/>
            <w:vAlign w:val="center"/>
            <w:hideMark/>
          </w:tcPr>
          <w:p w14:paraId="1749A9A2" w14:textId="77777777" w:rsidR="00D04024" w:rsidRPr="002B11B3" w:rsidRDefault="00D04024" w:rsidP="00D960CC">
            <w:pPr>
              <w:jc w:val="center"/>
              <w:rPr>
                <w:color w:val="000000"/>
                <w:sz w:val="22"/>
                <w:szCs w:val="22"/>
              </w:rPr>
            </w:pPr>
            <w:r>
              <w:rPr>
                <w:color w:val="000000"/>
                <w:sz w:val="18"/>
                <w:szCs w:val="18"/>
              </w:rPr>
              <w:t>282,0</w:t>
            </w:r>
          </w:p>
        </w:tc>
        <w:tc>
          <w:tcPr>
            <w:tcW w:w="960" w:type="dxa"/>
            <w:tcBorders>
              <w:top w:val="nil"/>
              <w:left w:val="nil"/>
              <w:bottom w:val="single" w:sz="4" w:space="0" w:color="auto"/>
              <w:right w:val="single" w:sz="4" w:space="0" w:color="auto"/>
            </w:tcBorders>
            <w:shd w:val="clear" w:color="auto" w:fill="auto"/>
            <w:vAlign w:val="center"/>
            <w:hideMark/>
          </w:tcPr>
          <w:p w14:paraId="7FFD7893" w14:textId="77777777" w:rsidR="00D04024" w:rsidRPr="002B11B3" w:rsidRDefault="00D04024" w:rsidP="00D960CC">
            <w:pPr>
              <w:jc w:val="center"/>
              <w:rPr>
                <w:color w:val="000000"/>
                <w:sz w:val="22"/>
                <w:szCs w:val="22"/>
              </w:rPr>
            </w:pPr>
            <w:r>
              <w:rPr>
                <w:color w:val="000000"/>
                <w:sz w:val="18"/>
                <w:szCs w:val="18"/>
              </w:rPr>
              <w:t>586,0</w:t>
            </w:r>
          </w:p>
        </w:tc>
        <w:tc>
          <w:tcPr>
            <w:tcW w:w="842" w:type="dxa"/>
            <w:tcBorders>
              <w:top w:val="nil"/>
              <w:left w:val="nil"/>
              <w:bottom w:val="single" w:sz="4" w:space="0" w:color="auto"/>
              <w:right w:val="single" w:sz="4" w:space="0" w:color="auto"/>
            </w:tcBorders>
            <w:shd w:val="clear" w:color="auto" w:fill="auto"/>
            <w:vAlign w:val="center"/>
            <w:hideMark/>
          </w:tcPr>
          <w:p w14:paraId="3A079F9B" w14:textId="77777777" w:rsidR="00D04024" w:rsidRPr="002B11B3" w:rsidRDefault="00D04024" w:rsidP="00D960CC">
            <w:pPr>
              <w:jc w:val="center"/>
              <w:rPr>
                <w:color w:val="000000"/>
                <w:sz w:val="22"/>
                <w:szCs w:val="22"/>
              </w:rPr>
            </w:pPr>
            <w:r>
              <w:rPr>
                <w:color w:val="000000"/>
                <w:sz w:val="18"/>
                <w:szCs w:val="18"/>
              </w:rPr>
              <w:t>0,0</w:t>
            </w:r>
          </w:p>
        </w:tc>
        <w:tc>
          <w:tcPr>
            <w:tcW w:w="1275" w:type="dxa"/>
            <w:tcBorders>
              <w:top w:val="nil"/>
              <w:left w:val="nil"/>
              <w:bottom w:val="single" w:sz="4" w:space="0" w:color="auto"/>
              <w:right w:val="single" w:sz="4" w:space="0" w:color="auto"/>
            </w:tcBorders>
            <w:shd w:val="clear" w:color="auto" w:fill="auto"/>
            <w:vAlign w:val="center"/>
            <w:hideMark/>
          </w:tcPr>
          <w:p w14:paraId="5182CF0E" w14:textId="77777777" w:rsidR="00D04024" w:rsidRPr="002B11B3" w:rsidRDefault="00D04024" w:rsidP="00D960CC">
            <w:pPr>
              <w:jc w:val="center"/>
              <w:rPr>
                <w:color w:val="000000"/>
                <w:sz w:val="22"/>
                <w:szCs w:val="22"/>
              </w:rPr>
            </w:pPr>
            <w:r>
              <w:rPr>
                <w:color w:val="000000"/>
                <w:sz w:val="18"/>
                <w:szCs w:val="18"/>
              </w:rPr>
              <w:t>1730,3</w:t>
            </w:r>
          </w:p>
        </w:tc>
        <w:tc>
          <w:tcPr>
            <w:tcW w:w="1276" w:type="dxa"/>
            <w:tcBorders>
              <w:top w:val="nil"/>
              <w:left w:val="nil"/>
              <w:bottom w:val="single" w:sz="4" w:space="0" w:color="auto"/>
              <w:right w:val="single" w:sz="4" w:space="0" w:color="auto"/>
            </w:tcBorders>
            <w:shd w:val="clear" w:color="auto" w:fill="auto"/>
            <w:vAlign w:val="center"/>
            <w:hideMark/>
          </w:tcPr>
          <w:p w14:paraId="224E2C72" w14:textId="77777777" w:rsidR="00D04024" w:rsidRPr="002B11B3" w:rsidRDefault="00D04024" w:rsidP="00D960CC">
            <w:pPr>
              <w:jc w:val="center"/>
              <w:rPr>
                <w:color w:val="000000"/>
                <w:sz w:val="22"/>
                <w:szCs w:val="22"/>
              </w:rPr>
            </w:pPr>
            <w:r>
              <w:rPr>
                <w:color w:val="000000"/>
                <w:sz w:val="18"/>
                <w:szCs w:val="18"/>
              </w:rPr>
              <w:t>1093,0</w:t>
            </w:r>
          </w:p>
        </w:tc>
        <w:tc>
          <w:tcPr>
            <w:tcW w:w="1134" w:type="dxa"/>
            <w:tcBorders>
              <w:top w:val="nil"/>
              <w:left w:val="nil"/>
              <w:bottom w:val="single" w:sz="4" w:space="0" w:color="auto"/>
              <w:right w:val="single" w:sz="4" w:space="0" w:color="auto"/>
            </w:tcBorders>
            <w:shd w:val="clear" w:color="auto" w:fill="auto"/>
            <w:vAlign w:val="center"/>
            <w:hideMark/>
          </w:tcPr>
          <w:p w14:paraId="2C0BDB85" w14:textId="77777777" w:rsidR="00D04024" w:rsidRPr="002B11B3" w:rsidRDefault="00D04024" w:rsidP="00D960CC">
            <w:pPr>
              <w:jc w:val="center"/>
              <w:rPr>
                <w:color w:val="000000"/>
                <w:sz w:val="22"/>
                <w:szCs w:val="22"/>
              </w:rPr>
            </w:pPr>
            <w:r>
              <w:rPr>
                <w:color w:val="000000"/>
                <w:sz w:val="18"/>
                <w:szCs w:val="18"/>
              </w:rPr>
              <w:t>2823,3</w:t>
            </w:r>
          </w:p>
        </w:tc>
      </w:tr>
      <w:tr w:rsidR="00D04024" w:rsidRPr="002B11B3" w14:paraId="36B5B224" w14:textId="77777777" w:rsidTr="00D960CC">
        <w:trPr>
          <w:trHeight w:val="30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C9B62E0" w14:textId="77777777" w:rsidR="00D04024" w:rsidRPr="002B11B3" w:rsidRDefault="00D04024" w:rsidP="00D960CC">
            <w:pPr>
              <w:jc w:val="center"/>
              <w:rPr>
                <w:color w:val="000000"/>
                <w:sz w:val="22"/>
                <w:szCs w:val="22"/>
              </w:rPr>
            </w:pPr>
            <w:r w:rsidRPr="002B11B3">
              <w:rPr>
                <w:color w:val="000000"/>
                <w:sz w:val="22"/>
                <w:szCs w:val="22"/>
              </w:rPr>
              <w:t>.3.2</w:t>
            </w:r>
          </w:p>
        </w:tc>
        <w:tc>
          <w:tcPr>
            <w:tcW w:w="4919" w:type="dxa"/>
            <w:tcBorders>
              <w:top w:val="nil"/>
              <w:left w:val="nil"/>
              <w:bottom w:val="single" w:sz="4" w:space="0" w:color="auto"/>
              <w:right w:val="single" w:sz="4" w:space="0" w:color="auto"/>
            </w:tcBorders>
            <w:shd w:val="clear" w:color="auto" w:fill="auto"/>
            <w:vAlign w:val="center"/>
            <w:hideMark/>
          </w:tcPr>
          <w:p w14:paraId="402CD14A" w14:textId="77777777" w:rsidR="00D04024" w:rsidRPr="002B11B3" w:rsidRDefault="00D04024" w:rsidP="00D960CC">
            <w:pPr>
              <w:rPr>
                <w:color w:val="000000"/>
                <w:sz w:val="22"/>
                <w:szCs w:val="22"/>
              </w:rPr>
            </w:pPr>
            <w:r w:rsidRPr="002B11B3">
              <w:rPr>
                <w:color w:val="000000"/>
                <w:sz w:val="22"/>
                <w:szCs w:val="22"/>
              </w:rPr>
              <w:t>Федеральный бюджет</w:t>
            </w:r>
          </w:p>
        </w:tc>
        <w:tc>
          <w:tcPr>
            <w:tcW w:w="926" w:type="dxa"/>
            <w:tcBorders>
              <w:top w:val="nil"/>
              <w:left w:val="nil"/>
              <w:bottom w:val="single" w:sz="4" w:space="0" w:color="auto"/>
              <w:right w:val="single" w:sz="4" w:space="0" w:color="auto"/>
            </w:tcBorders>
            <w:shd w:val="clear" w:color="auto" w:fill="auto"/>
            <w:vAlign w:val="center"/>
            <w:hideMark/>
          </w:tcPr>
          <w:p w14:paraId="1265DA47"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87399D3" w14:textId="77777777" w:rsidR="00D04024" w:rsidRPr="002B11B3" w:rsidRDefault="00D04024" w:rsidP="00D960CC">
            <w:pPr>
              <w:jc w:val="center"/>
              <w:rPr>
                <w:color w:val="000000"/>
                <w:sz w:val="22"/>
                <w:szCs w:val="22"/>
              </w:rPr>
            </w:pPr>
            <w:r>
              <w:rPr>
                <w:color w:val="000000"/>
                <w:sz w:val="18"/>
                <w:szCs w:val="18"/>
              </w:rPr>
              <w:t>0,0</w:t>
            </w:r>
          </w:p>
        </w:tc>
        <w:tc>
          <w:tcPr>
            <w:tcW w:w="960" w:type="dxa"/>
            <w:tcBorders>
              <w:top w:val="nil"/>
              <w:left w:val="nil"/>
              <w:bottom w:val="single" w:sz="4" w:space="0" w:color="auto"/>
              <w:right w:val="single" w:sz="4" w:space="0" w:color="auto"/>
            </w:tcBorders>
            <w:shd w:val="clear" w:color="auto" w:fill="auto"/>
            <w:vAlign w:val="center"/>
            <w:hideMark/>
          </w:tcPr>
          <w:p w14:paraId="35E13128" w14:textId="77777777" w:rsidR="00D04024" w:rsidRPr="002B11B3" w:rsidRDefault="00D04024" w:rsidP="00D960CC">
            <w:pPr>
              <w:jc w:val="center"/>
              <w:rPr>
                <w:color w:val="000000"/>
                <w:sz w:val="22"/>
                <w:szCs w:val="22"/>
              </w:rPr>
            </w:pPr>
            <w:r>
              <w:rPr>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14:paraId="1B27AEE4" w14:textId="77777777" w:rsidR="00D04024" w:rsidRPr="002B11B3" w:rsidRDefault="00D04024" w:rsidP="00D960CC">
            <w:pPr>
              <w:jc w:val="center"/>
              <w:rPr>
                <w:color w:val="000000"/>
                <w:sz w:val="22"/>
                <w:szCs w:val="22"/>
              </w:rPr>
            </w:pPr>
            <w:r>
              <w:rPr>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5C6D0EC2" w14:textId="77777777" w:rsidR="00D04024" w:rsidRPr="002B11B3" w:rsidRDefault="00D04024" w:rsidP="00D960CC">
            <w:pPr>
              <w:jc w:val="center"/>
              <w:rPr>
                <w:color w:val="000000"/>
                <w:sz w:val="22"/>
                <w:szCs w:val="22"/>
              </w:rPr>
            </w:pPr>
            <w:r>
              <w:rPr>
                <w:color w:val="000000"/>
                <w:sz w:val="18"/>
                <w:szCs w:val="18"/>
              </w:rPr>
              <w:t> </w:t>
            </w:r>
          </w:p>
        </w:tc>
        <w:tc>
          <w:tcPr>
            <w:tcW w:w="842" w:type="dxa"/>
            <w:tcBorders>
              <w:top w:val="nil"/>
              <w:left w:val="nil"/>
              <w:bottom w:val="single" w:sz="4" w:space="0" w:color="auto"/>
              <w:right w:val="single" w:sz="4" w:space="0" w:color="auto"/>
            </w:tcBorders>
            <w:shd w:val="clear" w:color="auto" w:fill="auto"/>
            <w:vAlign w:val="center"/>
            <w:hideMark/>
          </w:tcPr>
          <w:p w14:paraId="5EDC0F94" w14:textId="77777777" w:rsidR="00D04024" w:rsidRPr="002B11B3" w:rsidRDefault="00D04024" w:rsidP="00D960CC">
            <w:pPr>
              <w:jc w:val="center"/>
              <w:rPr>
                <w:color w:val="000000"/>
                <w:sz w:val="22"/>
                <w:szCs w:val="22"/>
              </w:rPr>
            </w:pPr>
            <w:r>
              <w:rPr>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3B4E7835" w14:textId="77777777" w:rsidR="00D04024" w:rsidRPr="002B11B3" w:rsidRDefault="00D04024" w:rsidP="00D960CC">
            <w:pPr>
              <w:jc w:val="center"/>
              <w:rPr>
                <w:color w:val="000000"/>
                <w:sz w:val="22"/>
                <w:szCs w:val="22"/>
              </w:rPr>
            </w:pPr>
            <w:r>
              <w:rPr>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4C66621E" w14:textId="77777777" w:rsidR="00D04024" w:rsidRPr="002B11B3" w:rsidRDefault="00D04024" w:rsidP="00D960CC">
            <w:pPr>
              <w:jc w:val="center"/>
              <w:rPr>
                <w:color w:val="000000"/>
                <w:sz w:val="22"/>
                <w:szCs w:val="22"/>
              </w:rPr>
            </w:pPr>
            <w:r>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0ECF0313" w14:textId="77777777" w:rsidR="00D04024" w:rsidRPr="002B11B3" w:rsidRDefault="00D04024" w:rsidP="00D960CC">
            <w:pPr>
              <w:rPr>
                <w:rFonts w:ascii="Calibri" w:hAnsi="Calibri" w:cs="Calibri"/>
                <w:color w:val="000000"/>
                <w:sz w:val="22"/>
                <w:szCs w:val="22"/>
              </w:rPr>
            </w:pPr>
            <w:r>
              <w:rPr>
                <w:rFonts w:ascii="Calibri" w:hAnsi="Calibri" w:cs="Calibri"/>
                <w:color w:val="000000"/>
                <w:sz w:val="18"/>
                <w:szCs w:val="18"/>
              </w:rPr>
              <w:t> </w:t>
            </w:r>
          </w:p>
        </w:tc>
      </w:tr>
      <w:tr w:rsidR="00D04024" w:rsidRPr="002B11B3" w14:paraId="2580BDAF" w14:textId="77777777" w:rsidTr="00D960CC">
        <w:trPr>
          <w:trHeight w:val="30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37FD86E" w14:textId="77777777" w:rsidR="00D04024" w:rsidRPr="002B11B3" w:rsidRDefault="00D04024" w:rsidP="00D960CC">
            <w:pPr>
              <w:jc w:val="center"/>
              <w:rPr>
                <w:color w:val="000000"/>
                <w:sz w:val="22"/>
                <w:szCs w:val="22"/>
              </w:rPr>
            </w:pPr>
            <w:r w:rsidRPr="002B11B3">
              <w:rPr>
                <w:color w:val="000000"/>
                <w:sz w:val="22"/>
                <w:szCs w:val="22"/>
              </w:rPr>
              <w:t>.3.3</w:t>
            </w:r>
          </w:p>
        </w:tc>
        <w:tc>
          <w:tcPr>
            <w:tcW w:w="4919" w:type="dxa"/>
            <w:tcBorders>
              <w:top w:val="nil"/>
              <w:left w:val="nil"/>
              <w:bottom w:val="single" w:sz="4" w:space="0" w:color="auto"/>
              <w:right w:val="single" w:sz="4" w:space="0" w:color="auto"/>
            </w:tcBorders>
            <w:shd w:val="clear" w:color="auto" w:fill="auto"/>
            <w:vAlign w:val="center"/>
            <w:hideMark/>
          </w:tcPr>
          <w:p w14:paraId="0A9EED80" w14:textId="77777777" w:rsidR="00D04024" w:rsidRPr="002B11B3" w:rsidRDefault="00D04024" w:rsidP="00D960CC">
            <w:pPr>
              <w:rPr>
                <w:color w:val="000000"/>
                <w:sz w:val="22"/>
                <w:szCs w:val="22"/>
              </w:rPr>
            </w:pPr>
            <w:r w:rsidRPr="002B11B3">
              <w:rPr>
                <w:color w:val="000000"/>
                <w:sz w:val="22"/>
                <w:szCs w:val="22"/>
              </w:rPr>
              <w:t>бюджет субъекта РФ</w:t>
            </w:r>
          </w:p>
        </w:tc>
        <w:tc>
          <w:tcPr>
            <w:tcW w:w="926" w:type="dxa"/>
            <w:tcBorders>
              <w:top w:val="nil"/>
              <w:left w:val="nil"/>
              <w:bottom w:val="single" w:sz="4" w:space="0" w:color="auto"/>
              <w:right w:val="single" w:sz="4" w:space="0" w:color="auto"/>
            </w:tcBorders>
            <w:shd w:val="clear" w:color="auto" w:fill="auto"/>
            <w:vAlign w:val="center"/>
            <w:hideMark/>
          </w:tcPr>
          <w:p w14:paraId="0E09EC98"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DC63353" w14:textId="77777777" w:rsidR="00D04024" w:rsidRPr="002B11B3" w:rsidRDefault="00D04024" w:rsidP="00D960CC">
            <w:pPr>
              <w:jc w:val="center"/>
              <w:rPr>
                <w:color w:val="000000"/>
                <w:sz w:val="22"/>
                <w:szCs w:val="22"/>
              </w:rPr>
            </w:pPr>
            <w:r>
              <w:rPr>
                <w:color w:val="000000"/>
                <w:sz w:val="18"/>
                <w:szCs w:val="18"/>
              </w:rPr>
              <w:t>0,0</w:t>
            </w:r>
          </w:p>
        </w:tc>
        <w:tc>
          <w:tcPr>
            <w:tcW w:w="960" w:type="dxa"/>
            <w:tcBorders>
              <w:top w:val="nil"/>
              <w:left w:val="nil"/>
              <w:bottom w:val="single" w:sz="4" w:space="0" w:color="auto"/>
              <w:right w:val="single" w:sz="4" w:space="0" w:color="auto"/>
            </w:tcBorders>
            <w:shd w:val="clear" w:color="auto" w:fill="auto"/>
            <w:vAlign w:val="center"/>
            <w:hideMark/>
          </w:tcPr>
          <w:p w14:paraId="27ABC228" w14:textId="77777777" w:rsidR="00D04024" w:rsidRPr="002B11B3" w:rsidRDefault="00D04024" w:rsidP="00D960CC">
            <w:pPr>
              <w:jc w:val="center"/>
              <w:rPr>
                <w:color w:val="000000"/>
                <w:sz w:val="22"/>
                <w:szCs w:val="22"/>
              </w:rPr>
            </w:pPr>
            <w:r>
              <w:rPr>
                <w:color w:val="000000"/>
                <w:sz w:val="18"/>
                <w:szCs w:val="18"/>
              </w:rPr>
              <w:t>776,6</w:t>
            </w:r>
          </w:p>
        </w:tc>
        <w:tc>
          <w:tcPr>
            <w:tcW w:w="1060" w:type="dxa"/>
            <w:tcBorders>
              <w:top w:val="nil"/>
              <w:left w:val="nil"/>
              <w:bottom w:val="single" w:sz="4" w:space="0" w:color="auto"/>
              <w:right w:val="single" w:sz="4" w:space="0" w:color="auto"/>
            </w:tcBorders>
            <w:shd w:val="clear" w:color="auto" w:fill="auto"/>
            <w:vAlign w:val="center"/>
            <w:hideMark/>
          </w:tcPr>
          <w:p w14:paraId="03444B8E" w14:textId="77777777" w:rsidR="00D04024" w:rsidRPr="002B11B3" w:rsidRDefault="00D04024" w:rsidP="00D960CC">
            <w:pPr>
              <w:jc w:val="center"/>
              <w:rPr>
                <w:color w:val="000000"/>
                <w:sz w:val="22"/>
                <w:szCs w:val="22"/>
              </w:rPr>
            </w:pPr>
            <w:r>
              <w:rPr>
                <w:color w:val="000000"/>
                <w:sz w:val="18"/>
                <w:szCs w:val="18"/>
              </w:rPr>
              <w:t>253,8</w:t>
            </w:r>
          </w:p>
        </w:tc>
        <w:tc>
          <w:tcPr>
            <w:tcW w:w="960" w:type="dxa"/>
            <w:tcBorders>
              <w:top w:val="nil"/>
              <w:left w:val="nil"/>
              <w:bottom w:val="single" w:sz="4" w:space="0" w:color="auto"/>
              <w:right w:val="single" w:sz="4" w:space="0" w:color="auto"/>
            </w:tcBorders>
            <w:shd w:val="clear" w:color="auto" w:fill="auto"/>
            <w:vAlign w:val="center"/>
            <w:hideMark/>
          </w:tcPr>
          <w:p w14:paraId="6E1343F3" w14:textId="77777777" w:rsidR="00D04024" w:rsidRPr="002B11B3" w:rsidRDefault="00D04024" w:rsidP="00D960CC">
            <w:pPr>
              <w:jc w:val="center"/>
              <w:rPr>
                <w:color w:val="000000"/>
                <w:sz w:val="22"/>
                <w:szCs w:val="22"/>
              </w:rPr>
            </w:pPr>
            <w:r>
              <w:rPr>
                <w:color w:val="000000"/>
                <w:sz w:val="18"/>
                <w:szCs w:val="18"/>
              </w:rPr>
              <w:t>527,4</w:t>
            </w:r>
          </w:p>
        </w:tc>
        <w:tc>
          <w:tcPr>
            <w:tcW w:w="842" w:type="dxa"/>
            <w:tcBorders>
              <w:top w:val="nil"/>
              <w:left w:val="nil"/>
              <w:bottom w:val="single" w:sz="4" w:space="0" w:color="auto"/>
              <w:right w:val="single" w:sz="4" w:space="0" w:color="auto"/>
            </w:tcBorders>
            <w:shd w:val="clear" w:color="auto" w:fill="auto"/>
            <w:vAlign w:val="center"/>
            <w:hideMark/>
          </w:tcPr>
          <w:p w14:paraId="7422B86A" w14:textId="77777777" w:rsidR="00D04024" w:rsidRPr="002B11B3" w:rsidRDefault="00D04024" w:rsidP="00D960CC">
            <w:pPr>
              <w:jc w:val="center"/>
              <w:rPr>
                <w:color w:val="000000"/>
                <w:sz w:val="22"/>
                <w:szCs w:val="22"/>
              </w:rPr>
            </w:pPr>
            <w:r>
              <w:rPr>
                <w:color w:val="000000"/>
                <w:sz w:val="18"/>
                <w:szCs w:val="18"/>
              </w:rPr>
              <w:t>0,0</w:t>
            </w:r>
          </w:p>
        </w:tc>
        <w:tc>
          <w:tcPr>
            <w:tcW w:w="1275" w:type="dxa"/>
            <w:tcBorders>
              <w:top w:val="nil"/>
              <w:left w:val="nil"/>
              <w:bottom w:val="single" w:sz="4" w:space="0" w:color="auto"/>
              <w:right w:val="single" w:sz="4" w:space="0" w:color="auto"/>
            </w:tcBorders>
            <w:shd w:val="clear" w:color="auto" w:fill="auto"/>
            <w:vAlign w:val="center"/>
            <w:hideMark/>
          </w:tcPr>
          <w:p w14:paraId="7309A414" w14:textId="77777777" w:rsidR="00D04024" w:rsidRPr="002B11B3" w:rsidRDefault="00D04024" w:rsidP="00D960CC">
            <w:pPr>
              <w:jc w:val="center"/>
              <w:rPr>
                <w:color w:val="000000"/>
                <w:sz w:val="22"/>
                <w:szCs w:val="22"/>
              </w:rPr>
            </w:pPr>
            <w:r>
              <w:rPr>
                <w:color w:val="000000"/>
                <w:sz w:val="18"/>
                <w:szCs w:val="18"/>
              </w:rPr>
              <w:t>1557,3</w:t>
            </w:r>
          </w:p>
        </w:tc>
        <w:tc>
          <w:tcPr>
            <w:tcW w:w="1276" w:type="dxa"/>
            <w:tcBorders>
              <w:top w:val="nil"/>
              <w:left w:val="nil"/>
              <w:bottom w:val="single" w:sz="4" w:space="0" w:color="auto"/>
              <w:right w:val="single" w:sz="4" w:space="0" w:color="auto"/>
            </w:tcBorders>
            <w:shd w:val="clear" w:color="auto" w:fill="auto"/>
            <w:vAlign w:val="center"/>
            <w:hideMark/>
          </w:tcPr>
          <w:p w14:paraId="53E890EB" w14:textId="77777777" w:rsidR="00D04024" w:rsidRPr="002B11B3" w:rsidRDefault="00D04024" w:rsidP="00D960CC">
            <w:pPr>
              <w:jc w:val="center"/>
              <w:rPr>
                <w:color w:val="000000"/>
                <w:sz w:val="22"/>
                <w:szCs w:val="22"/>
              </w:rPr>
            </w:pPr>
            <w:r>
              <w:rPr>
                <w:color w:val="000000"/>
                <w:sz w:val="18"/>
                <w:szCs w:val="18"/>
              </w:rPr>
              <w:t>983,7</w:t>
            </w:r>
          </w:p>
        </w:tc>
        <w:tc>
          <w:tcPr>
            <w:tcW w:w="1134" w:type="dxa"/>
            <w:tcBorders>
              <w:top w:val="nil"/>
              <w:left w:val="nil"/>
              <w:bottom w:val="single" w:sz="4" w:space="0" w:color="auto"/>
              <w:right w:val="single" w:sz="4" w:space="0" w:color="auto"/>
            </w:tcBorders>
            <w:shd w:val="clear" w:color="auto" w:fill="auto"/>
            <w:vAlign w:val="center"/>
            <w:hideMark/>
          </w:tcPr>
          <w:p w14:paraId="1C0C78BD" w14:textId="77777777" w:rsidR="00D04024" w:rsidRPr="002B11B3" w:rsidRDefault="00D04024" w:rsidP="00D960CC">
            <w:pPr>
              <w:jc w:val="center"/>
              <w:rPr>
                <w:color w:val="000000"/>
                <w:sz w:val="22"/>
                <w:szCs w:val="22"/>
              </w:rPr>
            </w:pPr>
            <w:r>
              <w:rPr>
                <w:color w:val="000000"/>
                <w:sz w:val="18"/>
                <w:szCs w:val="18"/>
              </w:rPr>
              <w:t>2541,0</w:t>
            </w:r>
          </w:p>
        </w:tc>
      </w:tr>
      <w:tr w:rsidR="00D04024" w:rsidRPr="002B11B3" w14:paraId="7EA1174A" w14:textId="77777777" w:rsidTr="00D960CC">
        <w:trPr>
          <w:trHeight w:val="416"/>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6F99FF0" w14:textId="77777777" w:rsidR="00D04024" w:rsidRPr="002B11B3" w:rsidRDefault="00D04024" w:rsidP="00D960CC">
            <w:pPr>
              <w:jc w:val="center"/>
              <w:rPr>
                <w:color w:val="000000"/>
                <w:sz w:val="22"/>
                <w:szCs w:val="22"/>
              </w:rPr>
            </w:pPr>
            <w:r w:rsidRPr="002B11B3">
              <w:rPr>
                <w:color w:val="000000"/>
                <w:sz w:val="22"/>
                <w:szCs w:val="22"/>
              </w:rPr>
              <w:t>.3.4</w:t>
            </w:r>
          </w:p>
        </w:tc>
        <w:tc>
          <w:tcPr>
            <w:tcW w:w="4919" w:type="dxa"/>
            <w:tcBorders>
              <w:top w:val="nil"/>
              <w:left w:val="nil"/>
              <w:bottom w:val="single" w:sz="4" w:space="0" w:color="auto"/>
              <w:right w:val="single" w:sz="4" w:space="0" w:color="auto"/>
            </w:tcBorders>
            <w:shd w:val="clear" w:color="auto" w:fill="auto"/>
            <w:vAlign w:val="center"/>
            <w:hideMark/>
          </w:tcPr>
          <w:p w14:paraId="4179B153" w14:textId="77777777" w:rsidR="00D04024" w:rsidRPr="002B11B3" w:rsidRDefault="00D04024" w:rsidP="00D960CC">
            <w:pPr>
              <w:rPr>
                <w:color w:val="000000"/>
                <w:sz w:val="22"/>
                <w:szCs w:val="22"/>
              </w:rPr>
            </w:pPr>
            <w:r w:rsidRPr="002B11B3">
              <w:rPr>
                <w:color w:val="000000"/>
                <w:sz w:val="22"/>
                <w:szCs w:val="22"/>
              </w:rPr>
              <w:t>бюджет муниципального образования (района)</w:t>
            </w:r>
          </w:p>
        </w:tc>
        <w:tc>
          <w:tcPr>
            <w:tcW w:w="926" w:type="dxa"/>
            <w:tcBorders>
              <w:top w:val="nil"/>
              <w:left w:val="nil"/>
              <w:bottom w:val="single" w:sz="4" w:space="0" w:color="auto"/>
              <w:right w:val="single" w:sz="4" w:space="0" w:color="auto"/>
            </w:tcBorders>
            <w:shd w:val="clear" w:color="auto" w:fill="auto"/>
            <w:vAlign w:val="center"/>
            <w:hideMark/>
          </w:tcPr>
          <w:p w14:paraId="74948FA5"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257ACA0" w14:textId="77777777" w:rsidR="00D04024" w:rsidRPr="002B11B3" w:rsidRDefault="00D04024" w:rsidP="00D960CC">
            <w:pPr>
              <w:jc w:val="center"/>
              <w:rPr>
                <w:color w:val="000000"/>
                <w:sz w:val="22"/>
                <w:szCs w:val="22"/>
              </w:rPr>
            </w:pPr>
            <w:r>
              <w:rPr>
                <w:color w:val="000000"/>
                <w:sz w:val="18"/>
                <w:szCs w:val="18"/>
              </w:rPr>
              <w:t>0,0</w:t>
            </w:r>
          </w:p>
        </w:tc>
        <w:tc>
          <w:tcPr>
            <w:tcW w:w="960" w:type="dxa"/>
            <w:tcBorders>
              <w:top w:val="nil"/>
              <w:left w:val="nil"/>
              <w:bottom w:val="single" w:sz="4" w:space="0" w:color="auto"/>
              <w:right w:val="single" w:sz="4" w:space="0" w:color="auto"/>
            </w:tcBorders>
            <w:shd w:val="clear" w:color="auto" w:fill="auto"/>
            <w:vAlign w:val="center"/>
            <w:hideMark/>
          </w:tcPr>
          <w:p w14:paraId="78861704" w14:textId="77777777" w:rsidR="00D04024" w:rsidRPr="002B11B3" w:rsidRDefault="00D04024" w:rsidP="00D960CC">
            <w:pPr>
              <w:jc w:val="center"/>
              <w:rPr>
                <w:color w:val="000000"/>
                <w:sz w:val="22"/>
                <w:szCs w:val="22"/>
              </w:rPr>
            </w:pPr>
            <w:r>
              <w:rPr>
                <w:color w:val="000000"/>
                <w:sz w:val="18"/>
                <w:szCs w:val="18"/>
              </w:rPr>
              <w:t>86,3</w:t>
            </w:r>
          </w:p>
        </w:tc>
        <w:tc>
          <w:tcPr>
            <w:tcW w:w="1060" w:type="dxa"/>
            <w:tcBorders>
              <w:top w:val="nil"/>
              <w:left w:val="nil"/>
              <w:bottom w:val="single" w:sz="4" w:space="0" w:color="auto"/>
              <w:right w:val="single" w:sz="4" w:space="0" w:color="auto"/>
            </w:tcBorders>
            <w:shd w:val="clear" w:color="auto" w:fill="auto"/>
            <w:vAlign w:val="center"/>
            <w:hideMark/>
          </w:tcPr>
          <w:p w14:paraId="4B2DEAB1" w14:textId="77777777" w:rsidR="00D04024" w:rsidRPr="002B11B3" w:rsidRDefault="00D04024" w:rsidP="00D960CC">
            <w:pPr>
              <w:jc w:val="center"/>
              <w:rPr>
                <w:color w:val="000000"/>
                <w:sz w:val="22"/>
                <w:szCs w:val="22"/>
              </w:rPr>
            </w:pPr>
            <w:r>
              <w:rPr>
                <w:color w:val="000000"/>
                <w:sz w:val="18"/>
                <w:szCs w:val="18"/>
              </w:rPr>
              <w:t>28,2</w:t>
            </w:r>
          </w:p>
        </w:tc>
        <w:tc>
          <w:tcPr>
            <w:tcW w:w="960" w:type="dxa"/>
            <w:tcBorders>
              <w:top w:val="nil"/>
              <w:left w:val="nil"/>
              <w:bottom w:val="single" w:sz="4" w:space="0" w:color="auto"/>
              <w:right w:val="single" w:sz="4" w:space="0" w:color="auto"/>
            </w:tcBorders>
            <w:shd w:val="clear" w:color="auto" w:fill="auto"/>
            <w:vAlign w:val="center"/>
            <w:hideMark/>
          </w:tcPr>
          <w:p w14:paraId="3B916AFB" w14:textId="77777777" w:rsidR="00D04024" w:rsidRPr="002B11B3" w:rsidRDefault="00D04024" w:rsidP="00D960CC">
            <w:pPr>
              <w:jc w:val="center"/>
              <w:rPr>
                <w:color w:val="000000"/>
                <w:sz w:val="22"/>
                <w:szCs w:val="22"/>
              </w:rPr>
            </w:pPr>
            <w:r>
              <w:rPr>
                <w:color w:val="000000"/>
                <w:sz w:val="18"/>
                <w:szCs w:val="18"/>
              </w:rPr>
              <w:t>58,6</w:t>
            </w:r>
          </w:p>
        </w:tc>
        <w:tc>
          <w:tcPr>
            <w:tcW w:w="842" w:type="dxa"/>
            <w:tcBorders>
              <w:top w:val="nil"/>
              <w:left w:val="nil"/>
              <w:bottom w:val="single" w:sz="4" w:space="0" w:color="auto"/>
              <w:right w:val="single" w:sz="4" w:space="0" w:color="auto"/>
            </w:tcBorders>
            <w:shd w:val="clear" w:color="auto" w:fill="auto"/>
            <w:vAlign w:val="center"/>
            <w:hideMark/>
          </w:tcPr>
          <w:p w14:paraId="54C2017D" w14:textId="77777777" w:rsidR="00D04024" w:rsidRPr="002B11B3" w:rsidRDefault="00D04024" w:rsidP="00D960CC">
            <w:pPr>
              <w:jc w:val="center"/>
              <w:rPr>
                <w:color w:val="000000"/>
                <w:sz w:val="22"/>
                <w:szCs w:val="22"/>
              </w:rPr>
            </w:pPr>
            <w:r>
              <w:rPr>
                <w:color w:val="000000"/>
                <w:sz w:val="18"/>
                <w:szCs w:val="18"/>
              </w:rPr>
              <w:t>0,0</w:t>
            </w:r>
          </w:p>
        </w:tc>
        <w:tc>
          <w:tcPr>
            <w:tcW w:w="1275" w:type="dxa"/>
            <w:tcBorders>
              <w:top w:val="nil"/>
              <w:left w:val="nil"/>
              <w:bottom w:val="single" w:sz="4" w:space="0" w:color="auto"/>
              <w:right w:val="single" w:sz="4" w:space="0" w:color="auto"/>
            </w:tcBorders>
            <w:shd w:val="clear" w:color="auto" w:fill="auto"/>
            <w:vAlign w:val="center"/>
            <w:hideMark/>
          </w:tcPr>
          <w:p w14:paraId="31BFFE3D" w14:textId="77777777" w:rsidR="00D04024" w:rsidRPr="002B11B3" w:rsidRDefault="00D04024" w:rsidP="00D960CC">
            <w:pPr>
              <w:jc w:val="center"/>
              <w:rPr>
                <w:color w:val="000000"/>
                <w:sz w:val="22"/>
                <w:szCs w:val="22"/>
              </w:rPr>
            </w:pPr>
            <w:r>
              <w:rPr>
                <w:color w:val="000000"/>
                <w:sz w:val="18"/>
                <w:szCs w:val="18"/>
              </w:rPr>
              <w:t>173,0</w:t>
            </w:r>
          </w:p>
        </w:tc>
        <w:tc>
          <w:tcPr>
            <w:tcW w:w="1276" w:type="dxa"/>
            <w:tcBorders>
              <w:top w:val="nil"/>
              <w:left w:val="nil"/>
              <w:bottom w:val="single" w:sz="4" w:space="0" w:color="auto"/>
              <w:right w:val="single" w:sz="4" w:space="0" w:color="auto"/>
            </w:tcBorders>
            <w:shd w:val="clear" w:color="auto" w:fill="auto"/>
            <w:vAlign w:val="center"/>
            <w:hideMark/>
          </w:tcPr>
          <w:p w14:paraId="2D893E3B" w14:textId="77777777" w:rsidR="00D04024" w:rsidRPr="002B11B3" w:rsidRDefault="00D04024" w:rsidP="00D960CC">
            <w:pPr>
              <w:jc w:val="center"/>
              <w:rPr>
                <w:color w:val="000000"/>
                <w:sz w:val="22"/>
                <w:szCs w:val="22"/>
              </w:rPr>
            </w:pPr>
            <w:r>
              <w:rPr>
                <w:color w:val="000000"/>
                <w:sz w:val="18"/>
                <w:szCs w:val="18"/>
              </w:rPr>
              <w:t>109,3</w:t>
            </w:r>
          </w:p>
        </w:tc>
        <w:tc>
          <w:tcPr>
            <w:tcW w:w="1134" w:type="dxa"/>
            <w:tcBorders>
              <w:top w:val="nil"/>
              <w:left w:val="nil"/>
              <w:bottom w:val="single" w:sz="4" w:space="0" w:color="auto"/>
              <w:right w:val="single" w:sz="4" w:space="0" w:color="auto"/>
            </w:tcBorders>
            <w:shd w:val="clear" w:color="auto" w:fill="auto"/>
            <w:vAlign w:val="center"/>
            <w:hideMark/>
          </w:tcPr>
          <w:p w14:paraId="05252FA2" w14:textId="77777777" w:rsidR="00D04024" w:rsidRPr="002B11B3" w:rsidRDefault="00D04024" w:rsidP="00D960CC">
            <w:pPr>
              <w:jc w:val="center"/>
              <w:rPr>
                <w:color w:val="000000"/>
                <w:sz w:val="22"/>
                <w:szCs w:val="22"/>
              </w:rPr>
            </w:pPr>
            <w:r>
              <w:rPr>
                <w:color w:val="000000"/>
                <w:sz w:val="18"/>
                <w:szCs w:val="18"/>
              </w:rPr>
              <w:t>282,3</w:t>
            </w:r>
          </w:p>
        </w:tc>
      </w:tr>
      <w:tr w:rsidR="00D04024" w:rsidRPr="002B11B3" w14:paraId="662806A7" w14:textId="77777777" w:rsidTr="00D960CC">
        <w:trPr>
          <w:trHeight w:val="541"/>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5076FFE" w14:textId="77777777" w:rsidR="00D04024" w:rsidRPr="002B11B3" w:rsidRDefault="00D04024" w:rsidP="00D960CC">
            <w:pPr>
              <w:jc w:val="center"/>
              <w:rPr>
                <w:color w:val="000000"/>
                <w:sz w:val="22"/>
                <w:szCs w:val="22"/>
              </w:rPr>
            </w:pPr>
            <w:r w:rsidRPr="002B11B3">
              <w:rPr>
                <w:color w:val="000000"/>
                <w:sz w:val="22"/>
                <w:szCs w:val="22"/>
              </w:rPr>
              <w:lastRenderedPageBreak/>
              <w:t>.3.5</w:t>
            </w:r>
          </w:p>
        </w:tc>
        <w:tc>
          <w:tcPr>
            <w:tcW w:w="4919" w:type="dxa"/>
            <w:tcBorders>
              <w:top w:val="nil"/>
              <w:left w:val="nil"/>
              <w:bottom w:val="single" w:sz="4" w:space="0" w:color="auto"/>
              <w:right w:val="single" w:sz="4" w:space="0" w:color="auto"/>
            </w:tcBorders>
            <w:shd w:val="clear" w:color="auto" w:fill="auto"/>
            <w:vAlign w:val="center"/>
            <w:hideMark/>
          </w:tcPr>
          <w:p w14:paraId="09600B5D" w14:textId="77777777" w:rsidR="00D04024" w:rsidRPr="002B11B3" w:rsidRDefault="00D04024" w:rsidP="00D960CC">
            <w:pPr>
              <w:rPr>
                <w:color w:val="000000"/>
                <w:sz w:val="22"/>
                <w:szCs w:val="22"/>
              </w:rPr>
            </w:pPr>
            <w:r w:rsidRPr="00314A09">
              <w:rPr>
                <w:color w:val="000000"/>
                <w:sz w:val="22"/>
                <w:szCs w:val="22"/>
              </w:rPr>
              <w:t>бюджет муниципального образования (</w:t>
            </w:r>
            <w:r>
              <w:rPr>
                <w:color w:val="000000"/>
                <w:sz w:val="22"/>
                <w:szCs w:val="22"/>
              </w:rPr>
              <w:t>Егорьевский</w:t>
            </w:r>
            <w:r w:rsidRPr="00314A09">
              <w:rPr>
                <w:color w:val="000000"/>
                <w:sz w:val="22"/>
                <w:szCs w:val="22"/>
              </w:rPr>
              <w:t xml:space="preserve"> сельсовет)</w:t>
            </w:r>
          </w:p>
        </w:tc>
        <w:tc>
          <w:tcPr>
            <w:tcW w:w="926" w:type="dxa"/>
            <w:tcBorders>
              <w:top w:val="nil"/>
              <w:left w:val="nil"/>
              <w:bottom w:val="single" w:sz="4" w:space="0" w:color="auto"/>
              <w:right w:val="single" w:sz="4" w:space="0" w:color="auto"/>
            </w:tcBorders>
            <w:shd w:val="clear" w:color="auto" w:fill="auto"/>
            <w:vAlign w:val="center"/>
            <w:hideMark/>
          </w:tcPr>
          <w:p w14:paraId="44A0A914"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2834A3E"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61C40E87" w14:textId="77777777" w:rsidR="00D04024" w:rsidRPr="002B11B3" w:rsidRDefault="00D04024" w:rsidP="00D960CC">
            <w:pPr>
              <w:jc w:val="center"/>
              <w:rPr>
                <w:color w:val="000000"/>
                <w:sz w:val="22"/>
                <w:szCs w:val="22"/>
              </w:rPr>
            </w:pPr>
            <w:r>
              <w:rPr>
                <w:color w:val="000000"/>
                <w:sz w:val="18"/>
                <w:szCs w:val="18"/>
              </w:rPr>
              <w:t>0</w:t>
            </w:r>
          </w:p>
        </w:tc>
        <w:tc>
          <w:tcPr>
            <w:tcW w:w="1060" w:type="dxa"/>
            <w:tcBorders>
              <w:top w:val="nil"/>
              <w:left w:val="nil"/>
              <w:bottom w:val="single" w:sz="4" w:space="0" w:color="auto"/>
              <w:right w:val="single" w:sz="4" w:space="0" w:color="auto"/>
            </w:tcBorders>
            <w:shd w:val="clear" w:color="auto" w:fill="auto"/>
            <w:vAlign w:val="center"/>
            <w:hideMark/>
          </w:tcPr>
          <w:p w14:paraId="396E415C"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55CE4AFA" w14:textId="77777777" w:rsidR="00D04024" w:rsidRPr="002B11B3" w:rsidRDefault="00D04024" w:rsidP="00D960CC">
            <w:pPr>
              <w:jc w:val="center"/>
              <w:rPr>
                <w:color w:val="000000"/>
                <w:sz w:val="22"/>
                <w:szCs w:val="22"/>
              </w:rPr>
            </w:pPr>
            <w:r>
              <w:rPr>
                <w:color w:val="000000"/>
                <w:sz w:val="18"/>
                <w:szCs w:val="18"/>
              </w:rPr>
              <w:t>0</w:t>
            </w:r>
          </w:p>
        </w:tc>
        <w:tc>
          <w:tcPr>
            <w:tcW w:w="842" w:type="dxa"/>
            <w:tcBorders>
              <w:top w:val="nil"/>
              <w:left w:val="nil"/>
              <w:bottom w:val="single" w:sz="4" w:space="0" w:color="auto"/>
              <w:right w:val="single" w:sz="4" w:space="0" w:color="auto"/>
            </w:tcBorders>
            <w:shd w:val="clear" w:color="auto" w:fill="auto"/>
            <w:vAlign w:val="center"/>
            <w:hideMark/>
          </w:tcPr>
          <w:p w14:paraId="661F2984" w14:textId="77777777" w:rsidR="00D04024" w:rsidRPr="002B11B3" w:rsidRDefault="00D04024" w:rsidP="00D960CC">
            <w:pPr>
              <w:jc w:val="center"/>
              <w:rPr>
                <w:color w:val="000000"/>
                <w:sz w:val="22"/>
                <w:szCs w:val="22"/>
              </w:rPr>
            </w:pPr>
            <w:r>
              <w:rPr>
                <w:color w:val="000000"/>
                <w:sz w:val="18"/>
                <w:szCs w:val="18"/>
              </w:rPr>
              <w:t>0</w:t>
            </w:r>
          </w:p>
        </w:tc>
        <w:tc>
          <w:tcPr>
            <w:tcW w:w="1275" w:type="dxa"/>
            <w:tcBorders>
              <w:top w:val="nil"/>
              <w:left w:val="nil"/>
              <w:bottom w:val="single" w:sz="4" w:space="0" w:color="auto"/>
              <w:right w:val="single" w:sz="4" w:space="0" w:color="auto"/>
            </w:tcBorders>
            <w:shd w:val="clear" w:color="auto" w:fill="auto"/>
            <w:vAlign w:val="center"/>
            <w:hideMark/>
          </w:tcPr>
          <w:p w14:paraId="54889ED8" w14:textId="77777777" w:rsidR="00D04024" w:rsidRPr="002B11B3" w:rsidRDefault="00D04024" w:rsidP="00D960CC">
            <w:pPr>
              <w:jc w:val="center"/>
              <w:rPr>
                <w:color w:val="000000"/>
                <w:sz w:val="22"/>
                <w:szCs w:val="22"/>
              </w:rPr>
            </w:pPr>
            <w:r>
              <w:rPr>
                <w:color w:val="000000"/>
                <w:sz w:val="18"/>
                <w:szCs w:val="18"/>
              </w:rPr>
              <w:t>0</w:t>
            </w:r>
          </w:p>
        </w:tc>
        <w:tc>
          <w:tcPr>
            <w:tcW w:w="1276" w:type="dxa"/>
            <w:tcBorders>
              <w:top w:val="nil"/>
              <w:left w:val="nil"/>
              <w:bottom w:val="single" w:sz="4" w:space="0" w:color="auto"/>
              <w:right w:val="single" w:sz="4" w:space="0" w:color="auto"/>
            </w:tcBorders>
            <w:shd w:val="clear" w:color="auto" w:fill="auto"/>
            <w:vAlign w:val="center"/>
            <w:hideMark/>
          </w:tcPr>
          <w:p w14:paraId="1842A1E8" w14:textId="77777777" w:rsidR="00D04024" w:rsidRPr="002B11B3" w:rsidRDefault="00D04024" w:rsidP="00D960CC">
            <w:pPr>
              <w:jc w:val="center"/>
              <w:rPr>
                <w:color w:val="000000"/>
                <w:sz w:val="22"/>
                <w:szCs w:val="22"/>
              </w:rPr>
            </w:pPr>
            <w:r>
              <w:rPr>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14:paraId="4F4A082A" w14:textId="77777777" w:rsidR="00D04024" w:rsidRPr="002B11B3" w:rsidRDefault="00D04024" w:rsidP="00D960CC">
            <w:pPr>
              <w:rPr>
                <w:rFonts w:ascii="Calibri" w:hAnsi="Calibri" w:cs="Calibri"/>
                <w:color w:val="000000"/>
                <w:sz w:val="22"/>
                <w:szCs w:val="22"/>
              </w:rPr>
            </w:pPr>
            <w:r>
              <w:rPr>
                <w:rFonts w:ascii="Calibri" w:hAnsi="Calibri" w:cs="Calibri"/>
                <w:color w:val="000000"/>
                <w:sz w:val="18"/>
                <w:szCs w:val="18"/>
              </w:rPr>
              <w:t> </w:t>
            </w:r>
          </w:p>
        </w:tc>
      </w:tr>
      <w:tr w:rsidR="00D04024" w:rsidRPr="002B11B3" w14:paraId="17261F30" w14:textId="77777777" w:rsidTr="00D960CC">
        <w:trPr>
          <w:trHeight w:val="48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89414E1" w14:textId="77777777" w:rsidR="00D04024" w:rsidRPr="002B11B3" w:rsidRDefault="00D04024" w:rsidP="00D960CC">
            <w:pPr>
              <w:jc w:val="center"/>
              <w:rPr>
                <w:color w:val="000000"/>
                <w:sz w:val="22"/>
                <w:szCs w:val="22"/>
              </w:rPr>
            </w:pPr>
            <w:r w:rsidRPr="002B11B3">
              <w:rPr>
                <w:color w:val="000000"/>
                <w:sz w:val="22"/>
                <w:szCs w:val="22"/>
              </w:rPr>
              <w:t>.3.6</w:t>
            </w:r>
          </w:p>
        </w:tc>
        <w:tc>
          <w:tcPr>
            <w:tcW w:w="4919" w:type="dxa"/>
            <w:tcBorders>
              <w:top w:val="nil"/>
              <w:left w:val="nil"/>
              <w:bottom w:val="single" w:sz="4" w:space="0" w:color="auto"/>
              <w:right w:val="single" w:sz="4" w:space="0" w:color="auto"/>
            </w:tcBorders>
            <w:shd w:val="clear" w:color="auto" w:fill="auto"/>
            <w:vAlign w:val="center"/>
            <w:hideMark/>
          </w:tcPr>
          <w:p w14:paraId="53F1B7E8" w14:textId="77777777" w:rsidR="00D04024" w:rsidRPr="002B11B3" w:rsidRDefault="00D04024" w:rsidP="00D960CC">
            <w:pPr>
              <w:rPr>
                <w:color w:val="000000"/>
                <w:sz w:val="22"/>
                <w:szCs w:val="22"/>
              </w:rPr>
            </w:pPr>
            <w:r w:rsidRPr="002B11B3">
              <w:rPr>
                <w:color w:val="000000"/>
                <w:sz w:val="22"/>
                <w:szCs w:val="22"/>
              </w:rPr>
              <w:t>Собственные средства РСО</w:t>
            </w:r>
          </w:p>
        </w:tc>
        <w:tc>
          <w:tcPr>
            <w:tcW w:w="926" w:type="dxa"/>
            <w:tcBorders>
              <w:top w:val="nil"/>
              <w:left w:val="nil"/>
              <w:bottom w:val="single" w:sz="4" w:space="0" w:color="auto"/>
              <w:right w:val="single" w:sz="4" w:space="0" w:color="auto"/>
            </w:tcBorders>
            <w:shd w:val="clear" w:color="auto" w:fill="auto"/>
            <w:vAlign w:val="center"/>
            <w:hideMark/>
          </w:tcPr>
          <w:p w14:paraId="7B2913A6"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1E3B55F"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47B1F745" w14:textId="77777777" w:rsidR="00D04024" w:rsidRPr="002B11B3" w:rsidRDefault="00D04024" w:rsidP="00D960CC">
            <w:pPr>
              <w:jc w:val="center"/>
              <w:rPr>
                <w:color w:val="000000"/>
                <w:sz w:val="22"/>
                <w:szCs w:val="22"/>
              </w:rPr>
            </w:pPr>
            <w:r>
              <w:rPr>
                <w:color w:val="000000"/>
                <w:sz w:val="18"/>
                <w:szCs w:val="18"/>
              </w:rPr>
              <w:t>0</w:t>
            </w:r>
          </w:p>
        </w:tc>
        <w:tc>
          <w:tcPr>
            <w:tcW w:w="1060" w:type="dxa"/>
            <w:tcBorders>
              <w:top w:val="nil"/>
              <w:left w:val="nil"/>
              <w:bottom w:val="single" w:sz="4" w:space="0" w:color="auto"/>
              <w:right w:val="single" w:sz="4" w:space="0" w:color="auto"/>
            </w:tcBorders>
            <w:shd w:val="clear" w:color="auto" w:fill="auto"/>
            <w:vAlign w:val="center"/>
            <w:hideMark/>
          </w:tcPr>
          <w:p w14:paraId="1167F25A"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5BC929D4" w14:textId="77777777" w:rsidR="00D04024" w:rsidRPr="002B11B3" w:rsidRDefault="00D04024" w:rsidP="00D960CC">
            <w:pPr>
              <w:jc w:val="center"/>
              <w:rPr>
                <w:color w:val="000000"/>
                <w:sz w:val="22"/>
                <w:szCs w:val="22"/>
              </w:rPr>
            </w:pPr>
            <w:r>
              <w:rPr>
                <w:color w:val="000000"/>
                <w:sz w:val="18"/>
                <w:szCs w:val="18"/>
              </w:rPr>
              <w:t>0</w:t>
            </w:r>
          </w:p>
        </w:tc>
        <w:tc>
          <w:tcPr>
            <w:tcW w:w="842" w:type="dxa"/>
            <w:tcBorders>
              <w:top w:val="nil"/>
              <w:left w:val="nil"/>
              <w:bottom w:val="single" w:sz="4" w:space="0" w:color="auto"/>
              <w:right w:val="single" w:sz="4" w:space="0" w:color="auto"/>
            </w:tcBorders>
            <w:shd w:val="clear" w:color="auto" w:fill="auto"/>
            <w:vAlign w:val="center"/>
            <w:hideMark/>
          </w:tcPr>
          <w:p w14:paraId="4F56A0A0" w14:textId="77777777" w:rsidR="00D04024" w:rsidRPr="002B11B3" w:rsidRDefault="00D04024" w:rsidP="00D960CC">
            <w:pPr>
              <w:jc w:val="center"/>
              <w:rPr>
                <w:color w:val="000000"/>
                <w:sz w:val="22"/>
                <w:szCs w:val="22"/>
              </w:rPr>
            </w:pPr>
            <w:r>
              <w:rPr>
                <w:color w:val="000000"/>
                <w:sz w:val="18"/>
                <w:szCs w:val="18"/>
              </w:rPr>
              <w:t>0</w:t>
            </w:r>
          </w:p>
        </w:tc>
        <w:tc>
          <w:tcPr>
            <w:tcW w:w="1275" w:type="dxa"/>
            <w:tcBorders>
              <w:top w:val="nil"/>
              <w:left w:val="nil"/>
              <w:bottom w:val="single" w:sz="4" w:space="0" w:color="auto"/>
              <w:right w:val="single" w:sz="4" w:space="0" w:color="auto"/>
            </w:tcBorders>
            <w:shd w:val="clear" w:color="auto" w:fill="auto"/>
            <w:vAlign w:val="center"/>
            <w:hideMark/>
          </w:tcPr>
          <w:p w14:paraId="495D0892" w14:textId="77777777" w:rsidR="00D04024" w:rsidRPr="002B11B3" w:rsidRDefault="00D04024" w:rsidP="00D960CC">
            <w:pPr>
              <w:jc w:val="center"/>
              <w:rPr>
                <w:color w:val="000000"/>
                <w:sz w:val="22"/>
                <w:szCs w:val="22"/>
              </w:rPr>
            </w:pPr>
            <w:r>
              <w:rPr>
                <w:color w:val="000000"/>
                <w:sz w:val="18"/>
                <w:szCs w:val="18"/>
              </w:rPr>
              <w:t>0</w:t>
            </w:r>
          </w:p>
        </w:tc>
        <w:tc>
          <w:tcPr>
            <w:tcW w:w="1276" w:type="dxa"/>
            <w:tcBorders>
              <w:top w:val="nil"/>
              <w:left w:val="nil"/>
              <w:bottom w:val="single" w:sz="4" w:space="0" w:color="auto"/>
              <w:right w:val="single" w:sz="4" w:space="0" w:color="auto"/>
            </w:tcBorders>
            <w:shd w:val="clear" w:color="auto" w:fill="auto"/>
            <w:vAlign w:val="center"/>
            <w:hideMark/>
          </w:tcPr>
          <w:p w14:paraId="111E98D7" w14:textId="77777777" w:rsidR="00D04024" w:rsidRPr="002B11B3" w:rsidRDefault="00D04024" w:rsidP="00D960CC">
            <w:pPr>
              <w:jc w:val="center"/>
              <w:rPr>
                <w:color w:val="000000"/>
                <w:sz w:val="22"/>
                <w:szCs w:val="22"/>
              </w:rPr>
            </w:pPr>
            <w:r>
              <w:rPr>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14:paraId="5DDA34BD" w14:textId="77777777" w:rsidR="00D04024" w:rsidRPr="002B11B3" w:rsidRDefault="00D04024" w:rsidP="00D960CC">
            <w:pPr>
              <w:rPr>
                <w:rFonts w:ascii="Calibri" w:hAnsi="Calibri" w:cs="Calibri"/>
                <w:color w:val="000000"/>
                <w:sz w:val="22"/>
                <w:szCs w:val="22"/>
              </w:rPr>
            </w:pPr>
            <w:r>
              <w:rPr>
                <w:rFonts w:ascii="Calibri" w:hAnsi="Calibri" w:cs="Calibri"/>
                <w:color w:val="000000"/>
                <w:sz w:val="18"/>
                <w:szCs w:val="18"/>
              </w:rPr>
              <w:t> </w:t>
            </w:r>
          </w:p>
        </w:tc>
      </w:tr>
      <w:tr w:rsidR="00D04024" w:rsidRPr="002B11B3" w14:paraId="0DF82018" w14:textId="77777777" w:rsidTr="00D960CC">
        <w:trPr>
          <w:trHeight w:val="48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C8736D3" w14:textId="77777777" w:rsidR="00D04024" w:rsidRPr="002B11B3" w:rsidRDefault="00D04024" w:rsidP="00D960CC">
            <w:pPr>
              <w:jc w:val="center"/>
              <w:rPr>
                <w:color w:val="000000"/>
                <w:sz w:val="22"/>
                <w:szCs w:val="22"/>
              </w:rPr>
            </w:pPr>
            <w:r w:rsidRPr="002B11B3">
              <w:rPr>
                <w:color w:val="000000"/>
                <w:sz w:val="22"/>
                <w:szCs w:val="22"/>
              </w:rPr>
              <w:t>.3.7</w:t>
            </w:r>
          </w:p>
        </w:tc>
        <w:tc>
          <w:tcPr>
            <w:tcW w:w="4919" w:type="dxa"/>
            <w:tcBorders>
              <w:top w:val="nil"/>
              <w:left w:val="nil"/>
              <w:bottom w:val="single" w:sz="4" w:space="0" w:color="auto"/>
              <w:right w:val="single" w:sz="4" w:space="0" w:color="auto"/>
            </w:tcBorders>
            <w:shd w:val="clear" w:color="auto" w:fill="auto"/>
            <w:vAlign w:val="center"/>
            <w:hideMark/>
          </w:tcPr>
          <w:p w14:paraId="5A4F13F1" w14:textId="77777777" w:rsidR="00D04024" w:rsidRPr="002B11B3" w:rsidRDefault="00D04024" w:rsidP="00D960CC">
            <w:pPr>
              <w:rPr>
                <w:color w:val="000000"/>
                <w:sz w:val="22"/>
                <w:szCs w:val="22"/>
              </w:rPr>
            </w:pPr>
            <w:r w:rsidRPr="002B11B3">
              <w:rPr>
                <w:color w:val="000000"/>
                <w:sz w:val="22"/>
                <w:szCs w:val="22"/>
              </w:rPr>
              <w:t>за счет тарифов на подключение</w:t>
            </w:r>
          </w:p>
        </w:tc>
        <w:tc>
          <w:tcPr>
            <w:tcW w:w="926" w:type="dxa"/>
            <w:tcBorders>
              <w:top w:val="nil"/>
              <w:left w:val="nil"/>
              <w:bottom w:val="single" w:sz="4" w:space="0" w:color="auto"/>
              <w:right w:val="single" w:sz="4" w:space="0" w:color="auto"/>
            </w:tcBorders>
            <w:shd w:val="clear" w:color="auto" w:fill="auto"/>
            <w:vAlign w:val="center"/>
            <w:hideMark/>
          </w:tcPr>
          <w:p w14:paraId="26BCF5D8"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A302B86"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6502752A" w14:textId="77777777" w:rsidR="00D04024" w:rsidRPr="002B11B3" w:rsidRDefault="00D04024" w:rsidP="00D960CC">
            <w:pPr>
              <w:jc w:val="center"/>
              <w:rPr>
                <w:color w:val="000000"/>
                <w:sz w:val="22"/>
                <w:szCs w:val="22"/>
              </w:rPr>
            </w:pPr>
            <w:r>
              <w:rPr>
                <w:color w:val="000000"/>
                <w:sz w:val="18"/>
                <w:szCs w:val="18"/>
              </w:rPr>
              <w:t>0</w:t>
            </w:r>
          </w:p>
        </w:tc>
        <w:tc>
          <w:tcPr>
            <w:tcW w:w="1060" w:type="dxa"/>
            <w:tcBorders>
              <w:top w:val="nil"/>
              <w:left w:val="nil"/>
              <w:bottom w:val="single" w:sz="4" w:space="0" w:color="auto"/>
              <w:right w:val="single" w:sz="4" w:space="0" w:color="auto"/>
            </w:tcBorders>
            <w:shd w:val="clear" w:color="auto" w:fill="auto"/>
            <w:vAlign w:val="center"/>
            <w:hideMark/>
          </w:tcPr>
          <w:p w14:paraId="2A55C305"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37276CD6" w14:textId="77777777" w:rsidR="00D04024" w:rsidRPr="002B11B3" w:rsidRDefault="00D04024" w:rsidP="00D960CC">
            <w:pPr>
              <w:jc w:val="center"/>
              <w:rPr>
                <w:color w:val="000000"/>
                <w:sz w:val="22"/>
                <w:szCs w:val="22"/>
              </w:rPr>
            </w:pPr>
            <w:r>
              <w:rPr>
                <w:color w:val="000000"/>
                <w:sz w:val="18"/>
                <w:szCs w:val="18"/>
              </w:rPr>
              <w:t>0</w:t>
            </w:r>
          </w:p>
        </w:tc>
        <w:tc>
          <w:tcPr>
            <w:tcW w:w="842" w:type="dxa"/>
            <w:tcBorders>
              <w:top w:val="nil"/>
              <w:left w:val="nil"/>
              <w:bottom w:val="single" w:sz="4" w:space="0" w:color="auto"/>
              <w:right w:val="single" w:sz="4" w:space="0" w:color="auto"/>
            </w:tcBorders>
            <w:shd w:val="clear" w:color="auto" w:fill="auto"/>
            <w:vAlign w:val="center"/>
            <w:hideMark/>
          </w:tcPr>
          <w:p w14:paraId="7E87154C" w14:textId="77777777" w:rsidR="00D04024" w:rsidRPr="002B11B3" w:rsidRDefault="00D04024" w:rsidP="00D960CC">
            <w:pPr>
              <w:jc w:val="center"/>
              <w:rPr>
                <w:color w:val="000000"/>
                <w:sz w:val="22"/>
                <w:szCs w:val="22"/>
              </w:rPr>
            </w:pPr>
            <w:r>
              <w:rPr>
                <w:color w:val="000000"/>
                <w:sz w:val="18"/>
                <w:szCs w:val="18"/>
              </w:rPr>
              <w:t>0</w:t>
            </w:r>
          </w:p>
        </w:tc>
        <w:tc>
          <w:tcPr>
            <w:tcW w:w="1275" w:type="dxa"/>
            <w:tcBorders>
              <w:top w:val="nil"/>
              <w:left w:val="nil"/>
              <w:bottom w:val="single" w:sz="4" w:space="0" w:color="auto"/>
              <w:right w:val="single" w:sz="4" w:space="0" w:color="auto"/>
            </w:tcBorders>
            <w:shd w:val="clear" w:color="auto" w:fill="auto"/>
            <w:vAlign w:val="center"/>
            <w:hideMark/>
          </w:tcPr>
          <w:p w14:paraId="1F48F05C" w14:textId="77777777" w:rsidR="00D04024" w:rsidRPr="002B11B3" w:rsidRDefault="00D04024" w:rsidP="00D960CC">
            <w:pPr>
              <w:jc w:val="center"/>
              <w:rPr>
                <w:color w:val="000000"/>
                <w:sz w:val="22"/>
                <w:szCs w:val="22"/>
              </w:rPr>
            </w:pPr>
            <w:r>
              <w:rPr>
                <w:color w:val="000000"/>
                <w:sz w:val="18"/>
                <w:szCs w:val="18"/>
              </w:rPr>
              <w:t>0</w:t>
            </w:r>
          </w:p>
        </w:tc>
        <w:tc>
          <w:tcPr>
            <w:tcW w:w="1276" w:type="dxa"/>
            <w:tcBorders>
              <w:top w:val="nil"/>
              <w:left w:val="nil"/>
              <w:bottom w:val="single" w:sz="4" w:space="0" w:color="auto"/>
              <w:right w:val="single" w:sz="4" w:space="0" w:color="auto"/>
            </w:tcBorders>
            <w:shd w:val="clear" w:color="auto" w:fill="auto"/>
            <w:vAlign w:val="center"/>
            <w:hideMark/>
          </w:tcPr>
          <w:p w14:paraId="4C39B4B1" w14:textId="77777777" w:rsidR="00D04024" w:rsidRPr="002B11B3" w:rsidRDefault="00D04024" w:rsidP="00D960CC">
            <w:pPr>
              <w:jc w:val="center"/>
              <w:rPr>
                <w:color w:val="000000"/>
                <w:sz w:val="22"/>
                <w:szCs w:val="22"/>
              </w:rPr>
            </w:pPr>
            <w:r>
              <w:rPr>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14:paraId="5CD5B7C6" w14:textId="77777777" w:rsidR="00D04024" w:rsidRPr="002B11B3" w:rsidRDefault="00D04024" w:rsidP="00D960CC">
            <w:pPr>
              <w:rPr>
                <w:rFonts w:ascii="Calibri" w:hAnsi="Calibri" w:cs="Calibri"/>
                <w:color w:val="000000"/>
                <w:sz w:val="22"/>
                <w:szCs w:val="22"/>
              </w:rPr>
            </w:pPr>
            <w:r>
              <w:rPr>
                <w:rFonts w:ascii="Calibri" w:hAnsi="Calibri" w:cs="Calibri"/>
                <w:color w:val="000000"/>
                <w:sz w:val="18"/>
                <w:szCs w:val="18"/>
              </w:rPr>
              <w:t> </w:t>
            </w:r>
          </w:p>
        </w:tc>
      </w:tr>
      <w:tr w:rsidR="00D04024" w:rsidRPr="002B11B3" w14:paraId="1D991C35" w14:textId="77777777" w:rsidTr="00D960CC">
        <w:trPr>
          <w:trHeight w:val="300"/>
          <w:jc w:val="center"/>
        </w:trPr>
        <w:tc>
          <w:tcPr>
            <w:tcW w:w="567" w:type="dxa"/>
            <w:tcBorders>
              <w:top w:val="nil"/>
              <w:left w:val="single" w:sz="4" w:space="0" w:color="auto"/>
              <w:bottom w:val="single" w:sz="4" w:space="0" w:color="auto"/>
              <w:right w:val="single" w:sz="4" w:space="0" w:color="auto"/>
            </w:tcBorders>
            <w:shd w:val="clear" w:color="000000" w:fill="FFFF00"/>
            <w:noWrap/>
            <w:vAlign w:val="bottom"/>
            <w:hideMark/>
          </w:tcPr>
          <w:p w14:paraId="02F3E12F" w14:textId="77777777" w:rsidR="00D04024" w:rsidRPr="002B11B3" w:rsidRDefault="00D04024" w:rsidP="00D960CC">
            <w:pPr>
              <w:jc w:val="center"/>
              <w:rPr>
                <w:rFonts w:ascii="Calibri" w:hAnsi="Calibri" w:cs="Calibri"/>
                <w:color w:val="000000"/>
                <w:sz w:val="22"/>
                <w:szCs w:val="22"/>
              </w:rPr>
            </w:pPr>
            <w:r w:rsidRPr="002B11B3">
              <w:rPr>
                <w:rFonts w:ascii="Calibri" w:hAnsi="Calibri" w:cs="Calibri"/>
                <w:color w:val="000000"/>
                <w:sz w:val="22"/>
                <w:szCs w:val="22"/>
              </w:rPr>
              <w:t>4</w:t>
            </w:r>
          </w:p>
        </w:tc>
        <w:tc>
          <w:tcPr>
            <w:tcW w:w="14312" w:type="dxa"/>
            <w:gridSpan w:val="10"/>
            <w:tcBorders>
              <w:top w:val="single" w:sz="4" w:space="0" w:color="auto"/>
              <w:left w:val="nil"/>
              <w:bottom w:val="single" w:sz="4" w:space="0" w:color="auto"/>
              <w:right w:val="single" w:sz="4" w:space="0" w:color="auto"/>
            </w:tcBorders>
            <w:shd w:val="clear" w:color="000000" w:fill="FFFF00"/>
            <w:vAlign w:val="center"/>
            <w:hideMark/>
          </w:tcPr>
          <w:p w14:paraId="61127ED8" w14:textId="77777777" w:rsidR="00D04024" w:rsidRPr="002B11B3" w:rsidRDefault="00D04024" w:rsidP="00D960CC">
            <w:pPr>
              <w:jc w:val="center"/>
              <w:rPr>
                <w:b/>
                <w:bCs/>
                <w:color w:val="000000"/>
                <w:sz w:val="22"/>
                <w:szCs w:val="22"/>
              </w:rPr>
            </w:pPr>
            <w:r w:rsidRPr="002B11B3">
              <w:rPr>
                <w:b/>
                <w:bCs/>
                <w:color w:val="000000"/>
                <w:sz w:val="22"/>
                <w:szCs w:val="22"/>
              </w:rPr>
              <w:t>Приобретение техники и об</w:t>
            </w:r>
            <w:r>
              <w:rPr>
                <w:b/>
                <w:bCs/>
                <w:color w:val="000000"/>
                <w:sz w:val="22"/>
                <w:szCs w:val="22"/>
              </w:rPr>
              <w:t>о</w:t>
            </w:r>
            <w:r w:rsidRPr="002B11B3">
              <w:rPr>
                <w:b/>
                <w:bCs/>
                <w:color w:val="000000"/>
                <w:sz w:val="22"/>
                <w:szCs w:val="22"/>
              </w:rPr>
              <w:t>рудования</w:t>
            </w:r>
          </w:p>
        </w:tc>
      </w:tr>
      <w:tr w:rsidR="00D04024" w:rsidRPr="002B11B3" w14:paraId="5967844B" w14:textId="77777777" w:rsidTr="00D960CC">
        <w:trPr>
          <w:trHeight w:val="48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5DBF1C7" w14:textId="77777777" w:rsidR="00D04024" w:rsidRPr="002B11B3" w:rsidRDefault="00D04024" w:rsidP="00D960CC">
            <w:pPr>
              <w:jc w:val="center"/>
              <w:rPr>
                <w:color w:val="000000"/>
                <w:sz w:val="22"/>
                <w:szCs w:val="22"/>
              </w:rPr>
            </w:pPr>
            <w:r w:rsidRPr="002B11B3">
              <w:rPr>
                <w:color w:val="000000"/>
                <w:sz w:val="22"/>
                <w:szCs w:val="22"/>
              </w:rPr>
              <w:t>.4.1</w:t>
            </w:r>
          </w:p>
        </w:tc>
        <w:tc>
          <w:tcPr>
            <w:tcW w:w="4919" w:type="dxa"/>
            <w:tcBorders>
              <w:top w:val="nil"/>
              <w:left w:val="nil"/>
              <w:bottom w:val="single" w:sz="4" w:space="0" w:color="auto"/>
              <w:right w:val="single" w:sz="4" w:space="0" w:color="auto"/>
            </w:tcBorders>
            <w:shd w:val="clear" w:color="auto" w:fill="auto"/>
            <w:vAlign w:val="center"/>
            <w:hideMark/>
          </w:tcPr>
          <w:p w14:paraId="31D70E93" w14:textId="77777777" w:rsidR="00D04024" w:rsidRPr="002B11B3" w:rsidRDefault="00D04024" w:rsidP="00D960CC">
            <w:pPr>
              <w:rPr>
                <w:color w:val="000000"/>
                <w:sz w:val="22"/>
                <w:szCs w:val="22"/>
              </w:rPr>
            </w:pPr>
            <w:r w:rsidRPr="002B11B3">
              <w:rPr>
                <w:color w:val="000000"/>
                <w:sz w:val="22"/>
                <w:szCs w:val="22"/>
              </w:rPr>
              <w:t>Всего инвестиций за период, в т.ч.</w:t>
            </w:r>
          </w:p>
        </w:tc>
        <w:tc>
          <w:tcPr>
            <w:tcW w:w="926" w:type="dxa"/>
            <w:tcBorders>
              <w:top w:val="nil"/>
              <w:left w:val="nil"/>
              <w:bottom w:val="single" w:sz="4" w:space="0" w:color="auto"/>
              <w:right w:val="single" w:sz="4" w:space="0" w:color="auto"/>
            </w:tcBorders>
            <w:shd w:val="clear" w:color="auto" w:fill="auto"/>
            <w:vAlign w:val="center"/>
            <w:hideMark/>
          </w:tcPr>
          <w:p w14:paraId="2256E87C"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B2190AB" w14:textId="77777777" w:rsidR="00D04024" w:rsidRPr="002B11B3" w:rsidRDefault="00D04024" w:rsidP="00D960CC">
            <w:pPr>
              <w:jc w:val="center"/>
              <w:rPr>
                <w:color w:val="000000"/>
                <w:sz w:val="22"/>
                <w:szCs w:val="22"/>
              </w:rPr>
            </w:pPr>
            <w:r>
              <w:rPr>
                <w:color w:val="000000"/>
                <w:sz w:val="18"/>
                <w:szCs w:val="18"/>
              </w:rPr>
              <w:t>0,0</w:t>
            </w:r>
          </w:p>
        </w:tc>
        <w:tc>
          <w:tcPr>
            <w:tcW w:w="960" w:type="dxa"/>
            <w:tcBorders>
              <w:top w:val="nil"/>
              <w:left w:val="nil"/>
              <w:bottom w:val="single" w:sz="4" w:space="0" w:color="auto"/>
              <w:right w:val="single" w:sz="4" w:space="0" w:color="auto"/>
            </w:tcBorders>
            <w:shd w:val="clear" w:color="auto" w:fill="auto"/>
            <w:vAlign w:val="center"/>
            <w:hideMark/>
          </w:tcPr>
          <w:p w14:paraId="51B7F618" w14:textId="77777777" w:rsidR="00D04024" w:rsidRPr="002B11B3" w:rsidRDefault="00D04024" w:rsidP="00D960CC">
            <w:pPr>
              <w:jc w:val="center"/>
              <w:rPr>
                <w:color w:val="000000"/>
                <w:sz w:val="22"/>
                <w:szCs w:val="22"/>
              </w:rPr>
            </w:pPr>
            <w:r>
              <w:rPr>
                <w:color w:val="000000"/>
                <w:sz w:val="18"/>
                <w:szCs w:val="18"/>
              </w:rPr>
              <w:t>9,1</w:t>
            </w:r>
          </w:p>
        </w:tc>
        <w:tc>
          <w:tcPr>
            <w:tcW w:w="1060" w:type="dxa"/>
            <w:tcBorders>
              <w:top w:val="nil"/>
              <w:left w:val="nil"/>
              <w:bottom w:val="single" w:sz="4" w:space="0" w:color="auto"/>
              <w:right w:val="single" w:sz="4" w:space="0" w:color="auto"/>
            </w:tcBorders>
            <w:shd w:val="clear" w:color="auto" w:fill="auto"/>
            <w:vAlign w:val="center"/>
            <w:hideMark/>
          </w:tcPr>
          <w:p w14:paraId="1968C7DE" w14:textId="77777777" w:rsidR="00D04024" w:rsidRPr="002B11B3" w:rsidRDefault="00D04024" w:rsidP="00D960CC">
            <w:pPr>
              <w:jc w:val="center"/>
              <w:rPr>
                <w:color w:val="000000"/>
                <w:sz w:val="22"/>
                <w:szCs w:val="22"/>
              </w:rPr>
            </w:pPr>
            <w:r>
              <w:rPr>
                <w:color w:val="000000"/>
                <w:sz w:val="18"/>
                <w:szCs w:val="18"/>
              </w:rPr>
              <w:t>9,5</w:t>
            </w:r>
          </w:p>
        </w:tc>
        <w:tc>
          <w:tcPr>
            <w:tcW w:w="960" w:type="dxa"/>
            <w:tcBorders>
              <w:top w:val="nil"/>
              <w:left w:val="nil"/>
              <w:bottom w:val="single" w:sz="4" w:space="0" w:color="auto"/>
              <w:right w:val="single" w:sz="4" w:space="0" w:color="auto"/>
            </w:tcBorders>
            <w:shd w:val="clear" w:color="auto" w:fill="auto"/>
            <w:vAlign w:val="center"/>
            <w:hideMark/>
          </w:tcPr>
          <w:p w14:paraId="63C85E9F" w14:textId="77777777" w:rsidR="00D04024" w:rsidRPr="002B11B3" w:rsidRDefault="00D04024" w:rsidP="00D960CC">
            <w:pPr>
              <w:jc w:val="center"/>
              <w:rPr>
                <w:color w:val="000000"/>
                <w:sz w:val="22"/>
                <w:szCs w:val="22"/>
              </w:rPr>
            </w:pPr>
            <w:r>
              <w:rPr>
                <w:color w:val="000000"/>
                <w:sz w:val="18"/>
                <w:szCs w:val="18"/>
              </w:rPr>
              <w:t>0,0</w:t>
            </w:r>
          </w:p>
        </w:tc>
        <w:tc>
          <w:tcPr>
            <w:tcW w:w="842" w:type="dxa"/>
            <w:tcBorders>
              <w:top w:val="nil"/>
              <w:left w:val="nil"/>
              <w:bottom w:val="single" w:sz="4" w:space="0" w:color="auto"/>
              <w:right w:val="single" w:sz="4" w:space="0" w:color="auto"/>
            </w:tcBorders>
            <w:shd w:val="clear" w:color="auto" w:fill="auto"/>
            <w:vAlign w:val="center"/>
            <w:hideMark/>
          </w:tcPr>
          <w:p w14:paraId="18E2E4D6" w14:textId="77777777" w:rsidR="00D04024" w:rsidRPr="002B11B3" w:rsidRDefault="00D04024" w:rsidP="00D960CC">
            <w:pPr>
              <w:jc w:val="center"/>
              <w:rPr>
                <w:color w:val="000000"/>
                <w:sz w:val="22"/>
                <w:szCs w:val="22"/>
              </w:rPr>
            </w:pPr>
            <w:r>
              <w:rPr>
                <w:color w:val="000000"/>
                <w:sz w:val="18"/>
                <w:szCs w:val="18"/>
              </w:rPr>
              <w:t>0,0</w:t>
            </w:r>
          </w:p>
        </w:tc>
        <w:tc>
          <w:tcPr>
            <w:tcW w:w="1275" w:type="dxa"/>
            <w:tcBorders>
              <w:top w:val="nil"/>
              <w:left w:val="nil"/>
              <w:bottom w:val="single" w:sz="4" w:space="0" w:color="auto"/>
              <w:right w:val="single" w:sz="4" w:space="0" w:color="auto"/>
            </w:tcBorders>
            <w:shd w:val="clear" w:color="auto" w:fill="auto"/>
            <w:vAlign w:val="center"/>
            <w:hideMark/>
          </w:tcPr>
          <w:p w14:paraId="5371AEDF" w14:textId="77777777" w:rsidR="00D04024" w:rsidRPr="002B11B3" w:rsidRDefault="00D04024" w:rsidP="00D960CC">
            <w:pPr>
              <w:jc w:val="center"/>
              <w:rPr>
                <w:color w:val="000000"/>
                <w:sz w:val="22"/>
                <w:szCs w:val="22"/>
              </w:rPr>
            </w:pPr>
            <w:r>
              <w:rPr>
                <w:color w:val="000000"/>
                <w:sz w:val="18"/>
                <w:szCs w:val="18"/>
              </w:rPr>
              <w:t>18,6</w:t>
            </w:r>
          </w:p>
        </w:tc>
        <w:tc>
          <w:tcPr>
            <w:tcW w:w="1276" w:type="dxa"/>
            <w:tcBorders>
              <w:top w:val="nil"/>
              <w:left w:val="nil"/>
              <w:bottom w:val="single" w:sz="4" w:space="0" w:color="auto"/>
              <w:right w:val="single" w:sz="4" w:space="0" w:color="auto"/>
            </w:tcBorders>
            <w:shd w:val="clear" w:color="auto" w:fill="auto"/>
            <w:vAlign w:val="center"/>
            <w:hideMark/>
          </w:tcPr>
          <w:p w14:paraId="4B4E85A4" w14:textId="77777777" w:rsidR="00D04024" w:rsidRPr="002B11B3" w:rsidRDefault="00D04024" w:rsidP="00D960CC">
            <w:pPr>
              <w:jc w:val="center"/>
              <w:rPr>
                <w:color w:val="000000"/>
                <w:sz w:val="22"/>
                <w:szCs w:val="22"/>
              </w:rPr>
            </w:pPr>
            <w:r>
              <w:rPr>
                <w:color w:val="000000"/>
                <w:sz w:val="18"/>
                <w:szCs w:val="18"/>
              </w:rPr>
              <w:t>27,2</w:t>
            </w:r>
          </w:p>
        </w:tc>
        <w:tc>
          <w:tcPr>
            <w:tcW w:w="1134" w:type="dxa"/>
            <w:tcBorders>
              <w:top w:val="nil"/>
              <w:left w:val="nil"/>
              <w:bottom w:val="single" w:sz="4" w:space="0" w:color="auto"/>
              <w:right w:val="single" w:sz="4" w:space="0" w:color="auto"/>
            </w:tcBorders>
            <w:shd w:val="clear" w:color="auto" w:fill="auto"/>
            <w:vAlign w:val="center"/>
            <w:hideMark/>
          </w:tcPr>
          <w:p w14:paraId="1E69BC3F" w14:textId="77777777" w:rsidR="00D04024" w:rsidRPr="002B11B3" w:rsidRDefault="00D04024" w:rsidP="00D960CC">
            <w:pPr>
              <w:jc w:val="center"/>
              <w:rPr>
                <w:color w:val="000000"/>
                <w:sz w:val="22"/>
                <w:szCs w:val="22"/>
              </w:rPr>
            </w:pPr>
            <w:r>
              <w:rPr>
                <w:color w:val="000000"/>
                <w:sz w:val="18"/>
                <w:szCs w:val="18"/>
              </w:rPr>
              <w:t>45,8</w:t>
            </w:r>
          </w:p>
        </w:tc>
      </w:tr>
      <w:tr w:rsidR="00D04024" w:rsidRPr="002B11B3" w14:paraId="617B91E5" w14:textId="77777777" w:rsidTr="00D960CC">
        <w:trPr>
          <w:trHeight w:val="30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34B0F0E" w14:textId="77777777" w:rsidR="00D04024" w:rsidRPr="002B11B3" w:rsidRDefault="00D04024" w:rsidP="00D960CC">
            <w:pPr>
              <w:jc w:val="center"/>
              <w:rPr>
                <w:color w:val="000000"/>
                <w:sz w:val="22"/>
                <w:szCs w:val="22"/>
              </w:rPr>
            </w:pPr>
            <w:r w:rsidRPr="002B11B3">
              <w:rPr>
                <w:color w:val="000000"/>
                <w:sz w:val="22"/>
                <w:szCs w:val="22"/>
              </w:rPr>
              <w:t>.4.2</w:t>
            </w:r>
          </w:p>
        </w:tc>
        <w:tc>
          <w:tcPr>
            <w:tcW w:w="4919" w:type="dxa"/>
            <w:tcBorders>
              <w:top w:val="nil"/>
              <w:left w:val="nil"/>
              <w:bottom w:val="single" w:sz="4" w:space="0" w:color="auto"/>
              <w:right w:val="single" w:sz="4" w:space="0" w:color="auto"/>
            </w:tcBorders>
            <w:shd w:val="clear" w:color="auto" w:fill="auto"/>
            <w:vAlign w:val="center"/>
            <w:hideMark/>
          </w:tcPr>
          <w:p w14:paraId="218D75D0" w14:textId="77777777" w:rsidR="00D04024" w:rsidRPr="002B11B3" w:rsidRDefault="00D04024" w:rsidP="00D960CC">
            <w:pPr>
              <w:rPr>
                <w:color w:val="000000"/>
                <w:sz w:val="22"/>
                <w:szCs w:val="22"/>
              </w:rPr>
            </w:pPr>
            <w:r w:rsidRPr="002B11B3">
              <w:rPr>
                <w:color w:val="000000"/>
                <w:sz w:val="22"/>
                <w:szCs w:val="22"/>
              </w:rPr>
              <w:t>Федеральный бюджет</w:t>
            </w:r>
          </w:p>
        </w:tc>
        <w:tc>
          <w:tcPr>
            <w:tcW w:w="926" w:type="dxa"/>
            <w:tcBorders>
              <w:top w:val="nil"/>
              <w:left w:val="nil"/>
              <w:bottom w:val="single" w:sz="4" w:space="0" w:color="auto"/>
              <w:right w:val="single" w:sz="4" w:space="0" w:color="auto"/>
            </w:tcBorders>
            <w:shd w:val="clear" w:color="auto" w:fill="auto"/>
            <w:vAlign w:val="center"/>
            <w:hideMark/>
          </w:tcPr>
          <w:p w14:paraId="4AED6B6D"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13F1DA6"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3D61361B" w14:textId="77777777" w:rsidR="00D04024" w:rsidRPr="002B11B3" w:rsidRDefault="00D04024" w:rsidP="00D960CC">
            <w:pPr>
              <w:jc w:val="center"/>
              <w:rPr>
                <w:color w:val="000000"/>
                <w:sz w:val="22"/>
                <w:szCs w:val="22"/>
              </w:rPr>
            </w:pPr>
            <w:r>
              <w:rPr>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14:paraId="55658A9D" w14:textId="77777777" w:rsidR="00D04024" w:rsidRPr="002B11B3" w:rsidRDefault="00D04024" w:rsidP="00D960CC">
            <w:pPr>
              <w:jc w:val="center"/>
              <w:rPr>
                <w:color w:val="000000"/>
                <w:sz w:val="22"/>
                <w:szCs w:val="22"/>
              </w:rPr>
            </w:pPr>
            <w:r>
              <w:rPr>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33839CF3" w14:textId="77777777" w:rsidR="00D04024" w:rsidRPr="002B11B3" w:rsidRDefault="00D04024" w:rsidP="00D960CC">
            <w:pPr>
              <w:jc w:val="center"/>
              <w:rPr>
                <w:color w:val="000000"/>
                <w:sz w:val="22"/>
                <w:szCs w:val="22"/>
              </w:rPr>
            </w:pPr>
            <w:r>
              <w:rPr>
                <w:color w:val="000000"/>
                <w:sz w:val="18"/>
                <w:szCs w:val="18"/>
              </w:rPr>
              <w:t> </w:t>
            </w:r>
          </w:p>
        </w:tc>
        <w:tc>
          <w:tcPr>
            <w:tcW w:w="842" w:type="dxa"/>
            <w:tcBorders>
              <w:top w:val="nil"/>
              <w:left w:val="nil"/>
              <w:bottom w:val="single" w:sz="4" w:space="0" w:color="auto"/>
              <w:right w:val="single" w:sz="4" w:space="0" w:color="auto"/>
            </w:tcBorders>
            <w:shd w:val="clear" w:color="auto" w:fill="auto"/>
            <w:vAlign w:val="center"/>
            <w:hideMark/>
          </w:tcPr>
          <w:p w14:paraId="5B28F00A" w14:textId="77777777" w:rsidR="00D04024" w:rsidRPr="002B11B3" w:rsidRDefault="00D04024" w:rsidP="00D960CC">
            <w:pPr>
              <w:jc w:val="center"/>
              <w:rPr>
                <w:color w:val="000000"/>
                <w:sz w:val="22"/>
                <w:szCs w:val="22"/>
              </w:rPr>
            </w:pPr>
            <w:r>
              <w:rPr>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4C8DA0B3" w14:textId="77777777" w:rsidR="00D04024" w:rsidRPr="002B11B3" w:rsidRDefault="00D04024" w:rsidP="00D960CC">
            <w:pPr>
              <w:jc w:val="center"/>
              <w:rPr>
                <w:color w:val="000000"/>
                <w:sz w:val="22"/>
                <w:szCs w:val="22"/>
              </w:rPr>
            </w:pPr>
            <w:r>
              <w:rPr>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705AD089" w14:textId="77777777" w:rsidR="00D04024" w:rsidRPr="002B11B3" w:rsidRDefault="00D04024" w:rsidP="00D960CC">
            <w:pPr>
              <w:jc w:val="center"/>
              <w:rPr>
                <w:color w:val="000000"/>
                <w:sz w:val="22"/>
                <w:szCs w:val="22"/>
              </w:rPr>
            </w:pPr>
            <w:r>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66FF0BFB" w14:textId="77777777" w:rsidR="00D04024" w:rsidRPr="002B11B3" w:rsidRDefault="00D04024" w:rsidP="00D960CC">
            <w:pPr>
              <w:rPr>
                <w:rFonts w:ascii="Calibri" w:hAnsi="Calibri" w:cs="Calibri"/>
                <w:color w:val="000000"/>
                <w:sz w:val="22"/>
                <w:szCs w:val="22"/>
              </w:rPr>
            </w:pPr>
            <w:r>
              <w:rPr>
                <w:rFonts w:ascii="Calibri" w:hAnsi="Calibri" w:cs="Calibri"/>
                <w:color w:val="000000"/>
                <w:sz w:val="18"/>
                <w:szCs w:val="18"/>
              </w:rPr>
              <w:t> </w:t>
            </w:r>
          </w:p>
        </w:tc>
      </w:tr>
      <w:tr w:rsidR="00D04024" w:rsidRPr="002B11B3" w14:paraId="775955C4" w14:textId="77777777" w:rsidTr="00D960CC">
        <w:trPr>
          <w:trHeight w:val="30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C98E5BE" w14:textId="77777777" w:rsidR="00D04024" w:rsidRPr="002B11B3" w:rsidRDefault="00D04024" w:rsidP="00D960CC">
            <w:pPr>
              <w:jc w:val="center"/>
              <w:rPr>
                <w:color w:val="000000"/>
                <w:sz w:val="22"/>
                <w:szCs w:val="22"/>
              </w:rPr>
            </w:pPr>
            <w:r w:rsidRPr="002B11B3">
              <w:rPr>
                <w:color w:val="000000"/>
                <w:sz w:val="22"/>
                <w:szCs w:val="22"/>
              </w:rPr>
              <w:t>.4.3</w:t>
            </w:r>
          </w:p>
        </w:tc>
        <w:tc>
          <w:tcPr>
            <w:tcW w:w="4919" w:type="dxa"/>
            <w:tcBorders>
              <w:top w:val="nil"/>
              <w:left w:val="nil"/>
              <w:bottom w:val="single" w:sz="4" w:space="0" w:color="auto"/>
              <w:right w:val="single" w:sz="4" w:space="0" w:color="auto"/>
            </w:tcBorders>
            <w:shd w:val="clear" w:color="auto" w:fill="auto"/>
            <w:vAlign w:val="center"/>
            <w:hideMark/>
          </w:tcPr>
          <w:p w14:paraId="70B284E9" w14:textId="77777777" w:rsidR="00D04024" w:rsidRPr="002B11B3" w:rsidRDefault="00D04024" w:rsidP="00D960CC">
            <w:pPr>
              <w:rPr>
                <w:color w:val="000000"/>
                <w:sz w:val="22"/>
                <w:szCs w:val="22"/>
              </w:rPr>
            </w:pPr>
            <w:r w:rsidRPr="002B11B3">
              <w:rPr>
                <w:color w:val="000000"/>
                <w:sz w:val="22"/>
                <w:szCs w:val="22"/>
              </w:rPr>
              <w:t>бюджет субъекта РФ</w:t>
            </w:r>
          </w:p>
        </w:tc>
        <w:tc>
          <w:tcPr>
            <w:tcW w:w="926" w:type="dxa"/>
            <w:tcBorders>
              <w:top w:val="nil"/>
              <w:left w:val="nil"/>
              <w:bottom w:val="single" w:sz="4" w:space="0" w:color="auto"/>
              <w:right w:val="single" w:sz="4" w:space="0" w:color="auto"/>
            </w:tcBorders>
            <w:shd w:val="clear" w:color="auto" w:fill="auto"/>
            <w:vAlign w:val="center"/>
            <w:hideMark/>
          </w:tcPr>
          <w:p w14:paraId="0BA1C526"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81508DD"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3A01D9C2" w14:textId="77777777" w:rsidR="00D04024" w:rsidRPr="002B11B3" w:rsidRDefault="00D04024" w:rsidP="00D960CC">
            <w:pPr>
              <w:jc w:val="center"/>
              <w:rPr>
                <w:color w:val="000000"/>
                <w:sz w:val="22"/>
                <w:szCs w:val="22"/>
              </w:rPr>
            </w:pPr>
            <w:r>
              <w:rPr>
                <w:color w:val="000000"/>
                <w:sz w:val="18"/>
                <w:szCs w:val="18"/>
              </w:rPr>
              <w:t>8,19</w:t>
            </w:r>
          </w:p>
        </w:tc>
        <w:tc>
          <w:tcPr>
            <w:tcW w:w="1060" w:type="dxa"/>
            <w:tcBorders>
              <w:top w:val="nil"/>
              <w:left w:val="nil"/>
              <w:bottom w:val="single" w:sz="4" w:space="0" w:color="auto"/>
              <w:right w:val="single" w:sz="4" w:space="0" w:color="auto"/>
            </w:tcBorders>
            <w:shd w:val="clear" w:color="auto" w:fill="auto"/>
            <w:vAlign w:val="center"/>
            <w:hideMark/>
          </w:tcPr>
          <w:p w14:paraId="740BA849" w14:textId="77777777" w:rsidR="00D04024" w:rsidRPr="002B11B3" w:rsidRDefault="00D04024" w:rsidP="00D960CC">
            <w:pPr>
              <w:jc w:val="center"/>
              <w:rPr>
                <w:color w:val="000000"/>
                <w:sz w:val="22"/>
                <w:szCs w:val="22"/>
              </w:rPr>
            </w:pPr>
            <w:r>
              <w:rPr>
                <w:color w:val="000000"/>
                <w:sz w:val="18"/>
                <w:szCs w:val="18"/>
              </w:rPr>
              <w:t>8,6</w:t>
            </w:r>
          </w:p>
        </w:tc>
        <w:tc>
          <w:tcPr>
            <w:tcW w:w="960" w:type="dxa"/>
            <w:tcBorders>
              <w:top w:val="nil"/>
              <w:left w:val="nil"/>
              <w:bottom w:val="single" w:sz="4" w:space="0" w:color="auto"/>
              <w:right w:val="single" w:sz="4" w:space="0" w:color="auto"/>
            </w:tcBorders>
            <w:shd w:val="clear" w:color="auto" w:fill="auto"/>
            <w:vAlign w:val="center"/>
            <w:hideMark/>
          </w:tcPr>
          <w:p w14:paraId="7E43FD4A" w14:textId="77777777" w:rsidR="00D04024" w:rsidRPr="002B11B3" w:rsidRDefault="00D04024" w:rsidP="00D960CC">
            <w:pPr>
              <w:jc w:val="center"/>
              <w:rPr>
                <w:color w:val="000000"/>
                <w:sz w:val="22"/>
                <w:szCs w:val="22"/>
              </w:rPr>
            </w:pPr>
            <w:r>
              <w:rPr>
                <w:color w:val="000000"/>
                <w:sz w:val="18"/>
                <w:szCs w:val="18"/>
              </w:rPr>
              <w:t>0,0</w:t>
            </w:r>
          </w:p>
        </w:tc>
        <w:tc>
          <w:tcPr>
            <w:tcW w:w="842" w:type="dxa"/>
            <w:tcBorders>
              <w:top w:val="nil"/>
              <w:left w:val="nil"/>
              <w:bottom w:val="single" w:sz="4" w:space="0" w:color="auto"/>
              <w:right w:val="single" w:sz="4" w:space="0" w:color="auto"/>
            </w:tcBorders>
            <w:shd w:val="clear" w:color="auto" w:fill="auto"/>
            <w:vAlign w:val="center"/>
            <w:hideMark/>
          </w:tcPr>
          <w:p w14:paraId="1158FAFE" w14:textId="77777777" w:rsidR="00D04024" w:rsidRPr="002B11B3" w:rsidRDefault="00D04024" w:rsidP="00D960CC">
            <w:pPr>
              <w:jc w:val="center"/>
              <w:rPr>
                <w:color w:val="000000"/>
                <w:sz w:val="22"/>
                <w:szCs w:val="22"/>
              </w:rPr>
            </w:pPr>
            <w:r>
              <w:rPr>
                <w:color w:val="000000"/>
                <w:sz w:val="18"/>
                <w:szCs w:val="18"/>
              </w:rPr>
              <w:t>0,0</w:t>
            </w:r>
          </w:p>
        </w:tc>
        <w:tc>
          <w:tcPr>
            <w:tcW w:w="1275" w:type="dxa"/>
            <w:tcBorders>
              <w:top w:val="nil"/>
              <w:left w:val="nil"/>
              <w:bottom w:val="single" w:sz="4" w:space="0" w:color="auto"/>
              <w:right w:val="single" w:sz="4" w:space="0" w:color="auto"/>
            </w:tcBorders>
            <w:shd w:val="clear" w:color="auto" w:fill="auto"/>
            <w:vAlign w:val="center"/>
            <w:hideMark/>
          </w:tcPr>
          <w:p w14:paraId="1DA1A689" w14:textId="77777777" w:rsidR="00D04024" w:rsidRPr="002B11B3" w:rsidRDefault="00D04024" w:rsidP="00D960CC">
            <w:pPr>
              <w:jc w:val="center"/>
              <w:rPr>
                <w:color w:val="000000"/>
                <w:sz w:val="22"/>
                <w:szCs w:val="22"/>
              </w:rPr>
            </w:pPr>
            <w:r>
              <w:rPr>
                <w:color w:val="000000"/>
                <w:sz w:val="18"/>
                <w:szCs w:val="18"/>
              </w:rPr>
              <w:t>16,7</w:t>
            </w:r>
          </w:p>
        </w:tc>
        <w:tc>
          <w:tcPr>
            <w:tcW w:w="1276" w:type="dxa"/>
            <w:tcBorders>
              <w:top w:val="nil"/>
              <w:left w:val="nil"/>
              <w:bottom w:val="single" w:sz="4" w:space="0" w:color="auto"/>
              <w:right w:val="single" w:sz="4" w:space="0" w:color="auto"/>
            </w:tcBorders>
            <w:shd w:val="clear" w:color="auto" w:fill="auto"/>
            <w:vAlign w:val="center"/>
            <w:hideMark/>
          </w:tcPr>
          <w:p w14:paraId="5D7E9B74" w14:textId="77777777" w:rsidR="00D04024" w:rsidRPr="002B11B3" w:rsidRDefault="00D04024" w:rsidP="00D960CC">
            <w:pPr>
              <w:jc w:val="center"/>
              <w:rPr>
                <w:color w:val="000000"/>
                <w:sz w:val="22"/>
                <w:szCs w:val="22"/>
              </w:rPr>
            </w:pPr>
            <w:r>
              <w:rPr>
                <w:color w:val="000000"/>
                <w:sz w:val="18"/>
                <w:szCs w:val="18"/>
              </w:rPr>
              <w:t>24,5</w:t>
            </w:r>
          </w:p>
        </w:tc>
        <w:tc>
          <w:tcPr>
            <w:tcW w:w="1134" w:type="dxa"/>
            <w:tcBorders>
              <w:top w:val="nil"/>
              <w:left w:val="nil"/>
              <w:bottom w:val="single" w:sz="4" w:space="0" w:color="auto"/>
              <w:right w:val="single" w:sz="4" w:space="0" w:color="auto"/>
            </w:tcBorders>
            <w:shd w:val="clear" w:color="auto" w:fill="auto"/>
            <w:vAlign w:val="center"/>
            <w:hideMark/>
          </w:tcPr>
          <w:p w14:paraId="5D1E8822" w14:textId="77777777" w:rsidR="00D04024" w:rsidRPr="002B11B3" w:rsidRDefault="00D04024" w:rsidP="00D960CC">
            <w:pPr>
              <w:jc w:val="center"/>
              <w:rPr>
                <w:color w:val="000000"/>
                <w:sz w:val="22"/>
                <w:szCs w:val="22"/>
              </w:rPr>
            </w:pPr>
            <w:r>
              <w:rPr>
                <w:color w:val="000000"/>
                <w:sz w:val="18"/>
                <w:szCs w:val="18"/>
              </w:rPr>
              <w:t>41,2</w:t>
            </w:r>
          </w:p>
        </w:tc>
      </w:tr>
      <w:tr w:rsidR="00D04024" w:rsidRPr="002B11B3" w14:paraId="75E1B16A" w14:textId="77777777" w:rsidTr="00D960CC">
        <w:trPr>
          <w:trHeight w:val="444"/>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93C431B" w14:textId="77777777" w:rsidR="00D04024" w:rsidRPr="002B11B3" w:rsidRDefault="00D04024" w:rsidP="00D960CC">
            <w:pPr>
              <w:jc w:val="center"/>
              <w:rPr>
                <w:color w:val="000000"/>
                <w:sz w:val="22"/>
                <w:szCs w:val="22"/>
              </w:rPr>
            </w:pPr>
            <w:r w:rsidRPr="002B11B3">
              <w:rPr>
                <w:color w:val="000000"/>
                <w:sz w:val="22"/>
                <w:szCs w:val="22"/>
              </w:rPr>
              <w:t>.4.4</w:t>
            </w:r>
          </w:p>
        </w:tc>
        <w:tc>
          <w:tcPr>
            <w:tcW w:w="4919" w:type="dxa"/>
            <w:tcBorders>
              <w:top w:val="nil"/>
              <w:left w:val="nil"/>
              <w:bottom w:val="single" w:sz="4" w:space="0" w:color="auto"/>
              <w:right w:val="single" w:sz="4" w:space="0" w:color="auto"/>
            </w:tcBorders>
            <w:shd w:val="clear" w:color="auto" w:fill="auto"/>
            <w:vAlign w:val="center"/>
            <w:hideMark/>
          </w:tcPr>
          <w:p w14:paraId="57E722DF" w14:textId="77777777" w:rsidR="00D04024" w:rsidRPr="002B11B3" w:rsidRDefault="00D04024" w:rsidP="00D960CC">
            <w:pPr>
              <w:rPr>
                <w:color w:val="000000"/>
                <w:sz w:val="22"/>
                <w:szCs w:val="22"/>
              </w:rPr>
            </w:pPr>
            <w:r w:rsidRPr="002B11B3">
              <w:rPr>
                <w:color w:val="000000"/>
                <w:sz w:val="22"/>
                <w:szCs w:val="22"/>
              </w:rPr>
              <w:t>бюджет муниципального образования (района)</w:t>
            </w:r>
          </w:p>
        </w:tc>
        <w:tc>
          <w:tcPr>
            <w:tcW w:w="926" w:type="dxa"/>
            <w:tcBorders>
              <w:top w:val="nil"/>
              <w:left w:val="nil"/>
              <w:bottom w:val="single" w:sz="4" w:space="0" w:color="auto"/>
              <w:right w:val="single" w:sz="4" w:space="0" w:color="auto"/>
            </w:tcBorders>
            <w:shd w:val="clear" w:color="auto" w:fill="auto"/>
            <w:vAlign w:val="center"/>
            <w:hideMark/>
          </w:tcPr>
          <w:p w14:paraId="5931AA77"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1656ED2"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0B595518" w14:textId="77777777" w:rsidR="00D04024" w:rsidRPr="002B11B3" w:rsidRDefault="00D04024" w:rsidP="00D960CC">
            <w:pPr>
              <w:jc w:val="center"/>
              <w:rPr>
                <w:color w:val="000000"/>
                <w:sz w:val="22"/>
                <w:szCs w:val="22"/>
              </w:rPr>
            </w:pPr>
            <w:r>
              <w:rPr>
                <w:color w:val="000000"/>
                <w:sz w:val="18"/>
                <w:szCs w:val="18"/>
              </w:rPr>
              <w:t>0,91</w:t>
            </w:r>
          </w:p>
        </w:tc>
        <w:tc>
          <w:tcPr>
            <w:tcW w:w="1060" w:type="dxa"/>
            <w:tcBorders>
              <w:top w:val="nil"/>
              <w:left w:val="nil"/>
              <w:bottom w:val="single" w:sz="4" w:space="0" w:color="auto"/>
              <w:right w:val="single" w:sz="4" w:space="0" w:color="auto"/>
            </w:tcBorders>
            <w:shd w:val="clear" w:color="auto" w:fill="auto"/>
            <w:vAlign w:val="center"/>
            <w:hideMark/>
          </w:tcPr>
          <w:p w14:paraId="7D223549" w14:textId="77777777" w:rsidR="00D04024" w:rsidRPr="002B11B3" w:rsidRDefault="00D04024" w:rsidP="00D960CC">
            <w:pPr>
              <w:jc w:val="center"/>
              <w:rPr>
                <w:color w:val="000000"/>
                <w:sz w:val="22"/>
                <w:szCs w:val="22"/>
              </w:rPr>
            </w:pPr>
            <w:r>
              <w:rPr>
                <w:color w:val="000000"/>
                <w:sz w:val="18"/>
                <w:szCs w:val="18"/>
              </w:rPr>
              <w:t>1,0</w:t>
            </w:r>
          </w:p>
        </w:tc>
        <w:tc>
          <w:tcPr>
            <w:tcW w:w="960" w:type="dxa"/>
            <w:tcBorders>
              <w:top w:val="nil"/>
              <w:left w:val="nil"/>
              <w:bottom w:val="single" w:sz="4" w:space="0" w:color="auto"/>
              <w:right w:val="single" w:sz="4" w:space="0" w:color="auto"/>
            </w:tcBorders>
            <w:shd w:val="clear" w:color="auto" w:fill="auto"/>
            <w:vAlign w:val="center"/>
            <w:hideMark/>
          </w:tcPr>
          <w:p w14:paraId="24631ADF" w14:textId="77777777" w:rsidR="00D04024" w:rsidRPr="002B11B3" w:rsidRDefault="00D04024" w:rsidP="00D960CC">
            <w:pPr>
              <w:jc w:val="center"/>
              <w:rPr>
                <w:color w:val="000000"/>
                <w:sz w:val="22"/>
                <w:szCs w:val="22"/>
              </w:rPr>
            </w:pPr>
            <w:r>
              <w:rPr>
                <w:color w:val="000000"/>
                <w:sz w:val="18"/>
                <w:szCs w:val="18"/>
              </w:rPr>
              <w:t>0,0</w:t>
            </w:r>
          </w:p>
        </w:tc>
        <w:tc>
          <w:tcPr>
            <w:tcW w:w="842" w:type="dxa"/>
            <w:tcBorders>
              <w:top w:val="nil"/>
              <w:left w:val="nil"/>
              <w:bottom w:val="single" w:sz="4" w:space="0" w:color="auto"/>
              <w:right w:val="single" w:sz="4" w:space="0" w:color="auto"/>
            </w:tcBorders>
            <w:shd w:val="clear" w:color="auto" w:fill="auto"/>
            <w:vAlign w:val="center"/>
            <w:hideMark/>
          </w:tcPr>
          <w:p w14:paraId="090A9F7A" w14:textId="77777777" w:rsidR="00D04024" w:rsidRPr="002B11B3" w:rsidRDefault="00D04024" w:rsidP="00D960CC">
            <w:pPr>
              <w:jc w:val="center"/>
              <w:rPr>
                <w:color w:val="000000"/>
                <w:sz w:val="22"/>
                <w:szCs w:val="22"/>
              </w:rPr>
            </w:pPr>
            <w:r>
              <w:rPr>
                <w:color w:val="000000"/>
                <w:sz w:val="18"/>
                <w:szCs w:val="18"/>
              </w:rPr>
              <w:t>0,0</w:t>
            </w:r>
          </w:p>
        </w:tc>
        <w:tc>
          <w:tcPr>
            <w:tcW w:w="1275" w:type="dxa"/>
            <w:tcBorders>
              <w:top w:val="nil"/>
              <w:left w:val="nil"/>
              <w:bottom w:val="single" w:sz="4" w:space="0" w:color="auto"/>
              <w:right w:val="single" w:sz="4" w:space="0" w:color="auto"/>
            </w:tcBorders>
            <w:shd w:val="clear" w:color="auto" w:fill="auto"/>
            <w:vAlign w:val="center"/>
            <w:hideMark/>
          </w:tcPr>
          <w:p w14:paraId="7794C337" w14:textId="77777777" w:rsidR="00D04024" w:rsidRPr="002B11B3" w:rsidRDefault="00D04024" w:rsidP="00D960CC">
            <w:pPr>
              <w:jc w:val="center"/>
              <w:rPr>
                <w:color w:val="000000"/>
                <w:sz w:val="22"/>
                <w:szCs w:val="22"/>
              </w:rPr>
            </w:pPr>
            <w:r>
              <w:rPr>
                <w:color w:val="000000"/>
                <w:sz w:val="18"/>
                <w:szCs w:val="18"/>
              </w:rPr>
              <w:t>1,9</w:t>
            </w:r>
          </w:p>
        </w:tc>
        <w:tc>
          <w:tcPr>
            <w:tcW w:w="1276" w:type="dxa"/>
            <w:tcBorders>
              <w:top w:val="nil"/>
              <w:left w:val="nil"/>
              <w:bottom w:val="single" w:sz="4" w:space="0" w:color="auto"/>
              <w:right w:val="single" w:sz="4" w:space="0" w:color="auto"/>
            </w:tcBorders>
            <w:shd w:val="clear" w:color="auto" w:fill="auto"/>
            <w:vAlign w:val="center"/>
            <w:hideMark/>
          </w:tcPr>
          <w:p w14:paraId="21120227" w14:textId="77777777" w:rsidR="00D04024" w:rsidRPr="002B11B3" w:rsidRDefault="00D04024" w:rsidP="00D960CC">
            <w:pPr>
              <w:jc w:val="center"/>
              <w:rPr>
                <w:color w:val="000000"/>
                <w:sz w:val="22"/>
                <w:szCs w:val="22"/>
              </w:rPr>
            </w:pPr>
            <w:r>
              <w:rPr>
                <w:color w:val="000000"/>
                <w:sz w:val="18"/>
                <w:szCs w:val="18"/>
              </w:rPr>
              <w:t>2,7</w:t>
            </w:r>
          </w:p>
        </w:tc>
        <w:tc>
          <w:tcPr>
            <w:tcW w:w="1134" w:type="dxa"/>
            <w:tcBorders>
              <w:top w:val="nil"/>
              <w:left w:val="nil"/>
              <w:bottom w:val="single" w:sz="4" w:space="0" w:color="auto"/>
              <w:right w:val="single" w:sz="4" w:space="0" w:color="auto"/>
            </w:tcBorders>
            <w:shd w:val="clear" w:color="auto" w:fill="auto"/>
            <w:vAlign w:val="center"/>
            <w:hideMark/>
          </w:tcPr>
          <w:p w14:paraId="4AE95EAB" w14:textId="77777777" w:rsidR="00D04024" w:rsidRPr="002B11B3" w:rsidRDefault="00D04024" w:rsidP="00D960CC">
            <w:pPr>
              <w:jc w:val="center"/>
              <w:rPr>
                <w:color w:val="000000"/>
                <w:sz w:val="22"/>
                <w:szCs w:val="22"/>
              </w:rPr>
            </w:pPr>
            <w:r>
              <w:rPr>
                <w:color w:val="000000"/>
                <w:sz w:val="18"/>
                <w:szCs w:val="18"/>
              </w:rPr>
              <w:t>4,6</w:t>
            </w:r>
          </w:p>
        </w:tc>
      </w:tr>
      <w:tr w:rsidR="00D04024" w:rsidRPr="002B11B3" w14:paraId="7860AFB3" w14:textId="77777777" w:rsidTr="00D960CC">
        <w:trPr>
          <w:trHeight w:val="568"/>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E6033E7" w14:textId="77777777" w:rsidR="00D04024" w:rsidRPr="002B11B3" w:rsidRDefault="00D04024" w:rsidP="00D960CC">
            <w:pPr>
              <w:jc w:val="center"/>
              <w:rPr>
                <w:color w:val="000000"/>
                <w:sz w:val="22"/>
                <w:szCs w:val="22"/>
              </w:rPr>
            </w:pPr>
            <w:r w:rsidRPr="002B11B3">
              <w:rPr>
                <w:color w:val="000000"/>
                <w:sz w:val="22"/>
                <w:szCs w:val="22"/>
              </w:rPr>
              <w:t>.4.5</w:t>
            </w:r>
          </w:p>
        </w:tc>
        <w:tc>
          <w:tcPr>
            <w:tcW w:w="4919" w:type="dxa"/>
            <w:tcBorders>
              <w:top w:val="nil"/>
              <w:left w:val="nil"/>
              <w:bottom w:val="single" w:sz="4" w:space="0" w:color="auto"/>
              <w:right w:val="single" w:sz="4" w:space="0" w:color="auto"/>
            </w:tcBorders>
            <w:shd w:val="clear" w:color="auto" w:fill="auto"/>
            <w:vAlign w:val="center"/>
            <w:hideMark/>
          </w:tcPr>
          <w:p w14:paraId="7BB4239E" w14:textId="77777777" w:rsidR="00D04024" w:rsidRPr="002B11B3" w:rsidRDefault="00D04024" w:rsidP="00D960CC">
            <w:pPr>
              <w:rPr>
                <w:color w:val="000000"/>
                <w:sz w:val="22"/>
                <w:szCs w:val="22"/>
              </w:rPr>
            </w:pPr>
            <w:r w:rsidRPr="00314A09">
              <w:rPr>
                <w:color w:val="000000"/>
                <w:sz w:val="22"/>
                <w:szCs w:val="22"/>
              </w:rPr>
              <w:t>бюджет муниципального образования (</w:t>
            </w:r>
            <w:r>
              <w:rPr>
                <w:color w:val="000000"/>
                <w:sz w:val="22"/>
                <w:szCs w:val="22"/>
              </w:rPr>
              <w:t>Егорьевский</w:t>
            </w:r>
            <w:r w:rsidRPr="00314A09">
              <w:rPr>
                <w:color w:val="000000"/>
                <w:sz w:val="22"/>
                <w:szCs w:val="22"/>
              </w:rPr>
              <w:t xml:space="preserve"> сельсовет)</w:t>
            </w:r>
          </w:p>
        </w:tc>
        <w:tc>
          <w:tcPr>
            <w:tcW w:w="926" w:type="dxa"/>
            <w:tcBorders>
              <w:top w:val="nil"/>
              <w:left w:val="nil"/>
              <w:bottom w:val="single" w:sz="4" w:space="0" w:color="auto"/>
              <w:right w:val="single" w:sz="4" w:space="0" w:color="auto"/>
            </w:tcBorders>
            <w:shd w:val="clear" w:color="auto" w:fill="auto"/>
            <w:vAlign w:val="center"/>
            <w:hideMark/>
          </w:tcPr>
          <w:p w14:paraId="48C76A98"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5512F59"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369232EA" w14:textId="77777777" w:rsidR="00D04024" w:rsidRPr="002B11B3" w:rsidRDefault="00D04024" w:rsidP="00D960CC">
            <w:pPr>
              <w:jc w:val="center"/>
              <w:rPr>
                <w:color w:val="000000"/>
                <w:sz w:val="22"/>
                <w:szCs w:val="22"/>
              </w:rPr>
            </w:pPr>
            <w:r>
              <w:rPr>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14:paraId="21B7FCB9" w14:textId="77777777" w:rsidR="00D04024" w:rsidRPr="002B11B3" w:rsidRDefault="00D04024" w:rsidP="00D960CC">
            <w:pPr>
              <w:jc w:val="center"/>
              <w:rPr>
                <w:color w:val="000000"/>
                <w:sz w:val="22"/>
                <w:szCs w:val="22"/>
              </w:rPr>
            </w:pPr>
            <w:r>
              <w:rPr>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2A670426" w14:textId="77777777" w:rsidR="00D04024" w:rsidRPr="002B11B3" w:rsidRDefault="00D04024" w:rsidP="00D960CC">
            <w:pPr>
              <w:jc w:val="center"/>
              <w:rPr>
                <w:color w:val="000000"/>
                <w:sz w:val="22"/>
                <w:szCs w:val="22"/>
              </w:rPr>
            </w:pPr>
            <w:r>
              <w:rPr>
                <w:color w:val="000000"/>
                <w:sz w:val="18"/>
                <w:szCs w:val="18"/>
              </w:rPr>
              <w:t> </w:t>
            </w:r>
          </w:p>
        </w:tc>
        <w:tc>
          <w:tcPr>
            <w:tcW w:w="842" w:type="dxa"/>
            <w:tcBorders>
              <w:top w:val="nil"/>
              <w:left w:val="nil"/>
              <w:bottom w:val="single" w:sz="4" w:space="0" w:color="auto"/>
              <w:right w:val="single" w:sz="4" w:space="0" w:color="auto"/>
            </w:tcBorders>
            <w:shd w:val="clear" w:color="auto" w:fill="auto"/>
            <w:vAlign w:val="center"/>
            <w:hideMark/>
          </w:tcPr>
          <w:p w14:paraId="4D16EF75" w14:textId="77777777" w:rsidR="00D04024" w:rsidRPr="002B11B3" w:rsidRDefault="00D04024" w:rsidP="00D960CC">
            <w:pPr>
              <w:jc w:val="center"/>
              <w:rPr>
                <w:color w:val="000000"/>
                <w:sz w:val="22"/>
                <w:szCs w:val="22"/>
              </w:rPr>
            </w:pPr>
            <w:r>
              <w:rPr>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03ED4A8D" w14:textId="77777777" w:rsidR="00D04024" w:rsidRPr="002B11B3" w:rsidRDefault="00D04024" w:rsidP="00D960CC">
            <w:pPr>
              <w:jc w:val="center"/>
              <w:rPr>
                <w:color w:val="000000"/>
                <w:sz w:val="22"/>
                <w:szCs w:val="22"/>
              </w:rPr>
            </w:pPr>
            <w:r>
              <w:rPr>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4151BE0B" w14:textId="77777777" w:rsidR="00D04024" w:rsidRPr="002B11B3" w:rsidRDefault="00D04024" w:rsidP="00D960CC">
            <w:pPr>
              <w:jc w:val="center"/>
              <w:rPr>
                <w:color w:val="000000"/>
                <w:sz w:val="22"/>
                <w:szCs w:val="22"/>
              </w:rPr>
            </w:pPr>
            <w:r>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77F47606" w14:textId="77777777" w:rsidR="00D04024" w:rsidRPr="002B11B3" w:rsidRDefault="00D04024" w:rsidP="00D960CC">
            <w:pPr>
              <w:rPr>
                <w:rFonts w:ascii="Calibri" w:hAnsi="Calibri" w:cs="Calibri"/>
                <w:color w:val="000000"/>
                <w:sz w:val="22"/>
                <w:szCs w:val="22"/>
              </w:rPr>
            </w:pPr>
            <w:r>
              <w:rPr>
                <w:rFonts w:ascii="Calibri" w:hAnsi="Calibri" w:cs="Calibri"/>
                <w:color w:val="000000"/>
                <w:sz w:val="18"/>
                <w:szCs w:val="18"/>
              </w:rPr>
              <w:t> </w:t>
            </w:r>
          </w:p>
        </w:tc>
      </w:tr>
      <w:tr w:rsidR="00D04024" w:rsidRPr="002B11B3" w14:paraId="2306BC0C" w14:textId="77777777" w:rsidTr="00D960CC">
        <w:trPr>
          <w:trHeight w:val="48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041590B" w14:textId="77777777" w:rsidR="00D04024" w:rsidRPr="002B11B3" w:rsidRDefault="00D04024" w:rsidP="00D960CC">
            <w:pPr>
              <w:jc w:val="center"/>
              <w:rPr>
                <w:color w:val="000000"/>
                <w:sz w:val="22"/>
                <w:szCs w:val="22"/>
              </w:rPr>
            </w:pPr>
            <w:r w:rsidRPr="002B11B3">
              <w:rPr>
                <w:color w:val="000000"/>
                <w:sz w:val="22"/>
                <w:szCs w:val="22"/>
              </w:rPr>
              <w:t>.4.6</w:t>
            </w:r>
          </w:p>
        </w:tc>
        <w:tc>
          <w:tcPr>
            <w:tcW w:w="4919" w:type="dxa"/>
            <w:tcBorders>
              <w:top w:val="nil"/>
              <w:left w:val="nil"/>
              <w:bottom w:val="single" w:sz="4" w:space="0" w:color="auto"/>
              <w:right w:val="single" w:sz="4" w:space="0" w:color="auto"/>
            </w:tcBorders>
            <w:shd w:val="clear" w:color="auto" w:fill="auto"/>
            <w:vAlign w:val="center"/>
            <w:hideMark/>
          </w:tcPr>
          <w:p w14:paraId="5601CDF1" w14:textId="77777777" w:rsidR="00D04024" w:rsidRPr="002B11B3" w:rsidRDefault="00D04024" w:rsidP="00D960CC">
            <w:pPr>
              <w:rPr>
                <w:color w:val="000000"/>
                <w:sz w:val="22"/>
                <w:szCs w:val="22"/>
              </w:rPr>
            </w:pPr>
            <w:r w:rsidRPr="002B11B3">
              <w:rPr>
                <w:color w:val="000000"/>
                <w:sz w:val="22"/>
                <w:szCs w:val="22"/>
              </w:rPr>
              <w:t>Собственные средства РСО</w:t>
            </w:r>
          </w:p>
        </w:tc>
        <w:tc>
          <w:tcPr>
            <w:tcW w:w="926" w:type="dxa"/>
            <w:tcBorders>
              <w:top w:val="nil"/>
              <w:left w:val="nil"/>
              <w:bottom w:val="single" w:sz="4" w:space="0" w:color="auto"/>
              <w:right w:val="single" w:sz="4" w:space="0" w:color="auto"/>
            </w:tcBorders>
            <w:shd w:val="clear" w:color="auto" w:fill="auto"/>
            <w:vAlign w:val="center"/>
            <w:hideMark/>
          </w:tcPr>
          <w:p w14:paraId="1E467350"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FC298F6"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3772C120" w14:textId="77777777" w:rsidR="00D04024" w:rsidRPr="002B11B3" w:rsidRDefault="00D04024" w:rsidP="00D960CC">
            <w:pPr>
              <w:jc w:val="center"/>
              <w:rPr>
                <w:color w:val="000000"/>
                <w:sz w:val="22"/>
                <w:szCs w:val="22"/>
              </w:rPr>
            </w:pPr>
            <w:r>
              <w:rPr>
                <w:color w:val="000000"/>
                <w:sz w:val="18"/>
                <w:szCs w:val="18"/>
              </w:rPr>
              <w:t>0</w:t>
            </w:r>
          </w:p>
        </w:tc>
        <w:tc>
          <w:tcPr>
            <w:tcW w:w="1060" w:type="dxa"/>
            <w:tcBorders>
              <w:top w:val="nil"/>
              <w:left w:val="nil"/>
              <w:bottom w:val="single" w:sz="4" w:space="0" w:color="auto"/>
              <w:right w:val="single" w:sz="4" w:space="0" w:color="auto"/>
            </w:tcBorders>
            <w:shd w:val="clear" w:color="auto" w:fill="auto"/>
            <w:vAlign w:val="center"/>
            <w:hideMark/>
          </w:tcPr>
          <w:p w14:paraId="4867C576"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500F1BBB" w14:textId="77777777" w:rsidR="00D04024" w:rsidRPr="002B11B3" w:rsidRDefault="00D04024" w:rsidP="00D960CC">
            <w:pPr>
              <w:jc w:val="center"/>
              <w:rPr>
                <w:color w:val="000000"/>
                <w:sz w:val="22"/>
                <w:szCs w:val="22"/>
              </w:rPr>
            </w:pPr>
            <w:r>
              <w:rPr>
                <w:color w:val="000000"/>
                <w:sz w:val="18"/>
                <w:szCs w:val="18"/>
              </w:rPr>
              <w:t>0</w:t>
            </w:r>
          </w:p>
        </w:tc>
        <w:tc>
          <w:tcPr>
            <w:tcW w:w="842" w:type="dxa"/>
            <w:tcBorders>
              <w:top w:val="nil"/>
              <w:left w:val="nil"/>
              <w:bottom w:val="single" w:sz="4" w:space="0" w:color="auto"/>
              <w:right w:val="single" w:sz="4" w:space="0" w:color="auto"/>
            </w:tcBorders>
            <w:shd w:val="clear" w:color="auto" w:fill="auto"/>
            <w:vAlign w:val="center"/>
            <w:hideMark/>
          </w:tcPr>
          <w:p w14:paraId="6EA7A2EE" w14:textId="77777777" w:rsidR="00D04024" w:rsidRPr="002B11B3" w:rsidRDefault="00D04024" w:rsidP="00D960CC">
            <w:pPr>
              <w:jc w:val="center"/>
              <w:rPr>
                <w:color w:val="000000"/>
                <w:sz w:val="22"/>
                <w:szCs w:val="22"/>
              </w:rPr>
            </w:pPr>
            <w:r>
              <w:rPr>
                <w:color w:val="000000"/>
                <w:sz w:val="18"/>
                <w:szCs w:val="18"/>
              </w:rPr>
              <w:t>0</w:t>
            </w:r>
          </w:p>
        </w:tc>
        <w:tc>
          <w:tcPr>
            <w:tcW w:w="1275" w:type="dxa"/>
            <w:tcBorders>
              <w:top w:val="nil"/>
              <w:left w:val="nil"/>
              <w:bottom w:val="single" w:sz="4" w:space="0" w:color="auto"/>
              <w:right w:val="single" w:sz="4" w:space="0" w:color="auto"/>
            </w:tcBorders>
            <w:shd w:val="clear" w:color="auto" w:fill="auto"/>
            <w:vAlign w:val="center"/>
            <w:hideMark/>
          </w:tcPr>
          <w:p w14:paraId="30228809" w14:textId="77777777" w:rsidR="00D04024" w:rsidRPr="002B11B3" w:rsidRDefault="00D04024" w:rsidP="00D960CC">
            <w:pPr>
              <w:jc w:val="center"/>
              <w:rPr>
                <w:color w:val="000000"/>
                <w:sz w:val="22"/>
                <w:szCs w:val="22"/>
              </w:rPr>
            </w:pPr>
            <w:r>
              <w:rPr>
                <w:color w:val="000000"/>
                <w:sz w:val="18"/>
                <w:szCs w:val="18"/>
              </w:rPr>
              <w:t>0</w:t>
            </w:r>
          </w:p>
        </w:tc>
        <w:tc>
          <w:tcPr>
            <w:tcW w:w="1276" w:type="dxa"/>
            <w:tcBorders>
              <w:top w:val="nil"/>
              <w:left w:val="nil"/>
              <w:bottom w:val="single" w:sz="4" w:space="0" w:color="auto"/>
              <w:right w:val="single" w:sz="4" w:space="0" w:color="auto"/>
            </w:tcBorders>
            <w:shd w:val="clear" w:color="auto" w:fill="auto"/>
            <w:vAlign w:val="center"/>
            <w:hideMark/>
          </w:tcPr>
          <w:p w14:paraId="37C9999C" w14:textId="77777777" w:rsidR="00D04024" w:rsidRPr="002B11B3" w:rsidRDefault="00D04024" w:rsidP="00D960CC">
            <w:pPr>
              <w:jc w:val="center"/>
              <w:rPr>
                <w:color w:val="000000"/>
                <w:sz w:val="22"/>
                <w:szCs w:val="22"/>
              </w:rPr>
            </w:pPr>
            <w:r>
              <w:rPr>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14:paraId="4C16D56E" w14:textId="77777777" w:rsidR="00D04024" w:rsidRPr="002B11B3" w:rsidRDefault="00D04024" w:rsidP="00D960CC">
            <w:pPr>
              <w:rPr>
                <w:rFonts w:ascii="Calibri" w:hAnsi="Calibri" w:cs="Calibri"/>
                <w:color w:val="000000"/>
                <w:sz w:val="22"/>
                <w:szCs w:val="22"/>
              </w:rPr>
            </w:pPr>
            <w:r>
              <w:rPr>
                <w:rFonts w:ascii="Calibri" w:hAnsi="Calibri" w:cs="Calibri"/>
                <w:color w:val="000000"/>
                <w:sz w:val="18"/>
                <w:szCs w:val="18"/>
              </w:rPr>
              <w:t> </w:t>
            </w:r>
          </w:p>
        </w:tc>
      </w:tr>
      <w:tr w:rsidR="00D04024" w:rsidRPr="002B11B3" w14:paraId="77E6FB25" w14:textId="77777777" w:rsidTr="00D960CC">
        <w:trPr>
          <w:trHeight w:val="48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468DF17" w14:textId="77777777" w:rsidR="00D04024" w:rsidRPr="002B11B3" w:rsidRDefault="00D04024" w:rsidP="00D960CC">
            <w:pPr>
              <w:jc w:val="center"/>
              <w:rPr>
                <w:color w:val="000000"/>
                <w:sz w:val="22"/>
                <w:szCs w:val="22"/>
              </w:rPr>
            </w:pPr>
            <w:r w:rsidRPr="002B11B3">
              <w:rPr>
                <w:color w:val="000000"/>
                <w:sz w:val="22"/>
                <w:szCs w:val="22"/>
              </w:rPr>
              <w:t>.4.7</w:t>
            </w:r>
          </w:p>
        </w:tc>
        <w:tc>
          <w:tcPr>
            <w:tcW w:w="4919" w:type="dxa"/>
            <w:tcBorders>
              <w:top w:val="nil"/>
              <w:left w:val="nil"/>
              <w:bottom w:val="single" w:sz="4" w:space="0" w:color="auto"/>
              <w:right w:val="single" w:sz="4" w:space="0" w:color="auto"/>
            </w:tcBorders>
            <w:shd w:val="clear" w:color="auto" w:fill="auto"/>
            <w:vAlign w:val="center"/>
            <w:hideMark/>
          </w:tcPr>
          <w:p w14:paraId="5643612D" w14:textId="77777777" w:rsidR="00D04024" w:rsidRPr="002B11B3" w:rsidRDefault="00D04024" w:rsidP="00D960CC">
            <w:pPr>
              <w:rPr>
                <w:color w:val="000000"/>
                <w:sz w:val="22"/>
                <w:szCs w:val="22"/>
              </w:rPr>
            </w:pPr>
            <w:r w:rsidRPr="002B11B3">
              <w:rPr>
                <w:color w:val="000000"/>
                <w:sz w:val="22"/>
                <w:szCs w:val="22"/>
              </w:rPr>
              <w:t>за счет тарифов на подключение</w:t>
            </w:r>
          </w:p>
        </w:tc>
        <w:tc>
          <w:tcPr>
            <w:tcW w:w="926" w:type="dxa"/>
            <w:tcBorders>
              <w:top w:val="nil"/>
              <w:left w:val="nil"/>
              <w:bottom w:val="single" w:sz="4" w:space="0" w:color="auto"/>
              <w:right w:val="single" w:sz="4" w:space="0" w:color="auto"/>
            </w:tcBorders>
            <w:shd w:val="clear" w:color="auto" w:fill="auto"/>
            <w:vAlign w:val="center"/>
            <w:hideMark/>
          </w:tcPr>
          <w:p w14:paraId="71F3E3CC"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476EAE4"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511E0851" w14:textId="77777777" w:rsidR="00D04024" w:rsidRPr="002B11B3" w:rsidRDefault="00D04024" w:rsidP="00D960CC">
            <w:pPr>
              <w:jc w:val="center"/>
              <w:rPr>
                <w:color w:val="000000"/>
                <w:sz w:val="22"/>
                <w:szCs w:val="22"/>
              </w:rPr>
            </w:pPr>
            <w:r>
              <w:rPr>
                <w:color w:val="000000"/>
                <w:sz w:val="18"/>
                <w:szCs w:val="18"/>
              </w:rPr>
              <w:t>0</w:t>
            </w:r>
          </w:p>
        </w:tc>
        <w:tc>
          <w:tcPr>
            <w:tcW w:w="1060" w:type="dxa"/>
            <w:tcBorders>
              <w:top w:val="nil"/>
              <w:left w:val="nil"/>
              <w:bottom w:val="single" w:sz="4" w:space="0" w:color="auto"/>
              <w:right w:val="single" w:sz="4" w:space="0" w:color="auto"/>
            </w:tcBorders>
            <w:shd w:val="clear" w:color="auto" w:fill="auto"/>
            <w:vAlign w:val="center"/>
            <w:hideMark/>
          </w:tcPr>
          <w:p w14:paraId="0831DCF4" w14:textId="77777777" w:rsidR="00D04024" w:rsidRPr="002B11B3" w:rsidRDefault="00D04024" w:rsidP="00D960CC">
            <w:pPr>
              <w:jc w:val="center"/>
              <w:rPr>
                <w:color w:val="000000"/>
                <w:sz w:val="22"/>
                <w:szCs w:val="22"/>
              </w:rPr>
            </w:pPr>
            <w:r>
              <w:rPr>
                <w:color w:val="000000"/>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14:paraId="7BF621BA" w14:textId="77777777" w:rsidR="00D04024" w:rsidRPr="002B11B3" w:rsidRDefault="00D04024" w:rsidP="00D960CC">
            <w:pPr>
              <w:jc w:val="center"/>
              <w:rPr>
                <w:color w:val="000000"/>
                <w:sz w:val="22"/>
                <w:szCs w:val="22"/>
              </w:rPr>
            </w:pPr>
            <w:r>
              <w:rPr>
                <w:color w:val="000000"/>
                <w:sz w:val="18"/>
                <w:szCs w:val="18"/>
              </w:rPr>
              <w:t>0</w:t>
            </w:r>
          </w:p>
        </w:tc>
        <w:tc>
          <w:tcPr>
            <w:tcW w:w="842" w:type="dxa"/>
            <w:tcBorders>
              <w:top w:val="nil"/>
              <w:left w:val="nil"/>
              <w:bottom w:val="single" w:sz="4" w:space="0" w:color="auto"/>
              <w:right w:val="single" w:sz="4" w:space="0" w:color="auto"/>
            </w:tcBorders>
            <w:shd w:val="clear" w:color="auto" w:fill="auto"/>
            <w:vAlign w:val="center"/>
            <w:hideMark/>
          </w:tcPr>
          <w:p w14:paraId="2C78D967" w14:textId="77777777" w:rsidR="00D04024" w:rsidRPr="002B11B3" w:rsidRDefault="00D04024" w:rsidP="00D960CC">
            <w:pPr>
              <w:jc w:val="center"/>
              <w:rPr>
                <w:color w:val="000000"/>
                <w:sz w:val="22"/>
                <w:szCs w:val="22"/>
              </w:rPr>
            </w:pPr>
            <w:r>
              <w:rPr>
                <w:color w:val="000000"/>
                <w:sz w:val="18"/>
                <w:szCs w:val="18"/>
              </w:rPr>
              <w:t>0</w:t>
            </w:r>
          </w:p>
        </w:tc>
        <w:tc>
          <w:tcPr>
            <w:tcW w:w="1275" w:type="dxa"/>
            <w:tcBorders>
              <w:top w:val="nil"/>
              <w:left w:val="nil"/>
              <w:bottom w:val="single" w:sz="4" w:space="0" w:color="auto"/>
              <w:right w:val="single" w:sz="4" w:space="0" w:color="auto"/>
            </w:tcBorders>
            <w:shd w:val="clear" w:color="auto" w:fill="auto"/>
            <w:vAlign w:val="center"/>
            <w:hideMark/>
          </w:tcPr>
          <w:p w14:paraId="33390F92" w14:textId="77777777" w:rsidR="00D04024" w:rsidRPr="002B11B3" w:rsidRDefault="00D04024" w:rsidP="00D960CC">
            <w:pPr>
              <w:jc w:val="center"/>
              <w:rPr>
                <w:color w:val="000000"/>
                <w:sz w:val="22"/>
                <w:szCs w:val="22"/>
              </w:rPr>
            </w:pPr>
            <w:r>
              <w:rPr>
                <w:color w:val="000000"/>
                <w:sz w:val="18"/>
                <w:szCs w:val="18"/>
              </w:rPr>
              <w:t>0</w:t>
            </w:r>
          </w:p>
        </w:tc>
        <w:tc>
          <w:tcPr>
            <w:tcW w:w="1276" w:type="dxa"/>
            <w:tcBorders>
              <w:top w:val="nil"/>
              <w:left w:val="nil"/>
              <w:bottom w:val="single" w:sz="4" w:space="0" w:color="auto"/>
              <w:right w:val="single" w:sz="4" w:space="0" w:color="auto"/>
            </w:tcBorders>
            <w:shd w:val="clear" w:color="auto" w:fill="auto"/>
            <w:vAlign w:val="center"/>
            <w:hideMark/>
          </w:tcPr>
          <w:p w14:paraId="2F1734FF" w14:textId="77777777" w:rsidR="00D04024" w:rsidRPr="002B11B3" w:rsidRDefault="00D04024" w:rsidP="00D960CC">
            <w:pPr>
              <w:jc w:val="center"/>
              <w:rPr>
                <w:color w:val="000000"/>
                <w:sz w:val="22"/>
                <w:szCs w:val="22"/>
              </w:rPr>
            </w:pPr>
            <w:r>
              <w:rPr>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14:paraId="2858F620" w14:textId="77777777" w:rsidR="00D04024" w:rsidRPr="002B11B3" w:rsidRDefault="00D04024" w:rsidP="00D960CC">
            <w:pPr>
              <w:rPr>
                <w:rFonts w:ascii="Calibri" w:hAnsi="Calibri" w:cs="Calibri"/>
                <w:color w:val="000000"/>
                <w:sz w:val="22"/>
                <w:szCs w:val="22"/>
              </w:rPr>
            </w:pPr>
            <w:r>
              <w:rPr>
                <w:rFonts w:ascii="Calibri" w:hAnsi="Calibri" w:cs="Calibri"/>
                <w:color w:val="000000"/>
                <w:sz w:val="18"/>
                <w:szCs w:val="18"/>
              </w:rPr>
              <w:t> </w:t>
            </w:r>
          </w:p>
        </w:tc>
      </w:tr>
      <w:tr w:rsidR="00D04024" w:rsidRPr="002B11B3" w14:paraId="29665E5D" w14:textId="77777777" w:rsidTr="00D960CC">
        <w:trPr>
          <w:trHeight w:val="300"/>
          <w:jc w:val="center"/>
        </w:trPr>
        <w:tc>
          <w:tcPr>
            <w:tcW w:w="567" w:type="dxa"/>
            <w:tcBorders>
              <w:top w:val="nil"/>
              <w:left w:val="single" w:sz="4" w:space="0" w:color="auto"/>
              <w:bottom w:val="single" w:sz="4" w:space="0" w:color="auto"/>
              <w:right w:val="single" w:sz="4" w:space="0" w:color="auto"/>
            </w:tcBorders>
            <w:shd w:val="clear" w:color="000000" w:fill="FFFF00"/>
            <w:noWrap/>
            <w:vAlign w:val="bottom"/>
            <w:hideMark/>
          </w:tcPr>
          <w:p w14:paraId="733DAC41" w14:textId="77777777" w:rsidR="00D04024" w:rsidRPr="002B11B3" w:rsidRDefault="00D04024" w:rsidP="00D960CC">
            <w:pPr>
              <w:jc w:val="center"/>
              <w:rPr>
                <w:rFonts w:ascii="Calibri" w:hAnsi="Calibri" w:cs="Calibri"/>
                <w:color w:val="000000"/>
                <w:sz w:val="22"/>
                <w:szCs w:val="22"/>
              </w:rPr>
            </w:pPr>
            <w:r w:rsidRPr="002B11B3">
              <w:rPr>
                <w:rFonts w:ascii="Calibri" w:hAnsi="Calibri" w:cs="Calibri"/>
                <w:color w:val="000000"/>
                <w:sz w:val="22"/>
                <w:szCs w:val="22"/>
              </w:rPr>
              <w:t>5</w:t>
            </w:r>
          </w:p>
        </w:tc>
        <w:tc>
          <w:tcPr>
            <w:tcW w:w="14312" w:type="dxa"/>
            <w:gridSpan w:val="10"/>
            <w:tcBorders>
              <w:top w:val="single" w:sz="4" w:space="0" w:color="auto"/>
              <w:left w:val="nil"/>
              <w:bottom w:val="single" w:sz="4" w:space="0" w:color="auto"/>
              <w:right w:val="single" w:sz="4" w:space="0" w:color="auto"/>
            </w:tcBorders>
            <w:shd w:val="clear" w:color="000000" w:fill="FFFF00"/>
            <w:vAlign w:val="center"/>
            <w:hideMark/>
          </w:tcPr>
          <w:p w14:paraId="20063685" w14:textId="77777777" w:rsidR="00D04024" w:rsidRPr="002B11B3" w:rsidRDefault="00D04024" w:rsidP="00D960CC">
            <w:pPr>
              <w:jc w:val="center"/>
              <w:rPr>
                <w:b/>
                <w:bCs/>
                <w:color w:val="000000"/>
                <w:sz w:val="22"/>
                <w:szCs w:val="22"/>
              </w:rPr>
            </w:pPr>
            <w:r w:rsidRPr="002B11B3">
              <w:rPr>
                <w:b/>
                <w:bCs/>
                <w:color w:val="000000"/>
                <w:sz w:val="22"/>
                <w:szCs w:val="22"/>
              </w:rPr>
              <w:t>Итого всего инвестиций  по источникам финансирования</w:t>
            </w:r>
          </w:p>
        </w:tc>
      </w:tr>
      <w:tr w:rsidR="00D04024" w:rsidRPr="002B11B3" w14:paraId="7BC33FA8" w14:textId="77777777" w:rsidTr="00D960CC">
        <w:trPr>
          <w:trHeight w:val="48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73EEBA7" w14:textId="77777777" w:rsidR="00D04024" w:rsidRPr="002B11B3" w:rsidRDefault="00D04024" w:rsidP="00D960CC">
            <w:pPr>
              <w:jc w:val="center"/>
              <w:rPr>
                <w:color w:val="000000"/>
                <w:sz w:val="22"/>
                <w:szCs w:val="22"/>
              </w:rPr>
            </w:pPr>
            <w:r w:rsidRPr="002B11B3">
              <w:rPr>
                <w:color w:val="000000"/>
                <w:sz w:val="22"/>
                <w:szCs w:val="22"/>
              </w:rPr>
              <w:t>.5.1</w:t>
            </w:r>
          </w:p>
        </w:tc>
        <w:tc>
          <w:tcPr>
            <w:tcW w:w="4919" w:type="dxa"/>
            <w:tcBorders>
              <w:top w:val="nil"/>
              <w:left w:val="nil"/>
              <w:bottom w:val="single" w:sz="4" w:space="0" w:color="auto"/>
              <w:right w:val="single" w:sz="4" w:space="0" w:color="auto"/>
            </w:tcBorders>
            <w:shd w:val="clear" w:color="auto" w:fill="auto"/>
            <w:vAlign w:val="center"/>
            <w:hideMark/>
          </w:tcPr>
          <w:p w14:paraId="23E345A7" w14:textId="77777777" w:rsidR="00D04024" w:rsidRPr="002B11B3" w:rsidRDefault="00D04024" w:rsidP="00D960CC">
            <w:pPr>
              <w:rPr>
                <w:color w:val="000000"/>
                <w:sz w:val="22"/>
                <w:szCs w:val="22"/>
              </w:rPr>
            </w:pPr>
            <w:r w:rsidRPr="002B11B3">
              <w:rPr>
                <w:color w:val="000000"/>
                <w:sz w:val="22"/>
                <w:szCs w:val="22"/>
              </w:rPr>
              <w:t>Всего инвестиций за период, в т.ч.</w:t>
            </w:r>
          </w:p>
        </w:tc>
        <w:tc>
          <w:tcPr>
            <w:tcW w:w="926" w:type="dxa"/>
            <w:tcBorders>
              <w:top w:val="nil"/>
              <w:left w:val="nil"/>
              <w:bottom w:val="single" w:sz="4" w:space="0" w:color="auto"/>
              <w:right w:val="single" w:sz="4" w:space="0" w:color="auto"/>
            </w:tcBorders>
            <w:shd w:val="clear" w:color="auto" w:fill="auto"/>
            <w:vAlign w:val="center"/>
            <w:hideMark/>
          </w:tcPr>
          <w:p w14:paraId="60F3E54B"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7B04EFB" w14:textId="77777777" w:rsidR="00D04024" w:rsidRPr="002B11B3" w:rsidRDefault="00D04024" w:rsidP="00D960CC">
            <w:pPr>
              <w:jc w:val="center"/>
              <w:rPr>
                <w:color w:val="000000"/>
                <w:sz w:val="22"/>
                <w:szCs w:val="22"/>
              </w:rPr>
            </w:pPr>
            <w:r>
              <w:rPr>
                <w:color w:val="000000"/>
                <w:sz w:val="18"/>
                <w:szCs w:val="18"/>
              </w:rPr>
              <w:t>89,0</w:t>
            </w:r>
          </w:p>
        </w:tc>
        <w:tc>
          <w:tcPr>
            <w:tcW w:w="960" w:type="dxa"/>
            <w:tcBorders>
              <w:top w:val="nil"/>
              <w:left w:val="nil"/>
              <w:bottom w:val="single" w:sz="4" w:space="0" w:color="auto"/>
              <w:right w:val="single" w:sz="4" w:space="0" w:color="auto"/>
            </w:tcBorders>
            <w:shd w:val="clear" w:color="auto" w:fill="auto"/>
            <w:vAlign w:val="center"/>
            <w:hideMark/>
          </w:tcPr>
          <w:p w14:paraId="11D2B9C5" w14:textId="77777777" w:rsidR="00D04024" w:rsidRPr="002B11B3" w:rsidRDefault="00D04024" w:rsidP="00D960CC">
            <w:pPr>
              <w:jc w:val="center"/>
              <w:rPr>
                <w:color w:val="000000"/>
                <w:sz w:val="22"/>
                <w:szCs w:val="22"/>
              </w:rPr>
            </w:pPr>
            <w:r>
              <w:rPr>
                <w:color w:val="000000"/>
                <w:sz w:val="18"/>
                <w:szCs w:val="18"/>
              </w:rPr>
              <w:t>5372,0</w:t>
            </w:r>
          </w:p>
        </w:tc>
        <w:tc>
          <w:tcPr>
            <w:tcW w:w="1060" w:type="dxa"/>
            <w:tcBorders>
              <w:top w:val="nil"/>
              <w:left w:val="nil"/>
              <w:bottom w:val="single" w:sz="4" w:space="0" w:color="auto"/>
              <w:right w:val="single" w:sz="4" w:space="0" w:color="auto"/>
            </w:tcBorders>
            <w:shd w:val="clear" w:color="auto" w:fill="auto"/>
            <w:vAlign w:val="center"/>
            <w:hideMark/>
          </w:tcPr>
          <w:p w14:paraId="5C2D7216" w14:textId="77777777" w:rsidR="00D04024" w:rsidRPr="002B11B3" w:rsidRDefault="00D04024" w:rsidP="00D960CC">
            <w:pPr>
              <w:jc w:val="center"/>
              <w:rPr>
                <w:color w:val="000000"/>
                <w:sz w:val="22"/>
                <w:szCs w:val="22"/>
              </w:rPr>
            </w:pPr>
            <w:r>
              <w:rPr>
                <w:color w:val="000000"/>
                <w:sz w:val="18"/>
                <w:szCs w:val="18"/>
              </w:rPr>
              <w:t>387,7</w:t>
            </w:r>
          </w:p>
        </w:tc>
        <w:tc>
          <w:tcPr>
            <w:tcW w:w="960" w:type="dxa"/>
            <w:tcBorders>
              <w:top w:val="nil"/>
              <w:left w:val="nil"/>
              <w:bottom w:val="single" w:sz="4" w:space="0" w:color="auto"/>
              <w:right w:val="single" w:sz="4" w:space="0" w:color="auto"/>
            </w:tcBorders>
            <w:shd w:val="clear" w:color="auto" w:fill="auto"/>
            <w:vAlign w:val="center"/>
            <w:hideMark/>
          </w:tcPr>
          <w:p w14:paraId="567EA6AF" w14:textId="77777777" w:rsidR="00D04024" w:rsidRPr="002B11B3" w:rsidRDefault="00D04024" w:rsidP="00D960CC">
            <w:pPr>
              <w:jc w:val="center"/>
              <w:rPr>
                <w:color w:val="000000"/>
                <w:sz w:val="22"/>
                <w:szCs w:val="22"/>
              </w:rPr>
            </w:pPr>
            <w:r>
              <w:rPr>
                <w:color w:val="000000"/>
                <w:sz w:val="18"/>
                <w:szCs w:val="18"/>
              </w:rPr>
              <w:t>586,0</w:t>
            </w:r>
          </w:p>
        </w:tc>
        <w:tc>
          <w:tcPr>
            <w:tcW w:w="842" w:type="dxa"/>
            <w:tcBorders>
              <w:top w:val="nil"/>
              <w:left w:val="nil"/>
              <w:bottom w:val="single" w:sz="4" w:space="0" w:color="auto"/>
              <w:right w:val="single" w:sz="4" w:space="0" w:color="auto"/>
            </w:tcBorders>
            <w:shd w:val="clear" w:color="auto" w:fill="auto"/>
            <w:vAlign w:val="center"/>
            <w:hideMark/>
          </w:tcPr>
          <w:p w14:paraId="53CD689B" w14:textId="77777777" w:rsidR="00D04024" w:rsidRPr="002B11B3" w:rsidRDefault="00D04024" w:rsidP="00D960CC">
            <w:pPr>
              <w:jc w:val="center"/>
              <w:rPr>
                <w:color w:val="000000"/>
                <w:sz w:val="22"/>
                <w:szCs w:val="22"/>
              </w:rPr>
            </w:pPr>
            <w:r>
              <w:rPr>
                <w:color w:val="000000"/>
                <w:sz w:val="18"/>
                <w:szCs w:val="18"/>
              </w:rPr>
              <w:t>0,0</w:t>
            </w:r>
          </w:p>
        </w:tc>
        <w:tc>
          <w:tcPr>
            <w:tcW w:w="1275" w:type="dxa"/>
            <w:tcBorders>
              <w:top w:val="nil"/>
              <w:left w:val="nil"/>
              <w:bottom w:val="single" w:sz="4" w:space="0" w:color="auto"/>
              <w:right w:val="single" w:sz="4" w:space="0" w:color="auto"/>
            </w:tcBorders>
            <w:shd w:val="clear" w:color="auto" w:fill="auto"/>
            <w:vAlign w:val="center"/>
            <w:hideMark/>
          </w:tcPr>
          <w:p w14:paraId="0A32E4C5" w14:textId="77777777" w:rsidR="00D04024" w:rsidRPr="002B11B3" w:rsidRDefault="00D04024" w:rsidP="00D960CC">
            <w:pPr>
              <w:jc w:val="center"/>
              <w:rPr>
                <w:color w:val="000000"/>
                <w:sz w:val="22"/>
                <w:szCs w:val="22"/>
              </w:rPr>
            </w:pPr>
            <w:r>
              <w:rPr>
                <w:color w:val="000000"/>
                <w:sz w:val="18"/>
                <w:szCs w:val="18"/>
              </w:rPr>
              <w:t>6434,1</w:t>
            </w:r>
          </w:p>
        </w:tc>
        <w:tc>
          <w:tcPr>
            <w:tcW w:w="1276" w:type="dxa"/>
            <w:tcBorders>
              <w:top w:val="nil"/>
              <w:left w:val="nil"/>
              <w:bottom w:val="single" w:sz="4" w:space="0" w:color="auto"/>
              <w:right w:val="single" w:sz="4" w:space="0" w:color="auto"/>
            </w:tcBorders>
            <w:shd w:val="clear" w:color="auto" w:fill="auto"/>
            <w:vAlign w:val="center"/>
            <w:hideMark/>
          </w:tcPr>
          <w:p w14:paraId="5D7F009A" w14:textId="77777777" w:rsidR="00D04024" w:rsidRPr="002B11B3" w:rsidRDefault="00D04024" w:rsidP="00D960CC">
            <w:pPr>
              <w:jc w:val="center"/>
              <w:rPr>
                <w:color w:val="000000"/>
                <w:sz w:val="22"/>
                <w:szCs w:val="22"/>
              </w:rPr>
            </w:pPr>
            <w:r>
              <w:rPr>
                <w:color w:val="000000"/>
                <w:sz w:val="18"/>
                <w:szCs w:val="18"/>
              </w:rPr>
              <w:t>1349,4</w:t>
            </w:r>
          </w:p>
        </w:tc>
        <w:tc>
          <w:tcPr>
            <w:tcW w:w="1134" w:type="dxa"/>
            <w:tcBorders>
              <w:top w:val="nil"/>
              <w:left w:val="nil"/>
              <w:bottom w:val="single" w:sz="4" w:space="0" w:color="auto"/>
              <w:right w:val="single" w:sz="4" w:space="0" w:color="auto"/>
            </w:tcBorders>
            <w:shd w:val="clear" w:color="auto" w:fill="auto"/>
            <w:vAlign w:val="center"/>
            <w:hideMark/>
          </w:tcPr>
          <w:p w14:paraId="6C470622" w14:textId="77777777" w:rsidR="00D04024" w:rsidRPr="002B11B3" w:rsidRDefault="00D04024" w:rsidP="00D960CC">
            <w:pPr>
              <w:jc w:val="center"/>
              <w:rPr>
                <w:color w:val="000000"/>
                <w:sz w:val="22"/>
                <w:szCs w:val="22"/>
              </w:rPr>
            </w:pPr>
            <w:r>
              <w:rPr>
                <w:color w:val="000000"/>
                <w:sz w:val="18"/>
                <w:szCs w:val="18"/>
              </w:rPr>
              <w:t>7783,5</w:t>
            </w:r>
          </w:p>
        </w:tc>
      </w:tr>
      <w:tr w:rsidR="00D04024" w:rsidRPr="002B11B3" w14:paraId="21D7B951" w14:textId="77777777" w:rsidTr="00D960CC">
        <w:trPr>
          <w:trHeight w:val="30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C6E133C" w14:textId="77777777" w:rsidR="00D04024" w:rsidRPr="002B11B3" w:rsidRDefault="00D04024" w:rsidP="00D960CC">
            <w:pPr>
              <w:jc w:val="center"/>
              <w:rPr>
                <w:color w:val="000000"/>
                <w:sz w:val="22"/>
                <w:szCs w:val="22"/>
              </w:rPr>
            </w:pPr>
            <w:r w:rsidRPr="002B11B3">
              <w:rPr>
                <w:color w:val="000000"/>
                <w:sz w:val="22"/>
                <w:szCs w:val="22"/>
              </w:rPr>
              <w:t>.5.2</w:t>
            </w:r>
          </w:p>
        </w:tc>
        <w:tc>
          <w:tcPr>
            <w:tcW w:w="4919" w:type="dxa"/>
            <w:tcBorders>
              <w:top w:val="nil"/>
              <w:left w:val="nil"/>
              <w:bottom w:val="single" w:sz="4" w:space="0" w:color="auto"/>
              <w:right w:val="single" w:sz="4" w:space="0" w:color="auto"/>
            </w:tcBorders>
            <w:shd w:val="clear" w:color="auto" w:fill="auto"/>
            <w:vAlign w:val="center"/>
            <w:hideMark/>
          </w:tcPr>
          <w:p w14:paraId="75E49A5E" w14:textId="77777777" w:rsidR="00D04024" w:rsidRPr="002B11B3" w:rsidRDefault="00D04024" w:rsidP="00D960CC">
            <w:pPr>
              <w:rPr>
                <w:color w:val="000000"/>
                <w:sz w:val="22"/>
                <w:szCs w:val="22"/>
              </w:rPr>
            </w:pPr>
            <w:r w:rsidRPr="002B11B3">
              <w:rPr>
                <w:color w:val="000000"/>
                <w:sz w:val="22"/>
                <w:szCs w:val="22"/>
              </w:rPr>
              <w:t>Федеральный бюджет</w:t>
            </w:r>
          </w:p>
        </w:tc>
        <w:tc>
          <w:tcPr>
            <w:tcW w:w="926" w:type="dxa"/>
            <w:tcBorders>
              <w:top w:val="nil"/>
              <w:left w:val="nil"/>
              <w:bottom w:val="single" w:sz="4" w:space="0" w:color="auto"/>
              <w:right w:val="single" w:sz="4" w:space="0" w:color="auto"/>
            </w:tcBorders>
            <w:shd w:val="clear" w:color="auto" w:fill="auto"/>
            <w:vAlign w:val="center"/>
            <w:hideMark/>
          </w:tcPr>
          <w:p w14:paraId="5E03037B"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4A95EED" w14:textId="77777777" w:rsidR="00D04024" w:rsidRPr="002B11B3" w:rsidRDefault="00D04024" w:rsidP="00D960CC">
            <w:pPr>
              <w:jc w:val="center"/>
              <w:rPr>
                <w:color w:val="000000"/>
                <w:sz w:val="22"/>
                <w:szCs w:val="22"/>
              </w:rPr>
            </w:pPr>
            <w:r>
              <w:rPr>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60AB6A62" w14:textId="77777777" w:rsidR="00D04024" w:rsidRPr="002B11B3" w:rsidRDefault="00D04024" w:rsidP="00D960CC">
            <w:pPr>
              <w:jc w:val="center"/>
              <w:rPr>
                <w:color w:val="000000"/>
                <w:sz w:val="22"/>
                <w:szCs w:val="22"/>
              </w:rPr>
            </w:pPr>
            <w:r>
              <w:rPr>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14:paraId="2B1D2BF6" w14:textId="77777777" w:rsidR="00D04024" w:rsidRPr="002B11B3" w:rsidRDefault="00D04024" w:rsidP="00D960CC">
            <w:pPr>
              <w:jc w:val="both"/>
              <w:rPr>
                <w:b/>
                <w:bCs/>
                <w:color w:val="000000"/>
                <w:sz w:val="22"/>
                <w:szCs w:val="22"/>
              </w:rPr>
            </w:pPr>
            <w:r>
              <w:rPr>
                <w:b/>
                <w:bCs/>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192C4799" w14:textId="77777777" w:rsidR="00D04024" w:rsidRPr="002B11B3" w:rsidRDefault="00D04024" w:rsidP="00D960CC">
            <w:pPr>
              <w:jc w:val="center"/>
              <w:rPr>
                <w:color w:val="000000"/>
                <w:sz w:val="22"/>
                <w:szCs w:val="22"/>
              </w:rPr>
            </w:pPr>
            <w:r>
              <w:rPr>
                <w:color w:val="000000"/>
                <w:sz w:val="18"/>
                <w:szCs w:val="18"/>
              </w:rPr>
              <w:t> </w:t>
            </w:r>
          </w:p>
        </w:tc>
        <w:tc>
          <w:tcPr>
            <w:tcW w:w="842" w:type="dxa"/>
            <w:tcBorders>
              <w:top w:val="nil"/>
              <w:left w:val="nil"/>
              <w:bottom w:val="single" w:sz="4" w:space="0" w:color="auto"/>
              <w:right w:val="single" w:sz="4" w:space="0" w:color="auto"/>
            </w:tcBorders>
            <w:shd w:val="clear" w:color="auto" w:fill="auto"/>
            <w:vAlign w:val="center"/>
            <w:hideMark/>
          </w:tcPr>
          <w:p w14:paraId="52C37A25" w14:textId="77777777" w:rsidR="00D04024" w:rsidRPr="002B11B3" w:rsidRDefault="00D04024" w:rsidP="00D960CC">
            <w:pPr>
              <w:jc w:val="center"/>
              <w:rPr>
                <w:color w:val="000000"/>
                <w:sz w:val="22"/>
                <w:szCs w:val="22"/>
              </w:rPr>
            </w:pPr>
            <w:r>
              <w:rPr>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3031B4CF" w14:textId="77777777" w:rsidR="00D04024" w:rsidRPr="002B11B3" w:rsidRDefault="00D04024" w:rsidP="00D960CC">
            <w:pPr>
              <w:jc w:val="center"/>
              <w:rPr>
                <w:color w:val="000000"/>
                <w:sz w:val="22"/>
                <w:szCs w:val="22"/>
              </w:rPr>
            </w:pPr>
            <w:r>
              <w:rPr>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7DF23B18" w14:textId="77777777" w:rsidR="00D04024" w:rsidRPr="002B11B3" w:rsidRDefault="00D04024" w:rsidP="00D960CC">
            <w:pPr>
              <w:jc w:val="center"/>
              <w:rPr>
                <w:color w:val="000000"/>
                <w:sz w:val="22"/>
                <w:szCs w:val="22"/>
              </w:rPr>
            </w:pPr>
            <w:r>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50D1F603" w14:textId="77777777" w:rsidR="00D04024" w:rsidRPr="002B11B3" w:rsidRDefault="00D04024" w:rsidP="00D960CC">
            <w:pPr>
              <w:rPr>
                <w:rFonts w:ascii="Calibri" w:hAnsi="Calibri" w:cs="Calibri"/>
                <w:color w:val="000000"/>
                <w:sz w:val="22"/>
                <w:szCs w:val="22"/>
              </w:rPr>
            </w:pPr>
            <w:r>
              <w:rPr>
                <w:rFonts w:ascii="Calibri" w:hAnsi="Calibri" w:cs="Calibri"/>
                <w:color w:val="000000"/>
                <w:sz w:val="18"/>
                <w:szCs w:val="18"/>
              </w:rPr>
              <w:t> </w:t>
            </w:r>
          </w:p>
        </w:tc>
      </w:tr>
      <w:tr w:rsidR="00D04024" w:rsidRPr="002B11B3" w14:paraId="23F370CB" w14:textId="77777777" w:rsidTr="00D960CC">
        <w:trPr>
          <w:trHeight w:val="30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BED254D" w14:textId="77777777" w:rsidR="00D04024" w:rsidRPr="002B11B3" w:rsidRDefault="00D04024" w:rsidP="00D960CC">
            <w:pPr>
              <w:jc w:val="center"/>
              <w:rPr>
                <w:color w:val="000000"/>
                <w:sz w:val="22"/>
                <w:szCs w:val="22"/>
              </w:rPr>
            </w:pPr>
            <w:r w:rsidRPr="002B11B3">
              <w:rPr>
                <w:color w:val="000000"/>
                <w:sz w:val="22"/>
                <w:szCs w:val="22"/>
              </w:rPr>
              <w:t>.5.3</w:t>
            </w:r>
          </w:p>
        </w:tc>
        <w:tc>
          <w:tcPr>
            <w:tcW w:w="4919" w:type="dxa"/>
            <w:tcBorders>
              <w:top w:val="nil"/>
              <w:left w:val="nil"/>
              <w:bottom w:val="single" w:sz="4" w:space="0" w:color="auto"/>
              <w:right w:val="single" w:sz="4" w:space="0" w:color="auto"/>
            </w:tcBorders>
            <w:shd w:val="clear" w:color="auto" w:fill="auto"/>
            <w:vAlign w:val="center"/>
            <w:hideMark/>
          </w:tcPr>
          <w:p w14:paraId="03BCE2C1" w14:textId="77777777" w:rsidR="00D04024" w:rsidRPr="002B11B3" w:rsidRDefault="00D04024" w:rsidP="00D960CC">
            <w:pPr>
              <w:rPr>
                <w:color w:val="000000"/>
                <w:sz w:val="22"/>
                <w:szCs w:val="22"/>
              </w:rPr>
            </w:pPr>
            <w:r w:rsidRPr="002B11B3">
              <w:rPr>
                <w:color w:val="000000"/>
                <w:sz w:val="22"/>
                <w:szCs w:val="22"/>
              </w:rPr>
              <w:t>бюджет субъекта РФ</w:t>
            </w:r>
          </w:p>
        </w:tc>
        <w:tc>
          <w:tcPr>
            <w:tcW w:w="926" w:type="dxa"/>
            <w:tcBorders>
              <w:top w:val="nil"/>
              <w:left w:val="nil"/>
              <w:bottom w:val="single" w:sz="4" w:space="0" w:color="auto"/>
              <w:right w:val="single" w:sz="4" w:space="0" w:color="auto"/>
            </w:tcBorders>
            <w:shd w:val="clear" w:color="auto" w:fill="auto"/>
            <w:vAlign w:val="center"/>
            <w:hideMark/>
          </w:tcPr>
          <w:p w14:paraId="0053A942"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49103B9" w14:textId="77777777" w:rsidR="00D04024" w:rsidRPr="002B11B3" w:rsidRDefault="00D04024" w:rsidP="00D960CC">
            <w:pPr>
              <w:jc w:val="center"/>
              <w:rPr>
                <w:color w:val="000000"/>
                <w:sz w:val="22"/>
                <w:szCs w:val="22"/>
              </w:rPr>
            </w:pPr>
            <w:r>
              <w:rPr>
                <w:color w:val="000000"/>
                <w:sz w:val="18"/>
                <w:szCs w:val="18"/>
              </w:rPr>
              <w:t>80,1</w:t>
            </w:r>
          </w:p>
        </w:tc>
        <w:tc>
          <w:tcPr>
            <w:tcW w:w="960" w:type="dxa"/>
            <w:tcBorders>
              <w:top w:val="nil"/>
              <w:left w:val="nil"/>
              <w:bottom w:val="single" w:sz="4" w:space="0" w:color="auto"/>
              <w:right w:val="single" w:sz="4" w:space="0" w:color="auto"/>
            </w:tcBorders>
            <w:shd w:val="clear" w:color="auto" w:fill="auto"/>
            <w:vAlign w:val="center"/>
            <w:hideMark/>
          </w:tcPr>
          <w:p w14:paraId="6A489344" w14:textId="77777777" w:rsidR="00D04024" w:rsidRPr="002B11B3" w:rsidRDefault="00D04024" w:rsidP="00D960CC">
            <w:pPr>
              <w:jc w:val="center"/>
              <w:rPr>
                <w:color w:val="000000"/>
                <w:sz w:val="22"/>
                <w:szCs w:val="22"/>
              </w:rPr>
            </w:pPr>
            <w:r>
              <w:rPr>
                <w:color w:val="000000"/>
                <w:sz w:val="18"/>
                <w:szCs w:val="18"/>
              </w:rPr>
              <w:t>4834,8</w:t>
            </w:r>
          </w:p>
        </w:tc>
        <w:tc>
          <w:tcPr>
            <w:tcW w:w="1060" w:type="dxa"/>
            <w:tcBorders>
              <w:top w:val="nil"/>
              <w:left w:val="nil"/>
              <w:bottom w:val="single" w:sz="4" w:space="0" w:color="auto"/>
              <w:right w:val="single" w:sz="4" w:space="0" w:color="auto"/>
            </w:tcBorders>
            <w:shd w:val="clear" w:color="auto" w:fill="auto"/>
            <w:vAlign w:val="center"/>
            <w:hideMark/>
          </w:tcPr>
          <w:p w14:paraId="7D4695BB" w14:textId="77777777" w:rsidR="00D04024" w:rsidRPr="002B11B3" w:rsidRDefault="00D04024" w:rsidP="00D960CC">
            <w:pPr>
              <w:jc w:val="center"/>
              <w:rPr>
                <w:color w:val="000000"/>
                <w:sz w:val="22"/>
                <w:szCs w:val="22"/>
              </w:rPr>
            </w:pPr>
            <w:r>
              <w:rPr>
                <w:color w:val="000000"/>
                <w:sz w:val="18"/>
                <w:szCs w:val="18"/>
              </w:rPr>
              <w:t>348,9</w:t>
            </w:r>
          </w:p>
        </w:tc>
        <w:tc>
          <w:tcPr>
            <w:tcW w:w="960" w:type="dxa"/>
            <w:tcBorders>
              <w:top w:val="nil"/>
              <w:left w:val="nil"/>
              <w:bottom w:val="single" w:sz="4" w:space="0" w:color="auto"/>
              <w:right w:val="single" w:sz="4" w:space="0" w:color="auto"/>
            </w:tcBorders>
            <w:shd w:val="clear" w:color="auto" w:fill="auto"/>
            <w:vAlign w:val="center"/>
            <w:hideMark/>
          </w:tcPr>
          <w:p w14:paraId="17EB14B5" w14:textId="77777777" w:rsidR="00D04024" w:rsidRPr="002B11B3" w:rsidRDefault="00D04024" w:rsidP="00D960CC">
            <w:pPr>
              <w:jc w:val="center"/>
              <w:rPr>
                <w:color w:val="000000"/>
                <w:sz w:val="22"/>
                <w:szCs w:val="22"/>
              </w:rPr>
            </w:pPr>
            <w:r>
              <w:rPr>
                <w:color w:val="000000"/>
                <w:sz w:val="18"/>
                <w:szCs w:val="18"/>
              </w:rPr>
              <w:t>527,4</w:t>
            </w:r>
          </w:p>
        </w:tc>
        <w:tc>
          <w:tcPr>
            <w:tcW w:w="842" w:type="dxa"/>
            <w:tcBorders>
              <w:top w:val="nil"/>
              <w:left w:val="nil"/>
              <w:bottom w:val="single" w:sz="4" w:space="0" w:color="auto"/>
              <w:right w:val="single" w:sz="4" w:space="0" w:color="auto"/>
            </w:tcBorders>
            <w:shd w:val="clear" w:color="auto" w:fill="auto"/>
            <w:vAlign w:val="center"/>
            <w:hideMark/>
          </w:tcPr>
          <w:p w14:paraId="30861B47" w14:textId="77777777" w:rsidR="00D04024" w:rsidRPr="002B11B3" w:rsidRDefault="00D04024" w:rsidP="00D960CC">
            <w:pPr>
              <w:jc w:val="center"/>
              <w:rPr>
                <w:color w:val="000000"/>
                <w:sz w:val="22"/>
                <w:szCs w:val="22"/>
              </w:rPr>
            </w:pPr>
            <w:r>
              <w:rPr>
                <w:color w:val="000000"/>
                <w:sz w:val="18"/>
                <w:szCs w:val="18"/>
              </w:rPr>
              <w:t>0,0</w:t>
            </w:r>
          </w:p>
        </w:tc>
        <w:tc>
          <w:tcPr>
            <w:tcW w:w="1275" w:type="dxa"/>
            <w:tcBorders>
              <w:top w:val="nil"/>
              <w:left w:val="nil"/>
              <w:bottom w:val="single" w:sz="4" w:space="0" w:color="auto"/>
              <w:right w:val="single" w:sz="4" w:space="0" w:color="auto"/>
            </w:tcBorders>
            <w:shd w:val="clear" w:color="auto" w:fill="auto"/>
            <w:vAlign w:val="center"/>
            <w:hideMark/>
          </w:tcPr>
          <w:p w14:paraId="23D13D20" w14:textId="77777777" w:rsidR="00D04024" w:rsidRPr="002B11B3" w:rsidRDefault="00D04024" w:rsidP="00D960CC">
            <w:pPr>
              <w:jc w:val="center"/>
              <w:rPr>
                <w:color w:val="000000"/>
                <w:sz w:val="22"/>
                <w:szCs w:val="22"/>
              </w:rPr>
            </w:pPr>
            <w:r>
              <w:rPr>
                <w:color w:val="000000"/>
                <w:sz w:val="18"/>
                <w:szCs w:val="18"/>
              </w:rPr>
              <w:t>5790,7</w:t>
            </w:r>
          </w:p>
        </w:tc>
        <w:tc>
          <w:tcPr>
            <w:tcW w:w="1276" w:type="dxa"/>
            <w:tcBorders>
              <w:top w:val="nil"/>
              <w:left w:val="nil"/>
              <w:bottom w:val="single" w:sz="4" w:space="0" w:color="auto"/>
              <w:right w:val="single" w:sz="4" w:space="0" w:color="auto"/>
            </w:tcBorders>
            <w:shd w:val="clear" w:color="auto" w:fill="auto"/>
            <w:vAlign w:val="center"/>
            <w:hideMark/>
          </w:tcPr>
          <w:p w14:paraId="2D22AF4C" w14:textId="77777777" w:rsidR="00D04024" w:rsidRPr="002B11B3" w:rsidRDefault="00D04024" w:rsidP="00D960CC">
            <w:pPr>
              <w:jc w:val="center"/>
              <w:rPr>
                <w:color w:val="000000"/>
                <w:sz w:val="22"/>
                <w:szCs w:val="22"/>
              </w:rPr>
            </w:pPr>
            <w:r>
              <w:rPr>
                <w:color w:val="000000"/>
                <w:sz w:val="18"/>
                <w:szCs w:val="18"/>
              </w:rPr>
              <w:t>1214,5</w:t>
            </w:r>
          </w:p>
        </w:tc>
        <w:tc>
          <w:tcPr>
            <w:tcW w:w="1134" w:type="dxa"/>
            <w:tcBorders>
              <w:top w:val="nil"/>
              <w:left w:val="nil"/>
              <w:bottom w:val="single" w:sz="4" w:space="0" w:color="auto"/>
              <w:right w:val="single" w:sz="4" w:space="0" w:color="auto"/>
            </w:tcBorders>
            <w:shd w:val="clear" w:color="auto" w:fill="auto"/>
            <w:vAlign w:val="center"/>
            <w:hideMark/>
          </w:tcPr>
          <w:p w14:paraId="26ABB2B4" w14:textId="77777777" w:rsidR="00D04024" w:rsidRPr="002B11B3" w:rsidRDefault="00D04024" w:rsidP="00D960CC">
            <w:pPr>
              <w:jc w:val="center"/>
              <w:rPr>
                <w:color w:val="000000"/>
                <w:sz w:val="22"/>
                <w:szCs w:val="22"/>
              </w:rPr>
            </w:pPr>
            <w:r>
              <w:rPr>
                <w:color w:val="000000"/>
                <w:sz w:val="18"/>
                <w:szCs w:val="18"/>
              </w:rPr>
              <w:t>7005,2</w:t>
            </w:r>
          </w:p>
        </w:tc>
      </w:tr>
      <w:tr w:rsidR="00D04024" w:rsidRPr="002B11B3" w14:paraId="0A56CD93" w14:textId="77777777" w:rsidTr="00D960CC">
        <w:trPr>
          <w:trHeight w:val="267"/>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D3AE793" w14:textId="77777777" w:rsidR="00D04024" w:rsidRPr="002B11B3" w:rsidRDefault="00D04024" w:rsidP="00D960CC">
            <w:pPr>
              <w:jc w:val="center"/>
              <w:rPr>
                <w:color w:val="000000"/>
                <w:sz w:val="22"/>
                <w:szCs w:val="22"/>
              </w:rPr>
            </w:pPr>
            <w:r w:rsidRPr="002B11B3">
              <w:rPr>
                <w:color w:val="000000"/>
                <w:sz w:val="22"/>
                <w:szCs w:val="22"/>
              </w:rPr>
              <w:t>.5.4</w:t>
            </w:r>
          </w:p>
        </w:tc>
        <w:tc>
          <w:tcPr>
            <w:tcW w:w="4919" w:type="dxa"/>
            <w:tcBorders>
              <w:top w:val="nil"/>
              <w:left w:val="nil"/>
              <w:bottom w:val="single" w:sz="4" w:space="0" w:color="auto"/>
              <w:right w:val="single" w:sz="4" w:space="0" w:color="auto"/>
            </w:tcBorders>
            <w:shd w:val="clear" w:color="auto" w:fill="auto"/>
            <w:vAlign w:val="center"/>
            <w:hideMark/>
          </w:tcPr>
          <w:p w14:paraId="67D2C559" w14:textId="77777777" w:rsidR="00D04024" w:rsidRPr="002B11B3" w:rsidRDefault="00D04024" w:rsidP="00D960CC">
            <w:pPr>
              <w:rPr>
                <w:color w:val="000000"/>
                <w:sz w:val="22"/>
                <w:szCs w:val="22"/>
              </w:rPr>
            </w:pPr>
            <w:r w:rsidRPr="002B11B3">
              <w:rPr>
                <w:color w:val="000000"/>
                <w:sz w:val="22"/>
                <w:szCs w:val="22"/>
              </w:rPr>
              <w:t>бюджет муниципального образования (района)</w:t>
            </w:r>
          </w:p>
        </w:tc>
        <w:tc>
          <w:tcPr>
            <w:tcW w:w="926" w:type="dxa"/>
            <w:tcBorders>
              <w:top w:val="nil"/>
              <w:left w:val="nil"/>
              <w:bottom w:val="single" w:sz="4" w:space="0" w:color="auto"/>
              <w:right w:val="single" w:sz="4" w:space="0" w:color="auto"/>
            </w:tcBorders>
            <w:shd w:val="clear" w:color="auto" w:fill="auto"/>
            <w:vAlign w:val="center"/>
            <w:hideMark/>
          </w:tcPr>
          <w:p w14:paraId="1BE9C419"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214A19C" w14:textId="77777777" w:rsidR="00D04024" w:rsidRPr="002B11B3" w:rsidRDefault="00D04024" w:rsidP="00D960CC">
            <w:pPr>
              <w:jc w:val="center"/>
              <w:rPr>
                <w:color w:val="000000"/>
                <w:sz w:val="22"/>
                <w:szCs w:val="22"/>
              </w:rPr>
            </w:pPr>
            <w:r>
              <w:rPr>
                <w:color w:val="000000"/>
                <w:sz w:val="18"/>
                <w:szCs w:val="18"/>
              </w:rPr>
              <w:t>8,9</w:t>
            </w:r>
          </w:p>
        </w:tc>
        <w:tc>
          <w:tcPr>
            <w:tcW w:w="960" w:type="dxa"/>
            <w:tcBorders>
              <w:top w:val="nil"/>
              <w:left w:val="nil"/>
              <w:bottom w:val="single" w:sz="4" w:space="0" w:color="auto"/>
              <w:right w:val="single" w:sz="4" w:space="0" w:color="auto"/>
            </w:tcBorders>
            <w:shd w:val="clear" w:color="auto" w:fill="auto"/>
            <w:vAlign w:val="center"/>
            <w:hideMark/>
          </w:tcPr>
          <w:p w14:paraId="1C88D629" w14:textId="77777777" w:rsidR="00D04024" w:rsidRPr="002B11B3" w:rsidRDefault="00D04024" w:rsidP="00D960CC">
            <w:pPr>
              <w:jc w:val="center"/>
              <w:rPr>
                <w:color w:val="000000"/>
                <w:sz w:val="22"/>
                <w:szCs w:val="22"/>
              </w:rPr>
            </w:pPr>
            <w:r>
              <w:rPr>
                <w:color w:val="000000"/>
                <w:sz w:val="18"/>
                <w:szCs w:val="18"/>
              </w:rPr>
              <w:t>537,2</w:t>
            </w:r>
          </w:p>
        </w:tc>
        <w:tc>
          <w:tcPr>
            <w:tcW w:w="1060" w:type="dxa"/>
            <w:tcBorders>
              <w:top w:val="nil"/>
              <w:left w:val="nil"/>
              <w:bottom w:val="single" w:sz="4" w:space="0" w:color="auto"/>
              <w:right w:val="single" w:sz="4" w:space="0" w:color="auto"/>
            </w:tcBorders>
            <w:shd w:val="clear" w:color="auto" w:fill="auto"/>
            <w:vAlign w:val="center"/>
            <w:hideMark/>
          </w:tcPr>
          <w:p w14:paraId="488C995E" w14:textId="77777777" w:rsidR="00D04024" w:rsidRPr="002B11B3" w:rsidRDefault="00D04024" w:rsidP="00D960CC">
            <w:pPr>
              <w:jc w:val="center"/>
              <w:rPr>
                <w:color w:val="000000"/>
                <w:sz w:val="22"/>
                <w:szCs w:val="22"/>
              </w:rPr>
            </w:pPr>
            <w:r>
              <w:rPr>
                <w:color w:val="000000"/>
                <w:sz w:val="18"/>
                <w:szCs w:val="18"/>
              </w:rPr>
              <w:t>38,8</w:t>
            </w:r>
          </w:p>
        </w:tc>
        <w:tc>
          <w:tcPr>
            <w:tcW w:w="960" w:type="dxa"/>
            <w:tcBorders>
              <w:top w:val="nil"/>
              <w:left w:val="nil"/>
              <w:bottom w:val="single" w:sz="4" w:space="0" w:color="auto"/>
              <w:right w:val="single" w:sz="4" w:space="0" w:color="auto"/>
            </w:tcBorders>
            <w:shd w:val="clear" w:color="auto" w:fill="auto"/>
            <w:vAlign w:val="center"/>
            <w:hideMark/>
          </w:tcPr>
          <w:p w14:paraId="54E48702" w14:textId="77777777" w:rsidR="00D04024" w:rsidRPr="002B11B3" w:rsidRDefault="00D04024" w:rsidP="00D960CC">
            <w:pPr>
              <w:jc w:val="center"/>
              <w:rPr>
                <w:color w:val="000000"/>
                <w:sz w:val="22"/>
                <w:szCs w:val="22"/>
              </w:rPr>
            </w:pPr>
            <w:r>
              <w:rPr>
                <w:color w:val="000000"/>
                <w:sz w:val="18"/>
                <w:szCs w:val="18"/>
              </w:rPr>
              <w:t>58,6</w:t>
            </w:r>
          </w:p>
        </w:tc>
        <w:tc>
          <w:tcPr>
            <w:tcW w:w="842" w:type="dxa"/>
            <w:tcBorders>
              <w:top w:val="nil"/>
              <w:left w:val="nil"/>
              <w:bottom w:val="single" w:sz="4" w:space="0" w:color="auto"/>
              <w:right w:val="single" w:sz="4" w:space="0" w:color="auto"/>
            </w:tcBorders>
            <w:shd w:val="clear" w:color="auto" w:fill="auto"/>
            <w:vAlign w:val="center"/>
            <w:hideMark/>
          </w:tcPr>
          <w:p w14:paraId="5E1C4C17" w14:textId="77777777" w:rsidR="00D04024" w:rsidRPr="002B11B3" w:rsidRDefault="00D04024" w:rsidP="00D960CC">
            <w:pPr>
              <w:jc w:val="center"/>
              <w:rPr>
                <w:color w:val="000000"/>
                <w:sz w:val="22"/>
                <w:szCs w:val="22"/>
              </w:rPr>
            </w:pPr>
            <w:r>
              <w:rPr>
                <w:color w:val="000000"/>
                <w:sz w:val="18"/>
                <w:szCs w:val="18"/>
              </w:rPr>
              <w:t>0,0</w:t>
            </w:r>
          </w:p>
        </w:tc>
        <w:tc>
          <w:tcPr>
            <w:tcW w:w="1275" w:type="dxa"/>
            <w:tcBorders>
              <w:top w:val="nil"/>
              <w:left w:val="nil"/>
              <w:bottom w:val="single" w:sz="4" w:space="0" w:color="auto"/>
              <w:right w:val="single" w:sz="4" w:space="0" w:color="auto"/>
            </w:tcBorders>
            <w:shd w:val="clear" w:color="auto" w:fill="auto"/>
            <w:vAlign w:val="center"/>
            <w:hideMark/>
          </w:tcPr>
          <w:p w14:paraId="7E9FEB90" w14:textId="77777777" w:rsidR="00D04024" w:rsidRPr="002B11B3" w:rsidRDefault="00D04024" w:rsidP="00D960CC">
            <w:pPr>
              <w:jc w:val="center"/>
              <w:rPr>
                <w:color w:val="000000"/>
                <w:sz w:val="22"/>
                <w:szCs w:val="22"/>
              </w:rPr>
            </w:pPr>
            <w:r>
              <w:rPr>
                <w:color w:val="000000"/>
                <w:sz w:val="18"/>
                <w:szCs w:val="18"/>
              </w:rPr>
              <w:t>643,4</w:t>
            </w:r>
          </w:p>
        </w:tc>
        <w:tc>
          <w:tcPr>
            <w:tcW w:w="1276" w:type="dxa"/>
            <w:tcBorders>
              <w:top w:val="nil"/>
              <w:left w:val="nil"/>
              <w:bottom w:val="single" w:sz="4" w:space="0" w:color="auto"/>
              <w:right w:val="single" w:sz="4" w:space="0" w:color="auto"/>
            </w:tcBorders>
            <w:shd w:val="clear" w:color="auto" w:fill="auto"/>
            <w:vAlign w:val="center"/>
            <w:hideMark/>
          </w:tcPr>
          <w:p w14:paraId="581CF204" w14:textId="77777777" w:rsidR="00D04024" w:rsidRPr="002B11B3" w:rsidRDefault="00D04024" w:rsidP="00D960CC">
            <w:pPr>
              <w:jc w:val="center"/>
              <w:rPr>
                <w:color w:val="000000"/>
                <w:sz w:val="22"/>
                <w:szCs w:val="22"/>
              </w:rPr>
            </w:pPr>
            <w:r>
              <w:rPr>
                <w:color w:val="000000"/>
                <w:sz w:val="18"/>
                <w:szCs w:val="18"/>
              </w:rPr>
              <w:t>134,9</w:t>
            </w:r>
          </w:p>
        </w:tc>
        <w:tc>
          <w:tcPr>
            <w:tcW w:w="1134" w:type="dxa"/>
            <w:tcBorders>
              <w:top w:val="nil"/>
              <w:left w:val="nil"/>
              <w:bottom w:val="single" w:sz="4" w:space="0" w:color="auto"/>
              <w:right w:val="single" w:sz="4" w:space="0" w:color="auto"/>
            </w:tcBorders>
            <w:shd w:val="clear" w:color="auto" w:fill="auto"/>
            <w:vAlign w:val="center"/>
            <w:hideMark/>
          </w:tcPr>
          <w:p w14:paraId="697D6349" w14:textId="77777777" w:rsidR="00D04024" w:rsidRPr="002B11B3" w:rsidRDefault="00D04024" w:rsidP="00D960CC">
            <w:pPr>
              <w:jc w:val="center"/>
              <w:rPr>
                <w:color w:val="000000"/>
                <w:sz w:val="22"/>
                <w:szCs w:val="22"/>
              </w:rPr>
            </w:pPr>
            <w:r>
              <w:rPr>
                <w:color w:val="000000"/>
                <w:sz w:val="18"/>
                <w:szCs w:val="18"/>
              </w:rPr>
              <w:t>778,4</w:t>
            </w:r>
          </w:p>
        </w:tc>
      </w:tr>
      <w:tr w:rsidR="00D04024" w:rsidRPr="002B11B3" w14:paraId="6C741867" w14:textId="77777777" w:rsidTr="00D960CC">
        <w:trPr>
          <w:trHeight w:val="5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F194304" w14:textId="77777777" w:rsidR="00D04024" w:rsidRPr="002B11B3" w:rsidRDefault="00D04024" w:rsidP="00D960CC">
            <w:pPr>
              <w:jc w:val="center"/>
              <w:rPr>
                <w:color w:val="000000"/>
                <w:sz w:val="22"/>
                <w:szCs w:val="22"/>
              </w:rPr>
            </w:pPr>
            <w:r w:rsidRPr="002B11B3">
              <w:rPr>
                <w:color w:val="000000"/>
                <w:sz w:val="22"/>
                <w:szCs w:val="22"/>
              </w:rPr>
              <w:t>.5.5</w:t>
            </w:r>
          </w:p>
        </w:tc>
        <w:tc>
          <w:tcPr>
            <w:tcW w:w="4919" w:type="dxa"/>
            <w:tcBorders>
              <w:top w:val="nil"/>
              <w:left w:val="nil"/>
              <w:bottom w:val="single" w:sz="4" w:space="0" w:color="auto"/>
              <w:right w:val="single" w:sz="4" w:space="0" w:color="auto"/>
            </w:tcBorders>
            <w:shd w:val="clear" w:color="auto" w:fill="auto"/>
            <w:vAlign w:val="center"/>
            <w:hideMark/>
          </w:tcPr>
          <w:p w14:paraId="472CB649" w14:textId="77777777" w:rsidR="00D04024" w:rsidRPr="002B11B3" w:rsidRDefault="00D04024" w:rsidP="00D960CC">
            <w:pPr>
              <w:rPr>
                <w:color w:val="000000"/>
                <w:sz w:val="22"/>
                <w:szCs w:val="22"/>
              </w:rPr>
            </w:pPr>
            <w:r w:rsidRPr="00314A09">
              <w:rPr>
                <w:color w:val="000000"/>
                <w:sz w:val="22"/>
                <w:szCs w:val="22"/>
              </w:rPr>
              <w:t>бюджет муниципального образования (</w:t>
            </w:r>
            <w:r>
              <w:rPr>
                <w:color w:val="000000"/>
                <w:sz w:val="22"/>
                <w:szCs w:val="22"/>
              </w:rPr>
              <w:t>Егорьевский</w:t>
            </w:r>
            <w:r w:rsidRPr="00314A09">
              <w:rPr>
                <w:color w:val="000000"/>
                <w:sz w:val="22"/>
                <w:szCs w:val="22"/>
              </w:rPr>
              <w:t xml:space="preserve"> сельсовет)</w:t>
            </w:r>
          </w:p>
        </w:tc>
        <w:tc>
          <w:tcPr>
            <w:tcW w:w="926" w:type="dxa"/>
            <w:tcBorders>
              <w:top w:val="nil"/>
              <w:left w:val="nil"/>
              <w:bottom w:val="single" w:sz="4" w:space="0" w:color="auto"/>
              <w:right w:val="single" w:sz="4" w:space="0" w:color="auto"/>
            </w:tcBorders>
            <w:shd w:val="clear" w:color="auto" w:fill="auto"/>
            <w:vAlign w:val="center"/>
            <w:hideMark/>
          </w:tcPr>
          <w:p w14:paraId="1959F373"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ADD4FF5" w14:textId="77777777" w:rsidR="00D04024" w:rsidRPr="002B11B3" w:rsidRDefault="00D04024" w:rsidP="00D960CC">
            <w:pPr>
              <w:jc w:val="center"/>
              <w:rPr>
                <w:color w:val="000000"/>
                <w:sz w:val="22"/>
                <w:szCs w:val="22"/>
              </w:rPr>
            </w:pPr>
            <w:r w:rsidRPr="002B11B3">
              <w:rPr>
                <w:color w:val="000000"/>
                <w:sz w:val="22"/>
                <w:szCs w:val="22"/>
              </w:rPr>
              <w:t> </w:t>
            </w:r>
          </w:p>
        </w:tc>
        <w:tc>
          <w:tcPr>
            <w:tcW w:w="960" w:type="dxa"/>
            <w:tcBorders>
              <w:top w:val="nil"/>
              <w:left w:val="nil"/>
              <w:bottom w:val="single" w:sz="4" w:space="0" w:color="auto"/>
              <w:right w:val="single" w:sz="4" w:space="0" w:color="auto"/>
            </w:tcBorders>
            <w:shd w:val="clear" w:color="auto" w:fill="auto"/>
            <w:vAlign w:val="center"/>
            <w:hideMark/>
          </w:tcPr>
          <w:p w14:paraId="075120EE" w14:textId="77777777" w:rsidR="00D04024" w:rsidRPr="002B11B3" w:rsidRDefault="00D04024" w:rsidP="00D960CC">
            <w:pPr>
              <w:jc w:val="center"/>
              <w:rPr>
                <w:color w:val="000000"/>
                <w:sz w:val="22"/>
                <w:szCs w:val="22"/>
              </w:rPr>
            </w:pPr>
            <w:r w:rsidRPr="002B11B3">
              <w:rPr>
                <w:color w:val="000000"/>
                <w:sz w:val="22"/>
                <w:szCs w:val="22"/>
              </w:rPr>
              <w:t> </w:t>
            </w:r>
          </w:p>
        </w:tc>
        <w:tc>
          <w:tcPr>
            <w:tcW w:w="1060" w:type="dxa"/>
            <w:tcBorders>
              <w:top w:val="nil"/>
              <w:left w:val="nil"/>
              <w:bottom w:val="single" w:sz="4" w:space="0" w:color="auto"/>
              <w:right w:val="single" w:sz="4" w:space="0" w:color="auto"/>
            </w:tcBorders>
            <w:shd w:val="clear" w:color="auto" w:fill="auto"/>
            <w:vAlign w:val="center"/>
            <w:hideMark/>
          </w:tcPr>
          <w:p w14:paraId="4E690368" w14:textId="77777777" w:rsidR="00D04024" w:rsidRPr="002B11B3" w:rsidRDefault="00D04024" w:rsidP="00D960CC">
            <w:pPr>
              <w:jc w:val="center"/>
              <w:rPr>
                <w:color w:val="000000"/>
                <w:sz w:val="22"/>
                <w:szCs w:val="22"/>
              </w:rPr>
            </w:pPr>
            <w:r w:rsidRPr="002B11B3">
              <w:rPr>
                <w:color w:val="000000"/>
                <w:sz w:val="22"/>
                <w:szCs w:val="22"/>
              </w:rPr>
              <w:t> </w:t>
            </w:r>
          </w:p>
        </w:tc>
        <w:tc>
          <w:tcPr>
            <w:tcW w:w="960" w:type="dxa"/>
            <w:tcBorders>
              <w:top w:val="nil"/>
              <w:left w:val="nil"/>
              <w:bottom w:val="single" w:sz="4" w:space="0" w:color="auto"/>
              <w:right w:val="single" w:sz="4" w:space="0" w:color="auto"/>
            </w:tcBorders>
            <w:shd w:val="clear" w:color="auto" w:fill="auto"/>
            <w:vAlign w:val="center"/>
            <w:hideMark/>
          </w:tcPr>
          <w:p w14:paraId="2DB4886C" w14:textId="77777777" w:rsidR="00D04024" w:rsidRPr="002B11B3" w:rsidRDefault="00D04024" w:rsidP="00D960CC">
            <w:pPr>
              <w:jc w:val="center"/>
              <w:rPr>
                <w:color w:val="000000"/>
                <w:sz w:val="22"/>
                <w:szCs w:val="22"/>
              </w:rPr>
            </w:pPr>
            <w:r w:rsidRPr="002B11B3">
              <w:rPr>
                <w:color w:val="000000"/>
                <w:sz w:val="22"/>
                <w:szCs w:val="22"/>
              </w:rPr>
              <w:t> </w:t>
            </w:r>
          </w:p>
        </w:tc>
        <w:tc>
          <w:tcPr>
            <w:tcW w:w="842" w:type="dxa"/>
            <w:tcBorders>
              <w:top w:val="nil"/>
              <w:left w:val="nil"/>
              <w:bottom w:val="single" w:sz="4" w:space="0" w:color="auto"/>
              <w:right w:val="single" w:sz="4" w:space="0" w:color="auto"/>
            </w:tcBorders>
            <w:shd w:val="clear" w:color="auto" w:fill="auto"/>
            <w:vAlign w:val="center"/>
            <w:hideMark/>
          </w:tcPr>
          <w:p w14:paraId="01E25055" w14:textId="77777777" w:rsidR="00D04024" w:rsidRPr="002B11B3" w:rsidRDefault="00D04024" w:rsidP="00D960CC">
            <w:pPr>
              <w:jc w:val="center"/>
              <w:rPr>
                <w:color w:val="000000"/>
                <w:sz w:val="22"/>
                <w:szCs w:val="22"/>
              </w:rPr>
            </w:pPr>
            <w:r w:rsidRPr="002B11B3">
              <w:rPr>
                <w:color w:val="000000"/>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14:paraId="62309016" w14:textId="77777777" w:rsidR="00D04024" w:rsidRPr="002B11B3" w:rsidRDefault="00D04024" w:rsidP="00D960CC">
            <w:pPr>
              <w:jc w:val="center"/>
              <w:rPr>
                <w:color w:val="000000"/>
                <w:sz w:val="22"/>
                <w:szCs w:val="22"/>
              </w:rPr>
            </w:pPr>
            <w:r w:rsidRPr="002B11B3">
              <w:rPr>
                <w:color w:val="00000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14:paraId="7C149992" w14:textId="77777777" w:rsidR="00D04024" w:rsidRPr="002B11B3" w:rsidRDefault="00D04024" w:rsidP="00D960CC">
            <w:pPr>
              <w:jc w:val="center"/>
              <w:rPr>
                <w:color w:val="000000"/>
                <w:sz w:val="22"/>
                <w:szCs w:val="22"/>
              </w:rPr>
            </w:pPr>
            <w:r w:rsidRPr="002B11B3">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D54775E" w14:textId="77777777" w:rsidR="00D04024" w:rsidRPr="002B11B3" w:rsidRDefault="00D04024" w:rsidP="00D960CC">
            <w:pPr>
              <w:rPr>
                <w:rFonts w:ascii="Calibri" w:hAnsi="Calibri" w:cs="Calibri"/>
                <w:color w:val="000000"/>
                <w:sz w:val="22"/>
                <w:szCs w:val="22"/>
              </w:rPr>
            </w:pPr>
            <w:r w:rsidRPr="002B11B3">
              <w:rPr>
                <w:rFonts w:ascii="Calibri" w:hAnsi="Calibri" w:cs="Calibri"/>
                <w:color w:val="000000"/>
                <w:sz w:val="22"/>
                <w:szCs w:val="22"/>
              </w:rPr>
              <w:t> </w:t>
            </w:r>
          </w:p>
        </w:tc>
      </w:tr>
      <w:tr w:rsidR="00D04024" w:rsidRPr="002B11B3" w14:paraId="458144A9" w14:textId="77777777" w:rsidTr="00D960CC">
        <w:trPr>
          <w:trHeight w:val="48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CD91DA8" w14:textId="77777777" w:rsidR="00D04024" w:rsidRPr="002B11B3" w:rsidRDefault="00D04024" w:rsidP="00D960CC">
            <w:pPr>
              <w:jc w:val="center"/>
              <w:rPr>
                <w:color w:val="000000"/>
                <w:sz w:val="22"/>
                <w:szCs w:val="22"/>
              </w:rPr>
            </w:pPr>
            <w:r w:rsidRPr="002B11B3">
              <w:rPr>
                <w:color w:val="000000"/>
                <w:sz w:val="22"/>
                <w:szCs w:val="22"/>
              </w:rPr>
              <w:t>.5.6</w:t>
            </w:r>
          </w:p>
        </w:tc>
        <w:tc>
          <w:tcPr>
            <w:tcW w:w="4919" w:type="dxa"/>
            <w:tcBorders>
              <w:top w:val="nil"/>
              <w:left w:val="nil"/>
              <w:bottom w:val="single" w:sz="4" w:space="0" w:color="auto"/>
              <w:right w:val="single" w:sz="4" w:space="0" w:color="auto"/>
            </w:tcBorders>
            <w:shd w:val="clear" w:color="auto" w:fill="auto"/>
            <w:vAlign w:val="center"/>
            <w:hideMark/>
          </w:tcPr>
          <w:p w14:paraId="705381C8" w14:textId="77777777" w:rsidR="00D04024" w:rsidRPr="002B11B3" w:rsidRDefault="00D04024" w:rsidP="00D960CC">
            <w:pPr>
              <w:rPr>
                <w:color w:val="000000"/>
                <w:sz w:val="22"/>
                <w:szCs w:val="22"/>
              </w:rPr>
            </w:pPr>
            <w:r w:rsidRPr="002B11B3">
              <w:rPr>
                <w:color w:val="000000"/>
                <w:sz w:val="22"/>
                <w:szCs w:val="22"/>
              </w:rPr>
              <w:t>Собственные средства РСО</w:t>
            </w:r>
          </w:p>
        </w:tc>
        <w:tc>
          <w:tcPr>
            <w:tcW w:w="926" w:type="dxa"/>
            <w:tcBorders>
              <w:top w:val="nil"/>
              <w:left w:val="nil"/>
              <w:bottom w:val="single" w:sz="4" w:space="0" w:color="auto"/>
              <w:right w:val="single" w:sz="4" w:space="0" w:color="auto"/>
            </w:tcBorders>
            <w:shd w:val="clear" w:color="auto" w:fill="auto"/>
            <w:vAlign w:val="center"/>
            <w:hideMark/>
          </w:tcPr>
          <w:p w14:paraId="4EA6C7FF"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F5362AB" w14:textId="77777777" w:rsidR="00D04024" w:rsidRPr="002B11B3" w:rsidRDefault="00D04024" w:rsidP="00D960CC">
            <w:pPr>
              <w:jc w:val="center"/>
              <w:rPr>
                <w:color w:val="000000"/>
                <w:sz w:val="22"/>
                <w:szCs w:val="22"/>
              </w:rPr>
            </w:pPr>
            <w:r w:rsidRPr="002B11B3">
              <w:rPr>
                <w:color w:val="000000"/>
                <w:sz w:val="22"/>
                <w:szCs w:val="22"/>
              </w:rPr>
              <w:t> </w:t>
            </w:r>
          </w:p>
        </w:tc>
        <w:tc>
          <w:tcPr>
            <w:tcW w:w="960" w:type="dxa"/>
            <w:tcBorders>
              <w:top w:val="nil"/>
              <w:left w:val="nil"/>
              <w:bottom w:val="single" w:sz="4" w:space="0" w:color="auto"/>
              <w:right w:val="single" w:sz="4" w:space="0" w:color="auto"/>
            </w:tcBorders>
            <w:shd w:val="clear" w:color="auto" w:fill="auto"/>
            <w:vAlign w:val="center"/>
            <w:hideMark/>
          </w:tcPr>
          <w:p w14:paraId="6CFD1C93" w14:textId="77777777" w:rsidR="00D04024" w:rsidRPr="002B11B3" w:rsidRDefault="00D04024" w:rsidP="00D960CC">
            <w:pPr>
              <w:jc w:val="center"/>
              <w:rPr>
                <w:color w:val="000000"/>
                <w:sz w:val="22"/>
                <w:szCs w:val="22"/>
              </w:rPr>
            </w:pPr>
            <w:r w:rsidRPr="002B11B3">
              <w:rPr>
                <w:color w:val="000000"/>
                <w:sz w:val="22"/>
                <w:szCs w:val="22"/>
              </w:rPr>
              <w:t> </w:t>
            </w:r>
          </w:p>
        </w:tc>
        <w:tc>
          <w:tcPr>
            <w:tcW w:w="1060" w:type="dxa"/>
            <w:tcBorders>
              <w:top w:val="nil"/>
              <w:left w:val="nil"/>
              <w:bottom w:val="single" w:sz="4" w:space="0" w:color="auto"/>
              <w:right w:val="single" w:sz="4" w:space="0" w:color="auto"/>
            </w:tcBorders>
            <w:shd w:val="clear" w:color="auto" w:fill="auto"/>
            <w:vAlign w:val="center"/>
            <w:hideMark/>
          </w:tcPr>
          <w:p w14:paraId="453E2751" w14:textId="77777777" w:rsidR="00D04024" w:rsidRPr="002B11B3" w:rsidRDefault="00D04024" w:rsidP="00D960CC">
            <w:pPr>
              <w:jc w:val="center"/>
              <w:rPr>
                <w:color w:val="000000"/>
                <w:sz w:val="22"/>
                <w:szCs w:val="22"/>
              </w:rPr>
            </w:pPr>
            <w:r w:rsidRPr="002B11B3">
              <w:rPr>
                <w:color w:val="000000"/>
                <w:sz w:val="22"/>
                <w:szCs w:val="22"/>
              </w:rPr>
              <w:t> </w:t>
            </w:r>
          </w:p>
        </w:tc>
        <w:tc>
          <w:tcPr>
            <w:tcW w:w="960" w:type="dxa"/>
            <w:tcBorders>
              <w:top w:val="nil"/>
              <w:left w:val="nil"/>
              <w:bottom w:val="single" w:sz="4" w:space="0" w:color="auto"/>
              <w:right w:val="single" w:sz="4" w:space="0" w:color="auto"/>
            </w:tcBorders>
            <w:shd w:val="clear" w:color="auto" w:fill="auto"/>
            <w:vAlign w:val="center"/>
            <w:hideMark/>
          </w:tcPr>
          <w:p w14:paraId="7C772843" w14:textId="77777777" w:rsidR="00D04024" w:rsidRPr="002B11B3" w:rsidRDefault="00D04024" w:rsidP="00D960CC">
            <w:pPr>
              <w:jc w:val="center"/>
              <w:rPr>
                <w:color w:val="000000"/>
                <w:sz w:val="22"/>
                <w:szCs w:val="22"/>
              </w:rPr>
            </w:pPr>
            <w:r w:rsidRPr="002B11B3">
              <w:rPr>
                <w:color w:val="000000"/>
                <w:sz w:val="22"/>
                <w:szCs w:val="22"/>
              </w:rPr>
              <w:t> </w:t>
            </w:r>
          </w:p>
        </w:tc>
        <w:tc>
          <w:tcPr>
            <w:tcW w:w="842" w:type="dxa"/>
            <w:tcBorders>
              <w:top w:val="nil"/>
              <w:left w:val="nil"/>
              <w:bottom w:val="single" w:sz="4" w:space="0" w:color="auto"/>
              <w:right w:val="single" w:sz="4" w:space="0" w:color="auto"/>
            </w:tcBorders>
            <w:shd w:val="clear" w:color="auto" w:fill="auto"/>
            <w:vAlign w:val="center"/>
            <w:hideMark/>
          </w:tcPr>
          <w:p w14:paraId="02508A61" w14:textId="77777777" w:rsidR="00D04024" w:rsidRPr="002B11B3" w:rsidRDefault="00D04024" w:rsidP="00D960CC">
            <w:pPr>
              <w:jc w:val="center"/>
              <w:rPr>
                <w:color w:val="000000"/>
                <w:sz w:val="22"/>
                <w:szCs w:val="22"/>
              </w:rPr>
            </w:pPr>
            <w:r w:rsidRPr="002B11B3">
              <w:rPr>
                <w:color w:val="000000"/>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14:paraId="66D95E6A" w14:textId="77777777" w:rsidR="00D04024" w:rsidRPr="002B11B3" w:rsidRDefault="00D04024" w:rsidP="00D960CC">
            <w:pPr>
              <w:jc w:val="center"/>
              <w:rPr>
                <w:color w:val="000000"/>
                <w:sz w:val="22"/>
                <w:szCs w:val="22"/>
              </w:rPr>
            </w:pPr>
            <w:r w:rsidRPr="002B11B3">
              <w:rPr>
                <w:color w:val="00000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14:paraId="3C07E4AC" w14:textId="77777777" w:rsidR="00D04024" w:rsidRPr="002B11B3" w:rsidRDefault="00D04024" w:rsidP="00D960CC">
            <w:pPr>
              <w:jc w:val="center"/>
              <w:rPr>
                <w:color w:val="000000"/>
                <w:sz w:val="22"/>
                <w:szCs w:val="22"/>
              </w:rPr>
            </w:pPr>
            <w:r w:rsidRPr="002B11B3">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15DC7500" w14:textId="77777777" w:rsidR="00D04024" w:rsidRPr="002B11B3" w:rsidRDefault="00D04024" w:rsidP="00D960CC">
            <w:pPr>
              <w:rPr>
                <w:rFonts w:ascii="Calibri" w:hAnsi="Calibri" w:cs="Calibri"/>
                <w:color w:val="000000"/>
                <w:sz w:val="22"/>
                <w:szCs w:val="22"/>
              </w:rPr>
            </w:pPr>
            <w:r w:rsidRPr="002B11B3">
              <w:rPr>
                <w:rFonts w:ascii="Calibri" w:hAnsi="Calibri" w:cs="Calibri"/>
                <w:color w:val="000000"/>
                <w:sz w:val="22"/>
                <w:szCs w:val="22"/>
              </w:rPr>
              <w:t> </w:t>
            </w:r>
          </w:p>
        </w:tc>
      </w:tr>
      <w:tr w:rsidR="00D04024" w:rsidRPr="002B11B3" w14:paraId="3ADB5383" w14:textId="77777777" w:rsidTr="00D960CC">
        <w:trPr>
          <w:trHeight w:val="48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B33E210" w14:textId="77777777" w:rsidR="00D04024" w:rsidRPr="002B11B3" w:rsidRDefault="00D04024" w:rsidP="00D960CC">
            <w:pPr>
              <w:jc w:val="center"/>
              <w:rPr>
                <w:color w:val="000000"/>
                <w:sz w:val="22"/>
                <w:szCs w:val="22"/>
              </w:rPr>
            </w:pPr>
            <w:r w:rsidRPr="002B11B3">
              <w:rPr>
                <w:color w:val="000000"/>
                <w:sz w:val="22"/>
                <w:szCs w:val="22"/>
              </w:rPr>
              <w:t>.5.7</w:t>
            </w:r>
          </w:p>
        </w:tc>
        <w:tc>
          <w:tcPr>
            <w:tcW w:w="4919" w:type="dxa"/>
            <w:tcBorders>
              <w:top w:val="nil"/>
              <w:left w:val="nil"/>
              <w:bottom w:val="single" w:sz="4" w:space="0" w:color="auto"/>
              <w:right w:val="single" w:sz="4" w:space="0" w:color="auto"/>
            </w:tcBorders>
            <w:shd w:val="clear" w:color="auto" w:fill="auto"/>
            <w:vAlign w:val="center"/>
            <w:hideMark/>
          </w:tcPr>
          <w:p w14:paraId="60742B0B" w14:textId="77777777" w:rsidR="00D04024" w:rsidRPr="002B11B3" w:rsidRDefault="00D04024" w:rsidP="00D960CC">
            <w:pPr>
              <w:rPr>
                <w:color w:val="000000"/>
                <w:sz w:val="22"/>
                <w:szCs w:val="22"/>
              </w:rPr>
            </w:pPr>
            <w:r w:rsidRPr="002B11B3">
              <w:rPr>
                <w:color w:val="000000"/>
                <w:sz w:val="22"/>
                <w:szCs w:val="22"/>
              </w:rPr>
              <w:t>за счет тарифов на подключение</w:t>
            </w:r>
          </w:p>
        </w:tc>
        <w:tc>
          <w:tcPr>
            <w:tcW w:w="926" w:type="dxa"/>
            <w:tcBorders>
              <w:top w:val="nil"/>
              <w:left w:val="nil"/>
              <w:bottom w:val="single" w:sz="4" w:space="0" w:color="auto"/>
              <w:right w:val="single" w:sz="4" w:space="0" w:color="auto"/>
            </w:tcBorders>
            <w:shd w:val="clear" w:color="auto" w:fill="auto"/>
            <w:vAlign w:val="center"/>
            <w:hideMark/>
          </w:tcPr>
          <w:p w14:paraId="63A43DC7" w14:textId="77777777" w:rsidR="00D04024" w:rsidRPr="002B11B3" w:rsidRDefault="00D04024" w:rsidP="00D960CC">
            <w:pPr>
              <w:jc w:val="center"/>
              <w:rPr>
                <w:color w:val="000000"/>
                <w:sz w:val="22"/>
                <w:szCs w:val="22"/>
              </w:rPr>
            </w:pPr>
            <w:proofErr w:type="spellStart"/>
            <w:r w:rsidRPr="002B11B3">
              <w:rPr>
                <w:color w:val="000000"/>
                <w:sz w:val="22"/>
                <w:szCs w:val="22"/>
              </w:rPr>
              <w:t>т.руб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EE2F401" w14:textId="77777777" w:rsidR="00D04024" w:rsidRPr="002B11B3" w:rsidRDefault="00D04024" w:rsidP="00D960CC">
            <w:pPr>
              <w:jc w:val="center"/>
              <w:rPr>
                <w:color w:val="000000"/>
                <w:sz w:val="22"/>
                <w:szCs w:val="22"/>
              </w:rPr>
            </w:pPr>
            <w:r w:rsidRPr="002B11B3">
              <w:rPr>
                <w:color w:val="000000"/>
                <w:sz w:val="22"/>
                <w:szCs w:val="22"/>
              </w:rPr>
              <w:t> </w:t>
            </w:r>
          </w:p>
        </w:tc>
        <w:tc>
          <w:tcPr>
            <w:tcW w:w="960" w:type="dxa"/>
            <w:tcBorders>
              <w:top w:val="nil"/>
              <w:left w:val="nil"/>
              <w:bottom w:val="single" w:sz="4" w:space="0" w:color="auto"/>
              <w:right w:val="single" w:sz="4" w:space="0" w:color="auto"/>
            </w:tcBorders>
            <w:shd w:val="clear" w:color="auto" w:fill="auto"/>
            <w:vAlign w:val="center"/>
            <w:hideMark/>
          </w:tcPr>
          <w:p w14:paraId="53B795BE" w14:textId="77777777" w:rsidR="00D04024" w:rsidRPr="002B11B3" w:rsidRDefault="00D04024" w:rsidP="00D960CC">
            <w:pPr>
              <w:jc w:val="center"/>
              <w:rPr>
                <w:color w:val="000000"/>
                <w:sz w:val="22"/>
                <w:szCs w:val="22"/>
              </w:rPr>
            </w:pPr>
            <w:r w:rsidRPr="002B11B3">
              <w:rPr>
                <w:color w:val="000000"/>
                <w:sz w:val="22"/>
                <w:szCs w:val="22"/>
              </w:rPr>
              <w:t> </w:t>
            </w:r>
          </w:p>
        </w:tc>
        <w:tc>
          <w:tcPr>
            <w:tcW w:w="1060" w:type="dxa"/>
            <w:tcBorders>
              <w:top w:val="nil"/>
              <w:left w:val="nil"/>
              <w:bottom w:val="single" w:sz="4" w:space="0" w:color="auto"/>
              <w:right w:val="single" w:sz="4" w:space="0" w:color="auto"/>
            </w:tcBorders>
            <w:shd w:val="clear" w:color="auto" w:fill="auto"/>
            <w:vAlign w:val="center"/>
            <w:hideMark/>
          </w:tcPr>
          <w:p w14:paraId="44F86986" w14:textId="77777777" w:rsidR="00D04024" w:rsidRPr="002B11B3" w:rsidRDefault="00D04024" w:rsidP="00D960CC">
            <w:pPr>
              <w:jc w:val="center"/>
              <w:rPr>
                <w:color w:val="000000"/>
                <w:sz w:val="22"/>
                <w:szCs w:val="22"/>
              </w:rPr>
            </w:pPr>
            <w:r w:rsidRPr="002B11B3">
              <w:rPr>
                <w:color w:val="000000"/>
                <w:sz w:val="22"/>
                <w:szCs w:val="22"/>
              </w:rPr>
              <w:t> </w:t>
            </w:r>
          </w:p>
        </w:tc>
        <w:tc>
          <w:tcPr>
            <w:tcW w:w="960" w:type="dxa"/>
            <w:tcBorders>
              <w:top w:val="nil"/>
              <w:left w:val="nil"/>
              <w:bottom w:val="single" w:sz="4" w:space="0" w:color="auto"/>
              <w:right w:val="single" w:sz="4" w:space="0" w:color="auto"/>
            </w:tcBorders>
            <w:shd w:val="clear" w:color="auto" w:fill="auto"/>
            <w:vAlign w:val="center"/>
            <w:hideMark/>
          </w:tcPr>
          <w:p w14:paraId="08F508CF" w14:textId="77777777" w:rsidR="00D04024" w:rsidRPr="002B11B3" w:rsidRDefault="00D04024" w:rsidP="00D960CC">
            <w:pPr>
              <w:jc w:val="center"/>
              <w:rPr>
                <w:color w:val="000000"/>
                <w:sz w:val="22"/>
                <w:szCs w:val="22"/>
              </w:rPr>
            </w:pPr>
            <w:r w:rsidRPr="002B11B3">
              <w:rPr>
                <w:color w:val="000000"/>
                <w:sz w:val="22"/>
                <w:szCs w:val="22"/>
              </w:rPr>
              <w:t> </w:t>
            </w:r>
          </w:p>
        </w:tc>
        <w:tc>
          <w:tcPr>
            <w:tcW w:w="842" w:type="dxa"/>
            <w:tcBorders>
              <w:top w:val="nil"/>
              <w:left w:val="nil"/>
              <w:bottom w:val="single" w:sz="4" w:space="0" w:color="auto"/>
              <w:right w:val="single" w:sz="4" w:space="0" w:color="auto"/>
            </w:tcBorders>
            <w:shd w:val="clear" w:color="auto" w:fill="auto"/>
            <w:vAlign w:val="center"/>
            <w:hideMark/>
          </w:tcPr>
          <w:p w14:paraId="3B5F997C" w14:textId="77777777" w:rsidR="00D04024" w:rsidRPr="002B11B3" w:rsidRDefault="00D04024" w:rsidP="00D960CC">
            <w:pPr>
              <w:jc w:val="center"/>
              <w:rPr>
                <w:color w:val="000000"/>
                <w:sz w:val="22"/>
                <w:szCs w:val="22"/>
              </w:rPr>
            </w:pPr>
            <w:r w:rsidRPr="002B11B3">
              <w:rPr>
                <w:color w:val="000000"/>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14:paraId="5D8FEAEF" w14:textId="77777777" w:rsidR="00D04024" w:rsidRPr="002B11B3" w:rsidRDefault="00D04024" w:rsidP="00D960CC">
            <w:pPr>
              <w:jc w:val="center"/>
              <w:rPr>
                <w:color w:val="000000"/>
                <w:sz w:val="22"/>
                <w:szCs w:val="22"/>
              </w:rPr>
            </w:pPr>
            <w:r w:rsidRPr="002B11B3">
              <w:rPr>
                <w:color w:val="00000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14:paraId="7534B833" w14:textId="77777777" w:rsidR="00D04024" w:rsidRPr="002B11B3" w:rsidRDefault="00D04024" w:rsidP="00D960CC">
            <w:pPr>
              <w:jc w:val="center"/>
              <w:rPr>
                <w:color w:val="000000"/>
                <w:sz w:val="22"/>
                <w:szCs w:val="22"/>
              </w:rPr>
            </w:pPr>
            <w:r w:rsidRPr="002B11B3">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028B7384" w14:textId="77777777" w:rsidR="00D04024" w:rsidRPr="002B11B3" w:rsidRDefault="00D04024" w:rsidP="00D960CC">
            <w:pPr>
              <w:rPr>
                <w:rFonts w:ascii="Calibri" w:hAnsi="Calibri" w:cs="Calibri"/>
                <w:color w:val="000000"/>
                <w:sz w:val="22"/>
                <w:szCs w:val="22"/>
              </w:rPr>
            </w:pPr>
            <w:r w:rsidRPr="002B11B3">
              <w:rPr>
                <w:rFonts w:ascii="Calibri" w:hAnsi="Calibri" w:cs="Calibri"/>
                <w:color w:val="000000"/>
                <w:sz w:val="22"/>
                <w:szCs w:val="22"/>
              </w:rPr>
              <w:t> </w:t>
            </w:r>
          </w:p>
        </w:tc>
      </w:tr>
    </w:tbl>
    <w:p w14:paraId="0B1FAA27" w14:textId="77777777" w:rsidR="00D04024" w:rsidRDefault="00D04024" w:rsidP="00D04024">
      <w:pPr>
        <w:pStyle w:val="af0"/>
        <w:spacing w:before="109"/>
        <w:ind w:right="108"/>
        <w:jc w:val="both"/>
        <w:rPr>
          <w:b/>
          <w:bCs/>
          <w:sz w:val="24"/>
          <w:szCs w:val="24"/>
        </w:rPr>
        <w:sectPr w:rsidR="00D04024" w:rsidSect="00181A01">
          <w:pgSz w:w="16838" w:h="11906" w:orient="landscape"/>
          <w:pgMar w:top="851" w:right="851" w:bottom="1134" w:left="1134" w:header="709" w:footer="709" w:gutter="0"/>
          <w:cols w:space="708"/>
          <w:docGrid w:linePitch="360"/>
        </w:sectPr>
      </w:pPr>
    </w:p>
    <w:p w14:paraId="58CF5150" w14:textId="4ECABB52" w:rsidR="00D04024" w:rsidRPr="002B11B3" w:rsidRDefault="00D04024" w:rsidP="00D04024">
      <w:pPr>
        <w:pStyle w:val="af0"/>
        <w:spacing w:before="109"/>
        <w:ind w:right="108"/>
        <w:jc w:val="both"/>
        <w:outlineLvl w:val="2"/>
        <w:rPr>
          <w:b/>
          <w:bCs/>
          <w:sz w:val="24"/>
          <w:szCs w:val="24"/>
        </w:rPr>
      </w:pPr>
      <w:bookmarkStart w:id="59" w:name="_Toc164711121"/>
      <w:bookmarkStart w:id="60" w:name="_Toc170246371"/>
      <w:r>
        <w:rPr>
          <w:b/>
          <w:bCs/>
          <w:sz w:val="24"/>
          <w:szCs w:val="24"/>
        </w:rPr>
        <w:lastRenderedPageBreak/>
        <w:t>5</w:t>
      </w:r>
      <w:r w:rsidRPr="002B11B3">
        <w:rPr>
          <w:b/>
          <w:bCs/>
          <w:sz w:val="24"/>
          <w:szCs w:val="24"/>
        </w:rPr>
        <w:t>.2.2.Оценка</w:t>
      </w:r>
      <w:r w:rsidRPr="002B11B3">
        <w:rPr>
          <w:b/>
          <w:bCs/>
          <w:spacing w:val="-4"/>
          <w:sz w:val="24"/>
          <w:szCs w:val="24"/>
        </w:rPr>
        <w:t xml:space="preserve"> </w:t>
      </w:r>
      <w:r w:rsidRPr="002B11B3">
        <w:rPr>
          <w:b/>
          <w:bCs/>
          <w:sz w:val="24"/>
          <w:szCs w:val="24"/>
        </w:rPr>
        <w:t>уровня</w:t>
      </w:r>
      <w:r w:rsidRPr="002B11B3">
        <w:rPr>
          <w:b/>
          <w:bCs/>
          <w:spacing w:val="-8"/>
          <w:sz w:val="24"/>
          <w:szCs w:val="24"/>
        </w:rPr>
        <w:t xml:space="preserve"> </w:t>
      </w:r>
      <w:r w:rsidRPr="002B11B3">
        <w:rPr>
          <w:b/>
          <w:bCs/>
          <w:sz w:val="24"/>
          <w:szCs w:val="24"/>
        </w:rPr>
        <w:t>тарифов</w:t>
      </w:r>
      <w:r w:rsidRPr="002B11B3">
        <w:rPr>
          <w:b/>
          <w:bCs/>
          <w:spacing w:val="-4"/>
          <w:sz w:val="24"/>
          <w:szCs w:val="24"/>
        </w:rPr>
        <w:t xml:space="preserve"> </w:t>
      </w:r>
      <w:r w:rsidRPr="002B11B3">
        <w:rPr>
          <w:b/>
          <w:bCs/>
          <w:sz w:val="24"/>
          <w:szCs w:val="24"/>
        </w:rPr>
        <w:t>на</w:t>
      </w:r>
      <w:r w:rsidRPr="002B11B3">
        <w:rPr>
          <w:b/>
          <w:bCs/>
          <w:spacing w:val="-4"/>
          <w:sz w:val="24"/>
          <w:szCs w:val="24"/>
        </w:rPr>
        <w:t xml:space="preserve"> </w:t>
      </w:r>
      <w:r w:rsidRPr="002B11B3">
        <w:rPr>
          <w:b/>
          <w:bCs/>
          <w:sz w:val="24"/>
          <w:szCs w:val="24"/>
        </w:rPr>
        <w:t>услуги</w:t>
      </w:r>
      <w:r w:rsidRPr="002B11B3">
        <w:rPr>
          <w:b/>
          <w:bCs/>
          <w:spacing w:val="-4"/>
          <w:sz w:val="24"/>
          <w:szCs w:val="24"/>
        </w:rPr>
        <w:t xml:space="preserve"> </w:t>
      </w:r>
      <w:r w:rsidRPr="002B11B3">
        <w:rPr>
          <w:b/>
          <w:bCs/>
          <w:sz w:val="24"/>
          <w:szCs w:val="24"/>
        </w:rPr>
        <w:t>водоснабжения</w:t>
      </w:r>
      <w:r w:rsidRPr="002B11B3">
        <w:rPr>
          <w:b/>
          <w:bCs/>
          <w:spacing w:val="-4"/>
          <w:sz w:val="24"/>
          <w:szCs w:val="24"/>
        </w:rPr>
        <w:t xml:space="preserve"> </w:t>
      </w:r>
      <w:r>
        <w:rPr>
          <w:b/>
          <w:bCs/>
          <w:spacing w:val="-4"/>
          <w:sz w:val="24"/>
          <w:szCs w:val="24"/>
        </w:rPr>
        <w:t>для</w:t>
      </w:r>
      <w:r w:rsidRPr="002B11B3">
        <w:rPr>
          <w:b/>
          <w:bCs/>
          <w:sz w:val="24"/>
          <w:szCs w:val="24"/>
        </w:rPr>
        <w:t xml:space="preserve"> реализации</w:t>
      </w:r>
      <w:r w:rsidRPr="002B11B3">
        <w:rPr>
          <w:b/>
          <w:bCs/>
          <w:spacing w:val="-10"/>
          <w:sz w:val="24"/>
          <w:szCs w:val="24"/>
        </w:rPr>
        <w:t xml:space="preserve"> </w:t>
      </w:r>
      <w:r w:rsidRPr="002B11B3">
        <w:rPr>
          <w:b/>
          <w:bCs/>
          <w:sz w:val="24"/>
          <w:szCs w:val="24"/>
        </w:rPr>
        <w:t>программы инвестиционных проектов в водоснабжении</w:t>
      </w:r>
      <w:bookmarkEnd w:id="59"/>
      <w:bookmarkEnd w:id="60"/>
    </w:p>
    <w:p w14:paraId="246F5E47" w14:textId="66A9C90B" w:rsidR="00D04024" w:rsidRPr="00D82EF7" w:rsidRDefault="00D04024" w:rsidP="00D04024">
      <w:pPr>
        <w:pStyle w:val="af0"/>
        <w:spacing w:before="110"/>
        <w:ind w:right="114"/>
        <w:jc w:val="both"/>
        <w:rPr>
          <w:sz w:val="24"/>
          <w:szCs w:val="24"/>
        </w:rPr>
      </w:pPr>
      <w:r>
        <w:rPr>
          <w:sz w:val="24"/>
          <w:szCs w:val="24"/>
        </w:rPr>
        <w:t xml:space="preserve">     </w:t>
      </w:r>
      <w:r w:rsidRPr="00D82EF7">
        <w:rPr>
          <w:sz w:val="24"/>
          <w:szCs w:val="24"/>
        </w:rPr>
        <w:t>Результаты расчета прогнозных среднегодовых тарифов на услуги водоснабжения в период до 202</w:t>
      </w:r>
      <w:r>
        <w:rPr>
          <w:sz w:val="24"/>
          <w:szCs w:val="24"/>
        </w:rPr>
        <w:t>8</w:t>
      </w:r>
      <w:r w:rsidRPr="00D82EF7">
        <w:rPr>
          <w:sz w:val="24"/>
          <w:szCs w:val="24"/>
        </w:rPr>
        <w:t xml:space="preserve"> года при реализации программы инвестиционных проектов водоснабжения представлены в таблице </w:t>
      </w:r>
      <w:r>
        <w:rPr>
          <w:sz w:val="24"/>
          <w:szCs w:val="24"/>
        </w:rPr>
        <w:t>5.5</w:t>
      </w:r>
      <w:r w:rsidRPr="00D82EF7">
        <w:rPr>
          <w:sz w:val="24"/>
          <w:szCs w:val="24"/>
        </w:rPr>
        <w:t>.</w:t>
      </w:r>
    </w:p>
    <w:p w14:paraId="5F809911" w14:textId="77777777" w:rsidR="00D04024" w:rsidRDefault="00D04024" w:rsidP="00D04024">
      <w:pPr>
        <w:pStyle w:val="af0"/>
        <w:spacing w:before="118"/>
        <w:ind w:right="112"/>
        <w:jc w:val="both"/>
        <w:rPr>
          <w:spacing w:val="-2"/>
          <w:sz w:val="24"/>
          <w:szCs w:val="24"/>
        </w:rPr>
      </w:pPr>
      <w:r>
        <w:rPr>
          <w:sz w:val="24"/>
          <w:szCs w:val="24"/>
        </w:rPr>
        <w:t xml:space="preserve">     </w:t>
      </w:r>
      <w:r w:rsidRPr="00D82EF7">
        <w:rPr>
          <w:sz w:val="24"/>
          <w:szCs w:val="24"/>
        </w:rPr>
        <w:t>Тарифы в сфере водоснабжения, рассчитанные на период 20</w:t>
      </w:r>
      <w:r>
        <w:rPr>
          <w:sz w:val="24"/>
          <w:szCs w:val="24"/>
        </w:rPr>
        <w:t>24</w:t>
      </w:r>
      <w:r w:rsidRPr="00D82EF7">
        <w:rPr>
          <w:sz w:val="24"/>
          <w:szCs w:val="24"/>
        </w:rPr>
        <w:t>– 20</w:t>
      </w:r>
      <w:r>
        <w:rPr>
          <w:sz w:val="24"/>
          <w:szCs w:val="24"/>
        </w:rPr>
        <w:t>33</w:t>
      </w:r>
      <w:r w:rsidRPr="00D82EF7">
        <w:rPr>
          <w:sz w:val="24"/>
          <w:szCs w:val="24"/>
        </w:rPr>
        <w:t xml:space="preserve"> </w:t>
      </w:r>
      <w:proofErr w:type="spellStart"/>
      <w:r w:rsidRPr="00D82EF7">
        <w:rPr>
          <w:sz w:val="24"/>
          <w:szCs w:val="24"/>
        </w:rPr>
        <w:t>г.г</w:t>
      </w:r>
      <w:proofErr w:type="spellEnd"/>
      <w:r w:rsidRPr="00D82EF7">
        <w:rPr>
          <w:sz w:val="24"/>
          <w:szCs w:val="24"/>
        </w:rPr>
        <w:t xml:space="preserve">., носят прогнозный характер и могут изменяться в зависимости от условий социально-экономического развития </w:t>
      </w:r>
      <w:r>
        <w:rPr>
          <w:sz w:val="24"/>
          <w:szCs w:val="24"/>
        </w:rPr>
        <w:t>муниципального образования</w:t>
      </w:r>
      <w:r w:rsidRPr="00D82EF7">
        <w:rPr>
          <w:sz w:val="24"/>
          <w:szCs w:val="24"/>
        </w:rPr>
        <w:t xml:space="preserve">. В случаях корректировки программы инвестиционных проектов водоснабжения, а также изменения их состава и объемов финансирования, прогнозные тарифы могут корректироваться </w:t>
      </w:r>
      <w:r w:rsidRPr="00D82EF7">
        <w:rPr>
          <w:spacing w:val="-2"/>
          <w:sz w:val="24"/>
          <w:szCs w:val="24"/>
        </w:rPr>
        <w:t>ежегодно.</w:t>
      </w:r>
    </w:p>
    <w:p w14:paraId="637D01C2" w14:textId="77777777" w:rsidR="00D04024" w:rsidRPr="00D82EF7" w:rsidRDefault="00D04024" w:rsidP="00D04024">
      <w:pPr>
        <w:pStyle w:val="af0"/>
        <w:spacing w:before="118"/>
        <w:ind w:right="112"/>
        <w:jc w:val="both"/>
        <w:rPr>
          <w:sz w:val="24"/>
          <w:szCs w:val="24"/>
        </w:rPr>
      </w:pPr>
    </w:p>
    <w:p w14:paraId="4DB94E7C" w14:textId="0C65E39E" w:rsidR="00D04024" w:rsidRPr="00080D4F" w:rsidRDefault="00D04024" w:rsidP="00D04024">
      <w:pPr>
        <w:pStyle w:val="4"/>
        <w:rPr>
          <w:spacing w:val="-4"/>
          <w:sz w:val="22"/>
          <w:szCs w:val="22"/>
        </w:rPr>
      </w:pPr>
      <w:r w:rsidRPr="00080D4F">
        <w:rPr>
          <w:sz w:val="22"/>
          <w:szCs w:val="22"/>
        </w:rPr>
        <w:t>Таблица</w:t>
      </w:r>
      <w:r>
        <w:rPr>
          <w:sz w:val="22"/>
          <w:szCs w:val="22"/>
        </w:rPr>
        <w:t xml:space="preserve"> 5.5.</w:t>
      </w:r>
      <w:r w:rsidRPr="00080D4F">
        <w:rPr>
          <w:sz w:val="22"/>
          <w:szCs w:val="22"/>
        </w:rPr>
        <w:t xml:space="preserve"> Прогнозный</w:t>
      </w:r>
      <w:r w:rsidRPr="00080D4F">
        <w:rPr>
          <w:spacing w:val="-6"/>
          <w:sz w:val="22"/>
          <w:szCs w:val="22"/>
        </w:rPr>
        <w:t xml:space="preserve"> </w:t>
      </w:r>
      <w:r w:rsidRPr="00080D4F">
        <w:rPr>
          <w:sz w:val="22"/>
          <w:szCs w:val="22"/>
        </w:rPr>
        <w:t>среднегодовой</w:t>
      </w:r>
      <w:r w:rsidRPr="00080D4F">
        <w:rPr>
          <w:spacing w:val="-2"/>
          <w:sz w:val="22"/>
          <w:szCs w:val="22"/>
        </w:rPr>
        <w:t xml:space="preserve"> </w:t>
      </w:r>
      <w:r w:rsidRPr="00080D4F">
        <w:rPr>
          <w:sz w:val="22"/>
          <w:szCs w:val="22"/>
        </w:rPr>
        <w:t>тариф</w:t>
      </w:r>
      <w:r w:rsidRPr="00080D4F">
        <w:rPr>
          <w:spacing w:val="-6"/>
          <w:sz w:val="22"/>
          <w:szCs w:val="22"/>
        </w:rPr>
        <w:t xml:space="preserve"> </w:t>
      </w:r>
      <w:r w:rsidRPr="00080D4F">
        <w:rPr>
          <w:sz w:val="22"/>
          <w:szCs w:val="22"/>
        </w:rPr>
        <w:t>на</w:t>
      </w:r>
      <w:r w:rsidRPr="00080D4F">
        <w:rPr>
          <w:spacing w:val="2"/>
          <w:sz w:val="22"/>
          <w:szCs w:val="22"/>
        </w:rPr>
        <w:t xml:space="preserve"> </w:t>
      </w:r>
      <w:r w:rsidRPr="00080D4F">
        <w:rPr>
          <w:sz w:val="22"/>
          <w:szCs w:val="22"/>
        </w:rPr>
        <w:t>услуги</w:t>
      </w:r>
      <w:r w:rsidRPr="00080D4F">
        <w:rPr>
          <w:spacing w:val="-3"/>
          <w:sz w:val="22"/>
          <w:szCs w:val="22"/>
        </w:rPr>
        <w:t xml:space="preserve"> водо</w:t>
      </w:r>
      <w:r w:rsidRPr="00080D4F">
        <w:rPr>
          <w:sz w:val="22"/>
          <w:szCs w:val="22"/>
        </w:rPr>
        <w:t>снабжения</w:t>
      </w:r>
      <w:r w:rsidRPr="00080D4F">
        <w:rPr>
          <w:spacing w:val="-2"/>
          <w:sz w:val="22"/>
          <w:szCs w:val="22"/>
        </w:rPr>
        <w:t xml:space="preserve"> </w:t>
      </w:r>
      <w:r w:rsidRPr="00080D4F">
        <w:rPr>
          <w:sz w:val="22"/>
          <w:szCs w:val="22"/>
        </w:rPr>
        <w:t>в период</w:t>
      </w:r>
      <w:r w:rsidRPr="00080D4F">
        <w:rPr>
          <w:spacing w:val="-5"/>
          <w:sz w:val="22"/>
          <w:szCs w:val="22"/>
        </w:rPr>
        <w:t xml:space="preserve"> </w:t>
      </w:r>
      <w:r w:rsidRPr="00080D4F">
        <w:rPr>
          <w:sz w:val="22"/>
          <w:szCs w:val="22"/>
        </w:rPr>
        <w:t>до</w:t>
      </w:r>
      <w:r w:rsidRPr="00080D4F">
        <w:rPr>
          <w:spacing w:val="-2"/>
          <w:sz w:val="22"/>
          <w:szCs w:val="22"/>
        </w:rPr>
        <w:t xml:space="preserve"> </w:t>
      </w:r>
      <w:r w:rsidRPr="00080D4F">
        <w:rPr>
          <w:sz w:val="22"/>
          <w:szCs w:val="22"/>
        </w:rPr>
        <w:t>203</w:t>
      </w:r>
      <w:r>
        <w:rPr>
          <w:sz w:val="22"/>
          <w:szCs w:val="22"/>
        </w:rPr>
        <w:t>3</w:t>
      </w:r>
      <w:r w:rsidRPr="00080D4F">
        <w:rPr>
          <w:spacing w:val="-4"/>
          <w:sz w:val="22"/>
          <w:szCs w:val="22"/>
        </w:rPr>
        <w:t xml:space="preserve"> года</w:t>
      </w:r>
    </w:p>
    <w:tbl>
      <w:tblPr>
        <w:tblW w:w="9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8"/>
        <w:gridCol w:w="992"/>
        <w:gridCol w:w="1134"/>
        <w:gridCol w:w="977"/>
        <w:gridCol w:w="766"/>
        <w:gridCol w:w="766"/>
        <w:gridCol w:w="766"/>
        <w:gridCol w:w="766"/>
        <w:gridCol w:w="1460"/>
      </w:tblGrid>
      <w:tr w:rsidR="00D04024" w:rsidRPr="00D82EF7" w14:paraId="3967902C" w14:textId="77777777" w:rsidTr="00D960CC">
        <w:trPr>
          <w:trHeight w:val="315"/>
          <w:jc w:val="center"/>
        </w:trPr>
        <w:tc>
          <w:tcPr>
            <w:tcW w:w="2400" w:type="dxa"/>
            <w:vMerge w:val="restart"/>
            <w:shd w:val="clear" w:color="auto" w:fill="auto"/>
            <w:vAlign w:val="center"/>
            <w:hideMark/>
          </w:tcPr>
          <w:p w14:paraId="5904D12C" w14:textId="77777777" w:rsidR="00D04024" w:rsidRPr="00D82EF7" w:rsidRDefault="00D04024" w:rsidP="00D960CC">
            <w:pPr>
              <w:jc w:val="center"/>
              <w:rPr>
                <w:color w:val="000000"/>
                <w:sz w:val="20"/>
              </w:rPr>
            </w:pPr>
            <w:r w:rsidRPr="00D82EF7">
              <w:rPr>
                <w:color w:val="000000"/>
                <w:sz w:val="20"/>
              </w:rPr>
              <w:t>Показатель</w:t>
            </w:r>
          </w:p>
        </w:tc>
        <w:tc>
          <w:tcPr>
            <w:tcW w:w="7375" w:type="dxa"/>
            <w:gridSpan w:val="8"/>
            <w:shd w:val="clear" w:color="auto" w:fill="auto"/>
            <w:noWrap/>
            <w:vAlign w:val="center"/>
            <w:hideMark/>
          </w:tcPr>
          <w:p w14:paraId="28D974EE" w14:textId="77777777" w:rsidR="00D04024" w:rsidRPr="00D82EF7" w:rsidRDefault="00D04024" w:rsidP="00D960CC">
            <w:pPr>
              <w:jc w:val="center"/>
              <w:rPr>
                <w:color w:val="000000"/>
                <w:sz w:val="20"/>
              </w:rPr>
            </w:pPr>
            <w:r w:rsidRPr="00D82EF7">
              <w:rPr>
                <w:color w:val="000000"/>
                <w:sz w:val="20"/>
              </w:rPr>
              <w:t>Период прогнозирования</w:t>
            </w:r>
          </w:p>
        </w:tc>
      </w:tr>
      <w:tr w:rsidR="00D04024" w:rsidRPr="00D82EF7" w14:paraId="23C1DBC4" w14:textId="77777777" w:rsidTr="00D960CC">
        <w:trPr>
          <w:trHeight w:val="315"/>
          <w:jc w:val="center"/>
        </w:trPr>
        <w:tc>
          <w:tcPr>
            <w:tcW w:w="2400" w:type="dxa"/>
            <w:vMerge/>
            <w:vAlign w:val="center"/>
            <w:hideMark/>
          </w:tcPr>
          <w:p w14:paraId="5512CD49" w14:textId="77777777" w:rsidR="00D04024" w:rsidRPr="00D82EF7" w:rsidRDefault="00D04024" w:rsidP="00D960CC">
            <w:pPr>
              <w:rPr>
                <w:color w:val="000000"/>
                <w:sz w:val="20"/>
              </w:rPr>
            </w:pPr>
          </w:p>
        </w:tc>
        <w:tc>
          <w:tcPr>
            <w:tcW w:w="992" w:type="dxa"/>
            <w:shd w:val="clear" w:color="auto" w:fill="auto"/>
            <w:vAlign w:val="center"/>
            <w:hideMark/>
          </w:tcPr>
          <w:p w14:paraId="4D5A5989" w14:textId="77777777" w:rsidR="00D04024" w:rsidRPr="00D82EF7" w:rsidRDefault="00D04024" w:rsidP="00D960CC">
            <w:pPr>
              <w:jc w:val="center"/>
              <w:rPr>
                <w:color w:val="000000"/>
                <w:sz w:val="20"/>
              </w:rPr>
            </w:pPr>
            <w:proofErr w:type="spellStart"/>
            <w:r w:rsidRPr="00D82EF7">
              <w:rPr>
                <w:color w:val="000000"/>
                <w:sz w:val="20"/>
              </w:rPr>
              <w:t>ед.изм</w:t>
            </w:r>
            <w:proofErr w:type="spellEnd"/>
          </w:p>
        </w:tc>
        <w:tc>
          <w:tcPr>
            <w:tcW w:w="1134" w:type="dxa"/>
            <w:shd w:val="clear" w:color="auto" w:fill="auto"/>
            <w:noWrap/>
            <w:vAlign w:val="center"/>
            <w:hideMark/>
          </w:tcPr>
          <w:p w14:paraId="1E29CBD1" w14:textId="77777777" w:rsidR="00D04024" w:rsidRPr="00D82EF7" w:rsidRDefault="00D04024" w:rsidP="00D960CC">
            <w:pPr>
              <w:jc w:val="center"/>
              <w:rPr>
                <w:color w:val="000000"/>
                <w:sz w:val="18"/>
                <w:szCs w:val="18"/>
              </w:rPr>
            </w:pPr>
            <w:r w:rsidRPr="00D82EF7">
              <w:rPr>
                <w:color w:val="000000"/>
                <w:sz w:val="18"/>
                <w:szCs w:val="18"/>
              </w:rPr>
              <w:t>2023</w:t>
            </w:r>
          </w:p>
        </w:tc>
        <w:tc>
          <w:tcPr>
            <w:tcW w:w="977" w:type="dxa"/>
            <w:shd w:val="clear" w:color="auto" w:fill="auto"/>
            <w:noWrap/>
            <w:vAlign w:val="center"/>
            <w:hideMark/>
          </w:tcPr>
          <w:p w14:paraId="447CCBBF" w14:textId="77777777" w:rsidR="00D04024" w:rsidRPr="00D82EF7" w:rsidRDefault="00D04024" w:rsidP="00D960CC">
            <w:pPr>
              <w:jc w:val="center"/>
              <w:rPr>
                <w:color w:val="000000"/>
                <w:sz w:val="18"/>
                <w:szCs w:val="18"/>
              </w:rPr>
            </w:pPr>
            <w:r w:rsidRPr="00D82EF7">
              <w:rPr>
                <w:color w:val="000000"/>
                <w:sz w:val="18"/>
                <w:szCs w:val="18"/>
              </w:rPr>
              <w:t>2024</w:t>
            </w:r>
          </w:p>
        </w:tc>
        <w:tc>
          <w:tcPr>
            <w:tcW w:w="703" w:type="dxa"/>
            <w:shd w:val="clear" w:color="auto" w:fill="auto"/>
            <w:noWrap/>
            <w:vAlign w:val="center"/>
            <w:hideMark/>
          </w:tcPr>
          <w:p w14:paraId="02A1286C" w14:textId="77777777" w:rsidR="00D04024" w:rsidRPr="00D82EF7" w:rsidRDefault="00D04024" w:rsidP="00D960CC">
            <w:pPr>
              <w:jc w:val="center"/>
              <w:rPr>
                <w:color w:val="000000"/>
                <w:sz w:val="18"/>
                <w:szCs w:val="18"/>
              </w:rPr>
            </w:pPr>
            <w:r w:rsidRPr="00D82EF7">
              <w:rPr>
                <w:color w:val="000000"/>
                <w:sz w:val="18"/>
                <w:szCs w:val="18"/>
              </w:rPr>
              <w:t>2025</w:t>
            </w:r>
          </w:p>
        </w:tc>
        <w:tc>
          <w:tcPr>
            <w:tcW w:w="703" w:type="dxa"/>
            <w:shd w:val="clear" w:color="auto" w:fill="auto"/>
            <w:noWrap/>
            <w:vAlign w:val="center"/>
            <w:hideMark/>
          </w:tcPr>
          <w:p w14:paraId="7B985607" w14:textId="77777777" w:rsidR="00D04024" w:rsidRPr="00D82EF7" w:rsidRDefault="00D04024" w:rsidP="00D960CC">
            <w:pPr>
              <w:jc w:val="center"/>
              <w:rPr>
                <w:color w:val="000000"/>
                <w:sz w:val="18"/>
                <w:szCs w:val="18"/>
              </w:rPr>
            </w:pPr>
            <w:r w:rsidRPr="00D82EF7">
              <w:rPr>
                <w:color w:val="000000"/>
                <w:sz w:val="18"/>
                <w:szCs w:val="18"/>
              </w:rPr>
              <w:t>2026</w:t>
            </w:r>
          </w:p>
        </w:tc>
        <w:tc>
          <w:tcPr>
            <w:tcW w:w="703" w:type="dxa"/>
            <w:shd w:val="clear" w:color="auto" w:fill="auto"/>
            <w:noWrap/>
            <w:vAlign w:val="center"/>
            <w:hideMark/>
          </w:tcPr>
          <w:p w14:paraId="1E293D7D" w14:textId="77777777" w:rsidR="00D04024" w:rsidRPr="00D82EF7" w:rsidRDefault="00D04024" w:rsidP="00D960CC">
            <w:pPr>
              <w:jc w:val="center"/>
              <w:rPr>
                <w:color w:val="000000"/>
                <w:sz w:val="18"/>
                <w:szCs w:val="18"/>
              </w:rPr>
            </w:pPr>
            <w:r w:rsidRPr="00D82EF7">
              <w:rPr>
                <w:color w:val="000000"/>
                <w:sz w:val="18"/>
                <w:szCs w:val="18"/>
              </w:rPr>
              <w:t>2027</w:t>
            </w:r>
          </w:p>
        </w:tc>
        <w:tc>
          <w:tcPr>
            <w:tcW w:w="703" w:type="dxa"/>
            <w:shd w:val="clear" w:color="auto" w:fill="auto"/>
            <w:noWrap/>
            <w:vAlign w:val="center"/>
            <w:hideMark/>
          </w:tcPr>
          <w:p w14:paraId="2F28A107" w14:textId="77777777" w:rsidR="00D04024" w:rsidRPr="00D82EF7" w:rsidRDefault="00D04024" w:rsidP="00D960CC">
            <w:pPr>
              <w:jc w:val="center"/>
              <w:rPr>
                <w:color w:val="000000"/>
                <w:sz w:val="18"/>
                <w:szCs w:val="18"/>
              </w:rPr>
            </w:pPr>
            <w:r w:rsidRPr="00D82EF7">
              <w:rPr>
                <w:color w:val="000000"/>
                <w:sz w:val="18"/>
                <w:szCs w:val="18"/>
              </w:rPr>
              <w:t>2028</w:t>
            </w:r>
          </w:p>
        </w:tc>
        <w:tc>
          <w:tcPr>
            <w:tcW w:w="1460" w:type="dxa"/>
            <w:shd w:val="clear" w:color="auto" w:fill="auto"/>
            <w:noWrap/>
            <w:vAlign w:val="center"/>
            <w:hideMark/>
          </w:tcPr>
          <w:p w14:paraId="44B6615C" w14:textId="77777777" w:rsidR="00D04024" w:rsidRPr="00D82EF7" w:rsidRDefault="00D04024" w:rsidP="00D960CC">
            <w:pPr>
              <w:jc w:val="center"/>
              <w:rPr>
                <w:color w:val="000000"/>
                <w:sz w:val="18"/>
                <w:szCs w:val="18"/>
              </w:rPr>
            </w:pPr>
            <w:r w:rsidRPr="00D82EF7">
              <w:rPr>
                <w:color w:val="000000"/>
                <w:sz w:val="18"/>
                <w:szCs w:val="18"/>
              </w:rPr>
              <w:t>2029-203</w:t>
            </w:r>
            <w:r>
              <w:rPr>
                <w:color w:val="000000"/>
                <w:sz w:val="18"/>
                <w:szCs w:val="18"/>
              </w:rPr>
              <w:t>3</w:t>
            </w:r>
          </w:p>
        </w:tc>
      </w:tr>
      <w:tr w:rsidR="00D04024" w:rsidRPr="00D82EF7" w14:paraId="541B470A" w14:textId="77777777" w:rsidTr="00D960CC">
        <w:trPr>
          <w:trHeight w:val="315"/>
          <w:jc w:val="center"/>
        </w:trPr>
        <w:tc>
          <w:tcPr>
            <w:tcW w:w="9775" w:type="dxa"/>
            <w:gridSpan w:val="9"/>
            <w:shd w:val="clear" w:color="000000" w:fill="FFFF00"/>
            <w:noWrap/>
            <w:vAlign w:val="center"/>
            <w:hideMark/>
          </w:tcPr>
          <w:p w14:paraId="5F18C3C5" w14:textId="77777777" w:rsidR="00D04024" w:rsidRPr="00D82EF7" w:rsidRDefault="00D04024" w:rsidP="00D960CC">
            <w:pPr>
              <w:jc w:val="center"/>
              <w:rPr>
                <w:color w:val="000000"/>
                <w:sz w:val="20"/>
              </w:rPr>
            </w:pPr>
            <w:r>
              <w:rPr>
                <w:color w:val="000000"/>
                <w:sz w:val="20"/>
              </w:rPr>
              <w:t>Водо</w:t>
            </w:r>
            <w:r w:rsidRPr="00D82EF7">
              <w:rPr>
                <w:color w:val="000000"/>
                <w:sz w:val="20"/>
              </w:rPr>
              <w:t>снабжение</w:t>
            </w:r>
          </w:p>
        </w:tc>
      </w:tr>
      <w:tr w:rsidR="00D04024" w:rsidRPr="00D82EF7" w14:paraId="54B882DB" w14:textId="77777777" w:rsidTr="00D960CC">
        <w:trPr>
          <w:trHeight w:val="885"/>
          <w:jc w:val="center"/>
        </w:trPr>
        <w:tc>
          <w:tcPr>
            <w:tcW w:w="2400" w:type="dxa"/>
            <w:shd w:val="clear" w:color="auto" w:fill="auto"/>
            <w:vAlign w:val="center"/>
            <w:hideMark/>
          </w:tcPr>
          <w:p w14:paraId="358128BE" w14:textId="77777777" w:rsidR="00D04024" w:rsidRPr="005C2D66" w:rsidRDefault="00D04024" w:rsidP="00D960CC">
            <w:pPr>
              <w:jc w:val="both"/>
              <w:rPr>
                <w:color w:val="000000"/>
                <w:sz w:val="22"/>
                <w:szCs w:val="22"/>
              </w:rPr>
            </w:pPr>
            <w:r w:rsidRPr="005C2D66">
              <w:rPr>
                <w:color w:val="000000"/>
                <w:sz w:val="22"/>
                <w:szCs w:val="22"/>
              </w:rPr>
              <w:t>Тариф на ХВС  для муниципального образования</w:t>
            </w:r>
          </w:p>
        </w:tc>
        <w:tc>
          <w:tcPr>
            <w:tcW w:w="992" w:type="dxa"/>
            <w:shd w:val="clear" w:color="auto" w:fill="auto"/>
            <w:noWrap/>
            <w:vAlign w:val="center"/>
            <w:hideMark/>
          </w:tcPr>
          <w:p w14:paraId="3704E042" w14:textId="77777777" w:rsidR="00D04024" w:rsidRPr="00D82EF7" w:rsidRDefault="00D04024" w:rsidP="00D960CC">
            <w:pPr>
              <w:jc w:val="center"/>
              <w:rPr>
                <w:color w:val="000000"/>
                <w:sz w:val="20"/>
              </w:rPr>
            </w:pPr>
            <w:r>
              <w:rPr>
                <w:rFonts w:ascii="Calibri" w:hAnsi="Calibri" w:cs="Calibri"/>
                <w:color w:val="000000"/>
                <w:sz w:val="22"/>
                <w:szCs w:val="22"/>
              </w:rPr>
              <w:t>руб./м3</w:t>
            </w:r>
          </w:p>
        </w:tc>
        <w:tc>
          <w:tcPr>
            <w:tcW w:w="1134" w:type="dxa"/>
            <w:shd w:val="clear" w:color="auto" w:fill="auto"/>
            <w:noWrap/>
            <w:vAlign w:val="center"/>
            <w:hideMark/>
          </w:tcPr>
          <w:p w14:paraId="511C18A5" w14:textId="77777777" w:rsidR="00D04024" w:rsidRPr="00320ABA" w:rsidRDefault="00D04024" w:rsidP="00D960CC">
            <w:pPr>
              <w:jc w:val="center"/>
              <w:rPr>
                <w:color w:val="000000"/>
                <w:sz w:val="20"/>
              </w:rPr>
            </w:pPr>
            <w:r w:rsidRPr="00320ABA">
              <w:rPr>
                <w:color w:val="000000"/>
                <w:sz w:val="20"/>
              </w:rPr>
              <w:t>60,16</w:t>
            </w:r>
          </w:p>
        </w:tc>
        <w:tc>
          <w:tcPr>
            <w:tcW w:w="977" w:type="dxa"/>
            <w:shd w:val="clear" w:color="auto" w:fill="auto"/>
            <w:noWrap/>
            <w:vAlign w:val="center"/>
            <w:hideMark/>
          </w:tcPr>
          <w:p w14:paraId="3DEA5586" w14:textId="77777777" w:rsidR="00D04024" w:rsidRPr="00320ABA" w:rsidRDefault="00D04024" w:rsidP="00D960CC">
            <w:pPr>
              <w:jc w:val="center"/>
              <w:rPr>
                <w:color w:val="000000"/>
                <w:sz w:val="20"/>
              </w:rPr>
            </w:pPr>
            <w:r w:rsidRPr="00320ABA">
              <w:rPr>
                <w:color w:val="000000"/>
                <w:sz w:val="20"/>
              </w:rPr>
              <w:t>61,97</w:t>
            </w:r>
          </w:p>
        </w:tc>
        <w:tc>
          <w:tcPr>
            <w:tcW w:w="703" w:type="dxa"/>
            <w:shd w:val="clear" w:color="auto" w:fill="auto"/>
            <w:noWrap/>
            <w:vAlign w:val="center"/>
            <w:hideMark/>
          </w:tcPr>
          <w:p w14:paraId="61DFB884" w14:textId="77777777" w:rsidR="00D04024" w:rsidRPr="00320ABA" w:rsidRDefault="00D04024" w:rsidP="00D960CC">
            <w:pPr>
              <w:jc w:val="center"/>
              <w:rPr>
                <w:color w:val="000000"/>
                <w:sz w:val="20"/>
              </w:rPr>
            </w:pPr>
            <w:r w:rsidRPr="00320ABA">
              <w:rPr>
                <w:color w:val="000000"/>
                <w:sz w:val="20"/>
              </w:rPr>
              <w:t>63,83</w:t>
            </w:r>
          </w:p>
        </w:tc>
        <w:tc>
          <w:tcPr>
            <w:tcW w:w="703" w:type="dxa"/>
            <w:shd w:val="clear" w:color="auto" w:fill="auto"/>
            <w:noWrap/>
            <w:vAlign w:val="center"/>
            <w:hideMark/>
          </w:tcPr>
          <w:p w14:paraId="5EB67AB1" w14:textId="77777777" w:rsidR="00D04024" w:rsidRPr="00320ABA" w:rsidRDefault="00D04024" w:rsidP="00D960CC">
            <w:pPr>
              <w:jc w:val="center"/>
              <w:rPr>
                <w:color w:val="000000"/>
                <w:sz w:val="20"/>
              </w:rPr>
            </w:pPr>
            <w:r w:rsidRPr="00320ABA">
              <w:rPr>
                <w:color w:val="000000"/>
                <w:sz w:val="20"/>
              </w:rPr>
              <w:t>65,74</w:t>
            </w:r>
          </w:p>
        </w:tc>
        <w:tc>
          <w:tcPr>
            <w:tcW w:w="703" w:type="dxa"/>
            <w:shd w:val="clear" w:color="auto" w:fill="auto"/>
            <w:noWrap/>
            <w:vAlign w:val="center"/>
            <w:hideMark/>
          </w:tcPr>
          <w:p w14:paraId="198DB0DE" w14:textId="77777777" w:rsidR="00D04024" w:rsidRPr="00320ABA" w:rsidRDefault="00D04024" w:rsidP="00D960CC">
            <w:pPr>
              <w:jc w:val="center"/>
              <w:rPr>
                <w:color w:val="000000"/>
                <w:sz w:val="20"/>
              </w:rPr>
            </w:pPr>
            <w:r w:rsidRPr="00320ABA">
              <w:rPr>
                <w:color w:val="000000"/>
                <w:sz w:val="20"/>
              </w:rPr>
              <w:t>67,72</w:t>
            </w:r>
          </w:p>
        </w:tc>
        <w:tc>
          <w:tcPr>
            <w:tcW w:w="703" w:type="dxa"/>
            <w:shd w:val="clear" w:color="auto" w:fill="auto"/>
            <w:noWrap/>
            <w:vAlign w:val="center"/>
            <w:hideMark/>
          </w:tcPr>
          <w:p w14:paraId="6BC702F2" w14:textId="77777777" w:rsidR="00D04024" w:rsidRPr="00320ABA" w:rsidRDefault="00D04024" w:rsidP="00D960CC">
            <w:pPr>
              <w:jc w:val="center"/>
              <w:rPr>
                <w:color w:val="000000"/>
                <w:sz w:val="20"/>
              </w:rPr>
            </w:pPr>
            <w:r w:rsidRPr="00320ABA">
              <w:rPr>
                <w:color w:val="000000"/>
                <w:sz w:val="20"/>
              </w:rPr>
              <w:t>69,75</w:t>
            </w:r>
          </w:p>
        </w:tc>
        <w:tc>
          <w:tcPr>
            <w:tcW w:w="1460" w:type="dxa"/>
            <w:shd w:val="clear" w:color="auto" w:fill="auto"/>
            <w:noWrap/>
            <w:vAlign w:val="center"/>
            <w:hideMark/>
          </w:tcPr>
          <w:p w14:paraId="4CC8F6FF" w14:textId="77777777" w:rsidR="00D04024" w:rsidRPr="00320ABA" w:rsidRDefault="00D04024" w:rsidP="00D960CC">
            <w:pPr>
              <w:jc w:val="center"/>
              <w:rPr>
                <w:color w:val="000000"/>
                <w:sz w:val="20"/>
              </w:rPr>
            </w:pPr>
            <w:r w:rsidRPr="00320ABA">
              <w:rPr>
                <w:color w:val="000000"/>
                <w:sz w:val="20"/>
              </w:rPr>
              <w:t>79,72</w:t>
            </w:r>
          </w:p>
        </w:tc>
      </w:tr>
      <w:tr w:rsidR="00D04024" w:rsidRPr="00D82EF7" w14:paraId="2224FA8C" w14:textId="77777777" w:rsidTr="00D960CC">
        <w:trPr>
          <w:trHeight w:val="885"/>
          <w:jc w:val="center"/>
        </w:trPr>
        <w:tc>
          <w:tcPr>
            <w:tcW w:w="2400" w:type="dxa"/>
            <w:shd w:val="clear" w:color="auto" w:fill="auto"/>
            <w:vAlign w:val="center"/>
          </w:tcPr>
          <w:p w14:paraId="4580ECD1" w14:textId="77777777" w:rsidR="00D04024" w:rsidRPr="005C2D66" w:rsidRDefault="00D04024" w:rsidP="00D960CC">
            <w:pPr>
              <w:pStyle w:val="TableParagraph"/>
              <w:ind w:left="110" w:right="-15"/>
              <w:jc w:val="both"/>
              <w:rPr>
                <w:color w:val="000000"/>
              </w:rPr>
            </w:pPr>
            <w:r w:rsidRPr="005C2D66">
              <w:t>Темп роста</w:t>
            </w:r>
            <w:r w:rsidRPr="005C2D66">
              <w:rPr>
                <w:spacing w:val="-7"/>
              </w:rPr>
              <w:t xml:space="preserve"> </w:t>
            </w:r>
            <w:r w:rsidRPr="005C2D66">
              <w:t>тарифа</w:t>
            </w:r>
            <w:r w:rsidRPr="005C2D66">
              <w:rPr>
                <w:spacing w:val="-1"/>
              </w:rPr>
              <w:t xml:space="preserve"> </w:t>
            </w:r>
            <w:r w:rsidRPr="005C2D66">
              <w:t>(в</w:t>
            </w:r>
            <w:r w:rsidRPr="005C2D66">
              <w:rPr>
                <w:spacing w:val="3"/>
              </w:rPr>
              <w:t xml:space="preserve"> </w:t>
            </w:r>
            <w:r w:rsidRPr="005C2D66">
              <w:rPr>
                <w:spacing w:val="-10"/>
              </w:rPr>
              <w:t>%</w:t>
            </w:r>
            <w:r>
              <w:rPr>
                <w:spacing w:val="-10"/>
              </w:rPr>
              <w:t xml:space="preserve"> </w:t>
            </w:r>
            <w:r w:rsidRPr="005C2D66">
              <w:t>к</w:t>
            </w:r>
            <w:r w:rsidRPr="005C2D66">
              <w:rPr>
                <w:spacing w:val="-3"/>
              </w:rPr>
              <w:t xml:space="preserve"> </w:t>
            </w:r>
            <w:r w:rsidRPr="005C2D66">
              <w:t>предыдущему</w:t>
            </w:r>
            <w:r w:rsidRPr="005C2D66">
              <w:rPr>
                <w:spacing w:val="-8"/>
              </w:rPr>
              <w:t xml:space="preserve"> </w:t>
            </w:r>
            <w:r w:rsidRPr="005C2D66">
              <w:rPr>
                <w:spacing w:val="-4"/>
              </w:rPr>
              <w:t>году)</w:t>
            </w:r>
          </w:p>
        </w:tc>
        <w:tc>
          <w:tcPr>
            <w:tcW w:w="992" w:type="dxa"/>
            <w:shd w:val="clear" w:color="auto" w:fill="auto"/>
            <w:noWrap/>
            <w:vAlign w:val="center"/>
          </w:tcPr>
          <w:p w14:paraId="7E09DEEB" w14:textId="77777777" w:rsidR="00D04024" w:rsidRDefault="00D04024" w:rsidP="00D960CC">
            <w:pPr>
              <w:jc w:val="center"/>
              <w:rPr>
                <w:rFonts w:ascii="Calibri" w:hAnsi="Calibri" w:cs="Calibri"/>
                <w:color w:val="000000"/>
                <w:sz w:val="22"/>
                <w:szCs w:val="22"/>
              </w:rPr>
            </w:pPr>
            <w:r>
              <w:rPr>
                <w:rFonts w:ascii="Calibri" w:hAnsi="Calibri" w:cs="Calibri"/>
                <w:color w:val="000000"/>
                <w:sz w:val="22"/>
                <w:szCs w:val="22"/>
              </w:rPr>
              <w:t>%</w:t>
            </w:r>
          </w:p>
        </w:tc>
        <w:tc>
          <w:tcPr>
            <w:tcW w:w="1134" w:type="dxa"/>
            <w:shd w:val="clear" w:color="auto" w:fill="auto"/>
            <w:noWrap/>
            <w:vAlign w:val="center"/>
          </w:tcPr>
          <w:p w14:paraId="5BB9EB22" w14:textId="77777777" w:rsidR="00D04024" w:rsidRPr="00320ABA" w:rsidRDefault="00D04024" w:rsidP="00D960CC">
            <w:pPr>
              <w:jc w:val="center"/>
              <w:rPr>
                <w:color w:val="000000"/>
                <w:sz w:val="20"/>
              </w:rPr>
            </w:pPr>
            <w:r w:rsidRPr="00320ABA">
              <w:rPr>
                <w:color w:val="000000"/>
                <w:sz w:val="20"/>
              </w:rPr>
              <w:t> </w:t>
            </w:r>
          </w:p>
        </w:tc>
        <w:tc>
          <w:tcPr>
            <w:tcW w:w="977" w:type="dxa"/>
            <w:shd w:val="clear" w:color="auto" w:fill="auto"/>
            <w:noWrap/>
            <w:vAlign w:val="center"/>
          </w:tcPr>
          <w:p w14:paraId="067E6AAC" w14:textId="77777777" w:rsidR="00D04024" w:rsidRPr="00320ABA" w:rsidRDefault="00D04024" w:rsidP="00D960CC">
            <w:pPr>
              <w:jc w:val="center"/>
              <w:rPr>
                <w:color w:val="000000"/>
                <w:sz w:val="20"/>
              </w:rPr>
            </w:pPr>
            <w:r w:rsidRPr="00320ABA">
              <w:rPr>
                <w:color w:val="000000"/>
                <w:sz w:val="20"/>
              </w:rPr>
              <w:t>103,01</w:t>
            </w:r>
          </w:p>
        </w:tc>
        <w:tc>
          <w:tcPr>
            <w:tcW w:w="703" w:type="dxa"/>
            <w:shd w:val="clear" w:color="auto" w:fill="auto"/>
            <w:noWrap/>
            <w:vAlign w:val="center"/>
          </w:tcPr>
          <w:p w14:paraId="3ACEEA81" w14:textId="77777777" w:rsidR="00D04024" w:rsidRPr="00320ABA" w:rsidRDefault="00D04024" w:rsidP="00D960CC">
            <w:pPr>
              <w:jc w:val="center"/>
              <w:rPr>
                <w:color w:val="000000"/>
                <w:sz w:val="20"/>
              </w:rPr>
            </w:pPr>
            <w:r w:rsidRPr="00320ABA">
              <w:rPr>
                <w:color w:val="000000"/>
                <w:sz w:val="20"/>
              </w:rPr>
              <w:t>103,00</w:t>
            </w:r>
          </w:p>
        </w:tc>
        <w:tc>
          <w:tcPr>
            <w:tcW w:w="703" w:type="dxa"/>
            <w:shd w:val="clear" w:color="auto" w:fill="auto"/>
            <w:noWrap/>
            <w:vAlign w:val="center"/>
          </w:tcPr>
          <w:p w14:paraId="2F071C2C" w14:textId="77777777" w:rsidR="00D04024" w:rsidRPr="00320ABA" w:rsidRDefault="00D04024" w:rsidP="00D960CC">
            <w:pPr>
              <w:jc w:val="center"/>
              <w:rPr>
                <w:color w:val="000000"/>
                <w:sz w:val="20"/>
              </w:rPr>
            </w:pPr>
            <w:r w:rsidRPr="00320ABA">
              <w:rPr>
                <w:color w:val="000000"/>
                <w:sz w:val="20"/>
              </w:rPr>
              <w:t>103,00</w:t>
            </w:r>
          </w:p>
        </w:tc>
        <w:tc>
          <w:tcPr>
            <w:tcW w:w="703" w:type="dxa"/>
            <w:shd w:val="clear" w:color="auto" w:fill="auto"/>
            <w:noWrap/>
            <w:vAlign w:val="center"/>
          </w:tcPr>
          <w:p w14:paraId="3ED09E80" w14:textId="77777777" w:rsidR="00D04024" w:rsidRPr="00320ABA" w:rsidRDefault="00D04024" w:rsidP="00D960CC">
            <w:pPr>
              <w:jc w:val="center"/>
              <w:rPr>
                <w:color w:val="000000"/>
                <w:sz w:val="20"/>
              </w:rPr>
            </w:pPr>
            <w:r w:rsidRPr="00320ABA">
              <w:rPr>
                <w:color w:val="000000"/>
                <w:sz w:val="20"/>
              </w:rPr>
              <w:t>103,00</w:t>
            </w:r>
          </w:p>
        </w:tc>
        <w:tc>
          <w:tcPr>
            <w:tcW w:w="703" w:type="dxa"/>
            <w:shd w:val="clear" w:color="auto" w:fill="auto"/>
            <w:noWrap/>
            <w:vAlign w:val="center"/>
          </w:tcPr>
          <w:p w14:paraId="645D5829" w14:textId="77777777" w:rsidR="00D04024" w:rsidRPr="00320ABA" w:rsidRDefault="00D04024" w:rsidP="00D960CC">
            <w:pPr>
              <w:jc w:val="center"/>
              <w:rPr>
                <w:color w:val="000000"/>
                <w:sz w:val="20"/>
              </w:rPr>
            </w:pPr>
            <w:r w:rsidRPr="00320ABA">
              <w:rPr>
                <w:color w:val="000000"/>
                <w:sz w:val="20"/>
              </w:rPr>
              <w:t>103,00</w:t>
            </w:r>
          </w:p>
        </w:tc>
        <w:tc>
          <w:tcPr>
            <w:tcW w:w="1460" w:type="dxa"/>
            <w:shd w:val="clear" w:color="auto" w:fill="auto"/>
            <w:noWrap/>
            <w:vAlign w:val="center"/>
          </w:tcPr>
          <w:p w14:paraId="6C0BF78E" w14:textId="77777777" w:rsidR="00D04024" w:rsidRPr="00320ABA" w:rsidRDefault="00D04024" w:rsidP="00D960CC">
            <w:pPr>
              <w:jc w:val="center"/>
              <w:rPr>
                <w:color w:val="000000"/>
                <w:sz w:val="20"/>
              </w:rPr>
            </w:pPr>
            <w:r w:rsidRPr="00320ABA">
              <w:rPr>
                <w:color w:val="000000"/>
                <w:sz w:val="20"/>
              </w:rPr>
              <w:t>103,0</w:t>
            </w:r>
          </w:p>
        </w:tc>
      </w:tr>
    </w:tbl>
    <w:p w14:paraId="7FAC9F5A" w14:textId="77777777" w:rsidR="00D04024" w:rsidRDefault="00D04024" w:rsidP="00D04024"/>
    <w:p w14:paraId="1C6A3F60" w14:textId="20393638" w:rsidR="00D04024" w:rsidRPr="004419F7" w:rsidRDefault="00D04024" w:rsidP="00D04024">
      <w:pPr>
        <w:pStyle w:val="2"/>
        <w:rPr>
          <w:i w:val="0"/>
          <w:sz w:val="24"/>
          <w:szCs w:val="24"/>
        </w:rPr>
      </w:pPr>
      <w:bookmarkStart w:id="61" w:name="_Toc164711122"/>
      <w:bookmarkStart w:id="62" w:name="_Toc170246372"/>
      <w:r>
        <w:rPr>
          <w:i w:val="0"/>
          <w:sz w:val="24"/>
          <w:szCs w:val="24"/>
        </w:rPr>
        <w:t>5</w:t>
      </w:r>
      <w:r w:rsidRPr="004419F7">
        <w:rPr>
          <w:i w:val="0"/>
          <w:sz w:val="24"/>
          <w:szCs w:val="24"/>
        </w:rPr>
        <w:t>.3.Программы</w:t>
      </w:r>
      <w:r w:rsidRPr="004419F7">
        <w:rPr>
          <w:i w:val="0"/>
          <w:spacing w:val="-4"/>
          <w:sz w:val="24"/>
          <w:szCs w:val="24"/>
        </w:rPr>
        <w:t xml:space="preserve"> </w:t>
      </w:r>
      <w:r w:rsidRPr="004419F7">
        <w:rPr>
          <w:i w:val="0"/>
          <w:sz w:val="24"/>
          <w:szCs w:val="24"/>
        </w:rPr>
        <w:t>инвестиционных</w:t>
      </w:r>
      <w:r w:rsidRPr="004419F7">
        <w:rPr>
          <w:i w:val="0"/>
          <w:spacing w:val="-11"/>
          <w:sz w:val="24"/>
          <w:szCs w:val="24"/>
        </w:rPr>
        <w:t xml:space="preserve"> </w:t>
      </w:r>
      <w:r w:rsidRPr="004419F7">
        <w:rPr>
          <w:i w:val="0"/>
          <w:sz w:val="24"/>
          <w:szCs w:val="24"/>
        </w:rPr>
        <w:t>проектов,</w:t>
      </w:r>
      <w:r w:rsidRPr="004419F7">
        <w:rPr>
          <w:i w:val="0"/>
          <w:spacing w:val="-5"/>
          <w:sz w:val="24"/>
          <w:szCs w:val="24"/>
        </w:rPr>
        <w:t xml:space="preserve"> </w:t>
      </w:r>
      <w:r w:rsidRPr="004419F7">
        <w:rPr>
          <w:i w:val="0"/>
          <w:sz w:val="24"/>
          <w:szCs w:val="24"/>
        </w:rPr>
        <w:t>тариф для</w:t>
      </w:r>
      <w:r w:rsidRPr="004419F7">
        <w:rPr>
          <w:i w:val="0"/>
          <w:spacing w:val="-4"/>
          <w:sz w:val="24"/>
          <w:szCs w:val="24"/>
        </w:rPr>
        <w:t xml:space="preserve"> </w:t>
      </w:r>
      <w:r w:rsidRPr="004419F7">
        <w:rPr>
          <w:i w:val="0"/>
          <w:sz w:val="24"/>
          <w:szCs w:val="24"/>
        </w:rPr>
        <w:t>систем</w:t>
      </w:r>
      <w:r w:rsidRPr="004419F7">
        <w:rPr>
          <w:i w:val="0"/>
          <w:spacing w:val="-11"/>
          <w:sz w:val="24"/>
          <w:szCs w:val="24"/>
        </w:rPr>
        <w:t xml:space="preserve"> </w:t>
      </w:r>
      <w:r w:rsidRPr="004419F7">
        <w:rPr>
          <w:i w:val="0"/>
          <w:sz w:val="24"/>
          <w:szCs w:val="24"/>
        </w:rPr>
        <w:t>сбора</w:t>
      </w:r>
      <w:r w:rsidRPr="004419F7">
        <w:rPr>
          <w:i w:val="0"/>
          <w:spacing w:val="-4"/>
          <w:sz w:val="24"/>
          <w:szCs w:val="24"/>
        </w:rPr>
        <w:t xml:space="preserve"> </w:t>
      </w:r>
      <w:r w:rsidRPr="004419F7">
        <w:rPr>
          <w:i w:val="0"/>
          <w:sz w:val="24"/>
          <w:szCs w:val="24"/>
        </w:rPr>
        <w:t>и</w:t>
      </w:r>
      <w:r w:rsidRPr="004419F7">
        <w:rPr>
          <w:i w:val="0"/>
          <w:spacing w:val="-4"/>
          <w:sz w:val="24"/>
          <w:szCs w:val="24"/>
        </w:rPr>
        <w:t xml:space="preserve"> </w:t>
      </w:r>
      <w:r w:rsidRPr="004419F7">
        <w:rPr>
          <w:i w:val="0"/>
          <w:sz w:val="24"/>
          <w:szCs w:val="24"/>
        </w:rPr>
        <w:t>захоронения (утилизации) ТКО</w:t>
      </w:r>
      <w:r w:rsidRPr="004419F7">
        <w:rPr>
          <w:i w:val="0"/>
          <w:spacing w:val="40"/>
          <w:sz w:val="24"/>
          <w:szCs w:val="24"/>
        </w:rPr>
        <w:t xml:space="preserve"> </w:t>
      </w:r>
      <w:r w:rsidRPr="004419F7">
        <w:rPr>
          <w:i w:val="0"/>
          <w:spacing w:val="-4"/>
          <w:sz w:val="24"/>
          <w:szCs w:val="24"/>
        </w:rPr>
        <w:t>муниципального образования</w:t>
      </w:r>
      <w:bookmarkEnd w:id="61"/>
      <w:bookmarkEnd w:id="62"/>
      <w:r w:rsidRPr="004419F7">
        <w:rPr>
          <w:i w:val="0"/>
          <w:sz w:val="24"/>
          <w:szCs w:val="24"/>
        </w:rPr>
        <w:t xml:space="preserve"> </w:t>
      </w:r>
    </w:p>
    <w:p w14:paraId="330E0D22" w14:textId="77777777" w:rsidR="00D04024" w:rsidRPr="003E1BB0" w:rsidRDefault="00D04024" w:rsidP="00D04024">
      <w:pPr>
        <w:pStyle w:val="af0"/>
        <w:spacing w:before="113"/>
        <w:jc w:val="both"/>
        <w:rPr>
          <w:sz w:val="24"/>
          <w:szCs w:val="24"/>
        </w:rPr>
      </w:pPr>
      <w:r w:rsidRPr="003E1BB0">
        <w:rPr>
          <w:sz w:val="24"/>
          <w:szCs w:val="24"/>
        </w:rPr>
        <w:t xml:space="preserve">Перечень инвестиционных проектов систем сбора и захоронения (утилизации) ТКО представлен в разделе </w:t>
      </w:r>
      <w:r>
        <w:rPr>
          <w:sz w:val="24"/>
          <w:szCs w:val="24"/>
        </w:rPr>
        <w:t>8</w:t>
      </w:r>
      <w:r w:rsidRPr="003E1BB0">
        <w:rPr>
          <w:sz w:val="24"/>
          <w:szCs w:val="24"/>
        </w:rPr>
        <w:t>.</w:t>
      </w:r>
    </w:p>
    <w:p w14:paraId="3D1AA13A" w14:textId="77777777" w:rsidR="00D04024" w:rsidRPr="003E1BB0" w:rsidRDefault="00D04024" w:rsidP="00D04024">
      <w:pPr>
        <w:pStyle w:val="af0"/>
        <w:jc w:val="both"/>
        <w:rPr>
          <w:sz w:val="24"/>
          <w:szCs w:val="24"/>
        </w:rPr>
      </w:pPr>
      <w:r w:rsidRPr="003E1BB0">
        <w:rPr>
          <w:sz w:val="24"/>
          <w:szCs w:val="24"/>
        </w:rPr>
        <w:t xml:space="preserve">Совокупные финансовые потребности для реализации программы инвестиционных проектов </w:t>
      </w:r>
      <w:r>
        <w:rPr>
          <w:sz w:val="24"/>
          <w:szCs w:val="24"/>
        </w:rPr>
        <w:t xml:space="preserve"> в системе ТКО </w:t>
      </w:r>
      <w:r w:rsidRPr="003E1BB0">
        <w:rPr>
          <w:sz w:val="24"/>
          <w:szCs w:val="24"/>
        </w:rPr>
        <w:t xml:space="preserve"> и их ежегодная динамика представлены в разделе 12.</w:t>
      </w:r>
    </w:p>
    <w:p w14:paraId="41A7F9AC" w14:textId="5068F812" w:rsidR="00D04024" w:rsidRPr="004419F7" w:rsidRDefault="00D04024" w:rsidP="00D04024">
      <w:pPr>
        <w:pStyle w:val="3"/>
        <w:rPr>
          <w:rFonts w:ascii="Times New Roman" w:hAnsi="Times New Roman"/>
          <w:sz w:val="24"/>
          <w:szCs w:val="24"/>
        </w:rPr>
      </w:pPr>
      <w:bookmarkStart w:id="63" w:name="_Toc164711123"/>
      <w:bookmarkStart w:id="64" w:name="_Toc170246373"/>
      <w:r>
        <w:rPr>
          <w:rFonts w:ascii="Times New Roman" w:hAnsi="Times New Roman"/>
          <w:sz w:val="24"/>
          <w:szCs w:val="24"/>
        </w:rPr>
        <w:t>5</w:t>
      </w:r>
      <w:r w:rsidRPr="004419F7">
        <w:rPr>
          <w:rFonts w:ascii="Times New Roman" w:hAnsi="Times New Roman"/>
          <w:sz w:val="24"/>
          <w:szCs w:val="24"/>
        </w:rPr>
        <w:t>.3.1.Обоснование</w:t>
      </w:r>
      <w:r w:rsidRPr="004419F7">
        <w:rPr>
          <w:rFonts w:ascii="Times New Roman" w:hAnsi="Times New Roman"/>
          <w:spacing w:val="-7"/>
          <w:sz w:val="24"/>
          <w:szCs w:val="24"/>
        </w:rPr>
        <w:t xml:space="preserve"> </w:t>
      </w:r>
      <w:r w:rsidRPr="004419F7">
        <w:rPr>
          <w:rFonts w:ascii="Times New Roman" w:hAnsi="Times New Roman"/>
          <w:sz w:val="24"/>
          <w:szCs w:val="24"/>
        </w:rPr>
        <w:t>источников</w:t>
      </w:r>
      <w:r w:rsidRPr="004419F7">
        <w:rPr>
          <w:rFonts w:ascii="Times New Roman" w:hAnsi="Times New Roman"/>
          <w:spacing w:val="-6"/>
          <w:sz w:val="24"/>
          <w:szCs w:val="24"/>
        </w:rPr>
        <w:t xml:space="preserve"> </w:t>
      </w:r>
      <w:r w:rsidRPr="004419F7">
        <w:rPr>
          <w:rFonts w:ascii="Times New Roman" w:hAnsi="Times New Roman"/>
          <w:sz w:val="24"/>
          <w:szCs w:val="24"/>
        </w:rPr>
        <w:t>финансирования</w:t>
      </w:r>
      <w:r w:rsidRPr="004419F7">
        <w:rPr>
          <w:rFonts w:ascii="Times New Roman" w:hAnsi="Times New Roman"/>
          <w:spacing w:val="-3"/>
          <w:sz w:val="24"/>
          <w:szCs w:val="24"/>
        </w:rPr>
        <w:t xml:space="preserve"> </w:t>
      </w:r>
      <w:r w:rsidRPr="004419F7">
        <w:rPr>
          <w:rFonts w:ascii="Times New Roman" w:hAnsi="Times New Roman"/>
          <w:sz w:val="24"/>
          <w:szCs w:val="24"/>
        </w:rPr>
        <w:t>для</w:t>
      </w:r>
      <w:r w:rsidRPr="004419F7">
        <w:rPr>
          <w:rFonts w:ascii="Times New Roman" w:hAnsi="Times New Roman"/>
          <w:spacing w:val="-3"/>
          <w:sz w:val="24"/>
          <w:szCs w:val="24"/>
        </w:rPr>
        <w:t xml:space="preserve"> </w:t>
      </w:r>
      <w:r w:rsidRPr="004419F7">
        <w:rPr>
          <w:rFonts w:ascii="Times New Roman" w:hAnsi="Times New Roman"/>
          <w:sz w:val="24"/>
          <w:szCs w:val="24"/>
        </w:rPr>
        <w:t>реализации</w:t>
      </w:r>
      <w:r w:rsidRPr="004419F7">
        <w:rPr>
          <w:rFonts w:ascii="Times New Roman" w:hAnsi="Times New Roman"/>
          <w:spacing w:val="-9"/>
          <w:sz w:val="24"/>
          <w:szCs w:val="24"/>
        </w:rPr>
        <w:t xml:space="preserve"> </w:t>
      </w:r>
      <w:r w:rsidRPr="004419F7">
        <w:rPr>
          <w:rFonts w:ascii="Times New Roman" w:hAnsi="Times New Roman"/>
          <w:sz w:val="24"/>
          <w:szCs w:val="24"/>
        </w:rPr>
        <w:t>инвестиционных</w:t>
      </w:r>
      <w:r w:rsidRPr="004419F7">
        <w:rPr>
          <w:rFonts w:ascii="Times New Roman" w:hAnsi="Times New Roman"/>
          <w:spacing w:val="-10"/>
          <w:sz w:val="24"/>
          <w:szCs w:val="24"/>
        </w:rPr>
        <w:t xml:space="preserve"> </w:t>
      </w:r>
      <w:r w:rsidRPr="004419F7">
        <w:rPr>
          <w:rFonts w:ascii="Times New Roman" w:hAnsi="Times New Roman"/>
          <w:sz w:val="24"/>
          <w:szCs w:val="24"/>
        </w:rPr>
        <w:t>проектов по обращению с ТКО</w:t>
      </w:r>
      <w:bookmarkEnd w:id="63"/>
      <w:bookmarkEnd w:id="64"/>
    </w:p>
    <w:p w14:paraId="64221FE3" w14:textId="62251978" w:rsidR="00D04024" w:rsidRDefault="00D04024" w:rsidP="00D04024">
      <w:pPr>
        <w:pStyle w:val="4"/>
        <w:tabs>
          <w:tab w:val="left" w:pos="1387"/>
          <w:tab w:val="left" w:pos="1389"/>
        </w:tabs>
        <w:spacing w:before="155"/>
        <w:ind w:right="139"/>
        <w:jc w:val="both"/>
        <w:rPr>
          <w:b w:val="0"/>
          <w:bCs/>
          <w:sz w:val="24"/>
          <w:szCs w:val="24"/>
        </w:rPr>
      </w:pPr>
      <w:r w:rsidRPr="00314A09">
        <w:rPr>
          <w:b w:val="0"/>
          <w:bCs/>
          <w:sz w:val="24"/>
          <w:szCs w:val="24"/>
        </w:rPr>
        <w:t>В период реализации программы (с 2024 года по 203</w:t>
      </w:r>
      <w:r>
        <w:rPr>
          <w:b w:val="0"/>
          <w:bCs/>
          <w:sz w:val="24"/>
          <w:szCs w:val="24"/>
        </w:rPr>
        <w:t>3</w:t>
      </w:r>
      <w:r w:rsidRPr="00314A09">
        <w:rPr>
          <w:b w:val="0"/>
          <w:bCs/>
          <w:sz w:val="24"/>
          <w:szCs w:val="24"/>
        </w:rPr>
        <w:t xml:space="preserve"> год) потребности в финансировании инвестиционных проектов по обращению с ТКО составят </w:t>
      </w:r>
      <w:r>
        <w:rPr>
          <w:b w:val="0"/>
          <w:bCs/>
          <w:sz w:val="24"/>
          <w:szCs w:val="24"/>
        </w:rPr>
        <w:t>394,5</w:t>
      </w:r>
      <w:r w:rsidRPr="00314A09">
        <w:rPr>
          <w:b w:val="0"/>
          <w:bCs/>
          <w:sz w:val="24"/>
          <w:szCs w:val="24"/>
        </w:rPr>
        <w:t xml:space="preserve">тыс.руб. Источники финансирования    мероприятий </w:t>
      </w:r>
      <w:r w:rsidRPr="002B11B3">
        <w:rPr>
          <w:b w:val="0"/>
          <w:bCs/>
          <w:color w:val="000000"/>
          <w:sz w:val="24"/>
          <w:szCs w:val="24"/>
        </w:rPr>
        <w:t xml:space="preserve">программы инвестиционных проектов </w:t>
      </w:r>
      <w:r w:rsidRPr="00314A09">
        <w:rPr>
          <w:b w:val="0"/>
          <w:bCs/>
          <w:sz w:val="24"/>
          <w:szCs w:val="24"/>
        </w:rPr>
        <w:t>по обращению с ТКО</w:t>
      </w:r>
      <w:r w:rsidRPr="002B11B3">
        <w:rPr>
          <w:b w:val="0"/>
          <w:bCs/>
          <w:color w:val="000000"/>
          <w:sz w:val="24"/>
          <w:szCs w:val="24"/>
        </w:rPr>
        <w:t xml:space="preserve">  (2024-203</w:t>
      </w:r>
      <w:r>
        <w:rPr>
          <w:b w:val="0"/>
          <w:bCs/>
          <w:color w:val="000000"/>
          <w:sz w:val="24"/>
          <w:szCs w:val="24"/>
        </w:rPr>
        <w:t>3</w:t>
      </w:r>
      <w:r w:rsidRPr="002B11B3">
        <w:rPr>
          <w:b w:val="0"/>
          <w:bCs/>
          <w:color w:val="000000"/>
          <w:sz w:val="24"/>
          <w:szCs w:val="24"/>
        </w:rPr>
        <w:t>годы)</w:t>
      </w:r>
      <w:r w:rsidRPr="00314A09">
        <w:rPr>
          <w:b w:val="0"/>
          <w:bCs/>
          <w:color w:val="000000"/>
          <w:sz w:val="24"/>
          <w:szCs w:val="24"/>
        </w:rPr>
        <w:t xml:space="preserve">  представлены в таблице </w:t>
      </w:r>
      <w:r w:rsidRPr="00314A09">
        <w:rPr>
          <w:b w:val="0"/>
          <w:bCs/>
          <w:sz w:val="24"/>
          <w:szCs w:val="24"/>
        </w:rPr>
        <w:t xml:space="preserve"> </w:t>
      </w:r>
      <w:r>
        <w:rPr>
          <w:b w:val="0"/>
          <w:bCs/>
          <w:sz w:val="24"/>
          <w:szCs w:val="24"/>
        </w:rPr>
        <w:t>5.6.</w:t>
      </w:r>
    </w:p>
    <w:p w14:paraId="0C2E3098" w14:textId="77777777" w:rsidR="00D04024" w:rsidRDefault="00D04024" w:rsidP="00D04024"/>
    <w:p w14:paraId="630AE4A0" w14:textId="77777777" w:rsidR="00D04024" w:rsidRDefault="00D04024" w:rsidP="00D04024">
      <w:pPr>
        <w:jc w:val="center"/>
        <w:rPr>
          <w:b/>
          <w:bCs/>
          <w:color w:val="000000"/>
          <w:sz w:val="22"/>
          <w:szCs w:val="22"/>
        </w:rPr>
        <w:sectPr w:rsidR="00D04024" w:rsidSect="00181A01">
          <w:pgSz w:w="11906" w:h="16838"/>
          <w:pgMar w:top="1134" w:right="851" w:bottom="1134" w:left="1134" w:header="709" w:footer="709" w:gutter="0"/>
          <w:cols w:space="708"/>
          <w:docGrid w:linePitch="360"/>
        </w:sect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4617"/>
        <w:gridCol w:w="960"/>
        <w:gridCol w:w="960"/>
        <w:gridCol w:w="960"/>
        <w:gridCol w:w="960"/>
        <w:gridCol w:w="960"/>
        <w:gridCol w:w="960"/>
        <w:gridCol w:w="960"/>
        <w:gridCol w:w="1137"/>
        <w:gridCol w:w="1134"/>
      </w:tblGrid>
      <w:tr w:rsidR="00D04024" w:rsidRPr="00314A09" w14:paraId="5932BB7D" w14:textId="77777777" w:rsidTr="00D960CC">
        <w:trPr>
          <w:trHeight w:val="557"/>
          <w:jc w:val="center"/>
        </w:trPr>
        <w:tc>
          <w:tcPr>
            <w:tcW w:w="14596" w:type="dxa"/>
            <w:gridSpan w:val="11"/>
            <w:shd w:val="clear" w:color="auto" w:fill="auto"/>
            <w:vAlign w:val="center"/>
            <w:hideMark/>
          </w:tcPr>
          <w:p w14:paraId="33F1AAD0" w14:textId="215C992B" w:rsidR="00D04024" w:rsidRPr="00314A09" w:rsidRDefault="00D04024" w:rsidP="00D960CC">
            <w:pPr>
              <w:jc w:val="center"/>
              <w:rPr>
                <w:b/>
                <w:bCs/>
                <w:color w:val="000000"/>
                <w:sz w:val="22"/>
                <w:szCs w:val="22"/>
              </w:rPr>
            </w:pPr>
            <w:r w:rsidRPr="00314A09">
              <w:rPr>
                <w:b/>
                <w:bCs/>
                <w:color w:val="000000"/>
                <w:sz w:val="22"/>
                <w:szCs w:val="22"/>
              </w:rPr>
              <w:lastRenderedPageBreak/>
              <w:t xml:space="preserve">Таблица </w:t>
            </w:r>
            <w:r>
              <w:rPr>
                <w:b/>
                <w:bCs/>
                <w:color w:val="000000"/>
                <w:sz w:val="22"/>
                <w:szCs w:val="22"/>
              </w:rPr>
              <w:t>5.6.</w:t>
            </w:r>
            <w:r w:rsidRPr="00314A09">
              <w:rPr>
                <w:b/>
                <w:bCs/>
                <w:color w:val="000000"/>
                <w:sz w:val="22"/>
                <w:szCs w:val="22"/>
              </w:rPr>
              <w:t xml:space="preserve"> Итоговая информация  по  источникам финансирования  программы инвестиционных проектов при обращении с  ТКО  (2023-203</w:t>
            </w:r>
            <w:r>
              <w:rPr>
                <w:b/>
                <w:bCs/>
                <w:color w:val="000000"/>
                <w:sz w:val="22"/>
                <w:szCs w:val="22"/>
              </w:rPr>
              <w:t>3</w:t>
            </w:r>
            <w:r w:rsidRPr="00314A09">
              <w:rPr>
                <w:b/>
                <w:bCs/>
                <w:color w:val="000000"/>
                <w:sz w:val="22"/>
                <w:szCs w:val="22"/>
              </w:rPr>
              <w:t>годы)</w:t>
            </w:r>
          </w:p>
        </w:tc>
      </w:tr>
      <w:tr w:rsidR="00D04024" w:rsidRPr="00314A09" w14:paraId="0746F730" w14:textId="77777777" w:rsidTr="00D960CC">
        <w:trPr>
          <w:trHeight w:val="615"/>
          <w:jc w:val="center"/>
        </w:trPr>
        <w:tc>
          <w:tcPr>
            <w:tcW w:w="988" w:type="dxa"/>
            <w:shd w:val="clear" w:color="auto" w:fill="auto"/>
            <w:noWrap/>
            <w:vAlign w:val="center"/>
            <w:hideMark/>
          </w:tcPr>
          <w:p w14:paraId="0A4F80A8" w14:textId="77777777" w:rsidR="00D04024" w:rsidRPr="00314A09" w:rsidRDefault="00D04024" w:rsidP="00D960CC">
            <w:pPr>
              <w:jc w:val="center"/>
              <w:rPr>
                <w:b/>
                <w:bCs/>
                <w:color w:val="000000"/>
                <w:sz w:val="22"/>
                <w:szCs w:val="22"/>
              </w:rPr>
            </w:pPr>
          </w:p>
        </w:tc>
        <w:tc>
          <w:tcPr>
            <w:tcW w:w="4617" w:type="dxa"/>
            <w:shd w:val="clear" w:color="auto" w:fill="auto"/>
            <w:vAlign w:val="center"/>
            <w:hideMark/>
          </w:tcPr>
          <w:p w14:paraId="27076322" w14:textId="77777777" w:rsidR="00D04024" w:rsidRPr="00314A09" w:rsidRDefault="00D04024" w:rsidP="00D960CC">
            <w:pPr>
              <w:jc w:val="center"/>
              <w:rPr>
                <w:color w:val="000000"/>
                <w:sz w:val="22"/>
                <w:szCs w:val="22"/>
              </w:rPr>
            </w:pPr>
            <w:r w:rsidRPr="00314A09">
              <w:rPr>
                <w:color w:val="000000"/>
                <w:sz w:val="22"/>
                <w:szCs w:val="22"/>
              </w:rPr>
              <w:t>Источники финансирования</w:t>
            </w:r>
          </w:p>
        </w:tc>
        <w:tc>
          <w:tcPr>
            <w:tcW w:w="960" w:type="dxa"/>
            <w:shd w:val="clear" w:color="auto" w:fill="auto"/>
            <w:vAlign w:val="center"/>
            <w:hideMark/>
          </w:tcPr>
          <w:p w14:paraId="6172C85F" w14:textId="77777777" w:rsidR="00D04024" w:rsidRPr="00314A09" w:rsidRDefault="00D04024" w:rsidP="00D960CC">
            <w:pPr>
              <w:jc w:val="center"/>
              <w:rPr>
                <w:color w:val="000000"/>
                <w:sz w:val="22"/>
                <w:szCs w:val="22"/>
              </w:rPr>
            </w:pPr>
            <w:proofErr w:type="spellStart"/>
            <w:r w:rsidRPr="00314A09">
              <w:rPr>
                <w:color w:val="000000"/>
                <w:sz w:val="22"/>
                <w:szCs w:val="22"/>
              </w:rPr>
              <w:t>Ед.изм</w:t>
            </w:r>
            <w:proofErr w:type="spellEnd"/>
          </w:p>
        </w:tc>
        <w:tc>
          <w:tcPr>
            <w:tcW w:w="960" w:type="dxa"/>
            <w:shd w:val="clear" w:color="auto" w:fill="auto"/>
            <w:noWrap/>
            <w:vAlign w:val="center"/>
            <w:hideMark/>
          </w:tcPr>
          <w:p w14:paraId="0B7DC71F" w14:textId="77777777" w:rsidR="00D04024" w:rsidRPr="00314A09" w:rsidRDefault="00D04024" w:rsidP="00D960CC">
            <w:pPr>
              <w:jc w:val="center"/>
              <w:rPr>
                <w:color w:val="000000"/>
                <w:sz w:val="22"/>
                <w:szCs w:val="22"/>
              </w:rPr>
            </w:pPr>
            <w:r w:rsidRPr="00314A09">
              <w:rPr>
                <w:color w:val="000000"/>
                <w:sz w:val="22"/>
                <w:szCs w:val="22"/>
              </w:rPr>
              <w:t>2024</w:t>
            </w:r>
          </w:p>
        </w:tc>
        <w:tc>
          <w:tcPr>
            <w:tcW w:w="960" w:type="dxa"/>
            <w:shd w:val="clear" w:color="auto" w:fill="auto"/>
            <w:noWrap/>
            <w:vAlign w:val="center"/>
            <w:hideMark/>
          </w:tcPr>
          <w:p w14:paraId="734CA53C" w14:textId="77777777" w:rsidR="00D04024" w:rsidRPr="00314A09" w:rsidRDefault="00D04024" w:rsidP="00D960CC">
            <w:pPr>
              <w:jc w:val="center"/>
              <w:rPr>
                <w:color w:val="000000"/>
                <w:sz w:val="22"/>
                <w:szCs w:val="22"/>
              </w:rPr>
            </w:pPr>
            <w:r w:rsidRPr="00314A09">
              <w:rPr>
                <w:color w:val="000000"/>
                <w:sz w:val="22"/>
                <w:szCs w:val="22"/>
              </w:rPr>
              <w:t>2025</w:t>
            </w:r>
          </w:p>
        </w:tc>
        <w:tc>
          <w:tcPr>
            <w:tcW w:w="960" w:type="dxa"/>
            <w:shd w:val="clear" w:color="auto" w:fill="auto"/>
            <w:noWrap/>
            <w:vAlign w:val="center"/>
            <w:hideMark/>
          </w:tcPr>
          <w:p w14:paraId="5E6BD8BE" w14:textId="77777777" w:rsidR="00D04024" w:rsidRPr="00314A09" w:rsidRDefault="00D04024" w:rsidP="00D960CC">
            <w:pPr>
              <w:jc w:val="center"/>
              <w:rPr>
                <w:color w:val="000000"/>
                <w:sz w:val="22"/>
                <w:szCs w:val="22"/>
              </w:rPr>
            </w:pPr>
            <w:r w:rsidRPr="00314A09">
              <w:rPr>
                <w:color w:val="000000"/>
                <w:sz w:val="22"/>
                <w:szCs w:val="22"/>
              </w:rPr>
              <w:t>2026</w:t>
            </w:r>
          </w:p>
        </w:tc>
        <w:tc>
          <w:tcPr>
            <w:tcW w:w="960" w:type="dxa"/>
            <w:shd w:val="clear" w:color="auto" w:fill="auto"/>
            <w:noWrap/>
            <w:vAlign w:val="center"/>
            <w:hideMark/>
          </w:tcPr>
          <w:p w14:paraId="6A66EB3B" w14:textId="77777777" w:rsidR="00D04024" w:rsidRPr="00314A09" w:rsidRDefault="00D04024" w:rsidP="00D960CC">
            <w:pPr>
              <w:jc w:val="center"/>
              <w:rPr>
                <w:color w:val="000000"/>
                <w:sz w:val="22"/>
                <w:szCs w:val="22"/>
              </w:rPr>
            </w:pPr>
            <w:r w:rsidRPr="00314A09">
              <w:rPr>
                <w:color w:val="000000"/>
                <w:sz w:val="22"/>
                <w:szCs w:val="22"/>
              </w:rPr>
              <w:t>2027</w:t>
            </w:r>
          </w:p>
        </w:tc>
        <w:tc>
          <w:tcPr>
            <w:tcW w:w="960" w:type="dxa"/>
            <w:shd w:val="clear" w:color="auto" w:fill="auto"/>
            <w:noWrap/>
            <w:vAlign w:val="center"/>
            <w:hideMark/>
          </w:tcPr>
          <w:p w14:paraId="095B1A18" w14:textId="77777777" w:rsidR="00D04024" w:rsidRPr="00314A09" w:rsidRDefault="00D04024" w:rsidP="00D960CC">
            <w:pPr>
              <w:jc w:val="center"/>
              <w:rPr>
                <w:color w:val="000000"/>
                <w:sz w:val="22"/>
                <w:szCs w:val="22"/>
              </w:rPr>
            </w:pPr>
            <w:r w:rsidRPr="00314A09">
              <w:rPr>
                <w:color w:val="000000"/>
                <w:sz w:val="22"/>
                <w:szCs w:val="22"/>
              </w:rPr>
              <w:t>2028</w:t>
            </w:r>
          </w:p>
        </w:tc>
        <w:tc>
          <w:tcPr>
            <w:tcW w:w="960" w:type="dxa"/>
            <w:shd w:val="clear" w:color="auto" w:fill="auto"/>
            <w:vAlign w:val="center"/>
            <w:hideMark/>
          </w:tcPr>
          <w:p w14:paraId="0704AE2A" w14:textId="77777777" w:rsidR="00D04024" w:rsidRPr="00314A09" w:rsidRDefault="00D04024" w:rsidP="00D960CC">
            <w:pPr>
              <w:jc w:val="center"/>
              <w:rPr>
                <w:color w:val="000000"/>
                <w:sz w:val="22"/>
                <w:szCs w:val="22"/>
              </w:rPr>
            </w:pPr>
            <w:r w:rsidRPr="00314A09">
              <w:rPr>
                <w:color w:val="000000"/>
                <w:sz w:val="22"/>
                <w:szCs w:val="22"/>
              </w:rPr>
              <w:t>2024-2028</w:t>
            </w:r>
          </w:p>
        </w:tc>
        <w:tc>
          <w:tcPr>
            <w:tcW w:w="1137" w:type="dxa"/>
            <w:shd w:val="clear" w:color="auto" w:fill="auto"/>
            <w:vAlign w:val="center"/>
            <w:hideMark/>
          </w:tcPr>
          <w:p w14:paraId="599A3183" w14:textId="77777777" w:rsidR="00D04024" w:rsidRPr="00314A09" w:rsidRDefault="00D04024" w:rsidP="00D960CC">
            <w:pPr>
              <w:jc w:val="center"/>
              <w:rPr>
                <w:rFonts w:ascii="Calibri" w:hAnsi="Calibri" w:cs="Calibri"/>
                <w:color w:val="000000"/>
                <w:sz w:val="22"/>
                <w:szCs w:val="22"/>
              </w:rPr>
            </w:pPr>
            <w:r w:rsidRPr="00314A09">
              <w:rPr>
                <w:rFonts w:ascii="Calibri" w:hAnsi="Calibri" w:cs="Calibri"/>
                <w:color w:val="000000"/>
                <w:sz w:val="22"/>
                <w:szCs w:val="22"/>
              </w:rPr>
              <w:t>2029-203</w:t>
            </w:r>
            <w:r>
              <w:rPr>
                <w:rFonts w:ascii="Calibri" w:hAnsi="Calibri" w:cs="Calibri"/>
                <w:color w:val="000000"/>
                <w:sz w:val="22"/>
                <w:szCs w:val="22"/>
              </w:rPr>
              <w:t>3</w:t>
            </w:r>
          </w:p>
        </w:tc>
        <w:tc>
          <w:tcPr>
            <w:tcW w:w="1134" w:type="dxa"/>
            <w:shd w:val="clear" w:color="auto" w:fill="auto"/>
            <w:noWrap/>
            <w:vAlign w:val="center"/>
            <w:hideMark/>
          </w:tcPr>
          <w:p w14:paraId="0B6A4789" w14:textId="77777777" w:rsidR="00D04024" w:rsidRPr="00314A09" w:rsidRDefault="00D04024" w:rsidP="00D960CC">
            <w:pPr>
              <w:jc w:val="center"/>
              <w:rPr>
                <w:rFonts w:ascii="Calibri" w:hAnsi="Calibri" w:cs="Calibri"/>
                <w:color w:val="000000"/>
                <w:sz w:val="22"/>
                <w:szCs w:val="22"/>
              </w:rPr>
            </w:pPr>
            <w:r w:rsidRPr="00314A09">
              <w:rPr>
                <w:rFonts w:ascii="Calibri" w:hAnsi="Calibri" w:cs="Calibri"/>
                <w:color w:val="000000"/>
                <w:sz w:val="22"/>
                <w:szCs w:val="22"/>
              </w:rPr>
              <w:t>Итого</w:t>
            </w:r>
          </w:p>
        </w:tc>
      </w:tr>
      <w:tr w:rsidR="00D04024" w:rsidRPr="00314A09" w14:paraId="7A739A12" w14:textId="77777777" w:rsidTr="00D960CC">
        <w:trPr>
          <w:trHeight w:val="300"/>
          <w:jc w:val="center"/>
        </w:trPr>
        <w:tc>
          <w:tcPr>
            <w:tcW w:w="988" w:type="dxa"/>
            <w:shd w:val="clear" w:color="000000" w:fill="FFFF00"/>
            <w:noWrap/>
            <w:vAlign w:val="center"/>
            <w:hideMark/>
          </w:tcPr>
          <w:p w14:paraId="4885AA8E" w14:textId="77777777" w:rsidR="00D04024" w:rsidRPr="00314A09" w:rsidRDefault="00D04024" w:rsidP="00D960CC">
            <w:pPr>
              <w:jc w:val="center"/>
              <w:rPr>
                <w:rFonts w:ascii="Calibri" w:hAnsi="Calibri" w:cs="Calibri"/>
                <w:color w:val="000000"/>
                <w:sz w:val="22"/>
                <w:szCs w:val="22"/>
              </w:rPr>
            </w:pPr>
            <w:r w:rsidRPr="00314A09">
              <w:rPr>
                <w:rFonts w:ascii="Calibri" w:hAnsi="Calibri" w:cs="Calibri"/>
                <w:color w:val="000000"/>
                <w:sz w:val="22"/>
                <w:szCs w:val="22"/>
              </w:rPr>
              <w:t>1</w:t>
            </w:r>
          </w:p>
        </w:tc>
        <w:tc>
          <w:tcPr>
            <w:tcW w:w="13608" w:type="dxa"/>
            <w:gridSpan w:val="10"/>
            <w:shd w:val="clear" w:color="000000" w:fill="FFFF00"/>
            <w:vAlign w:val="center"/>
            <w:hideMark/>
          </w:tcPr>
          <w:p w14:paraId="4AECD351" w14:textId="77777777" w:rsidR="00D04024" w:rsidRPr="00314A09" w:rsidRDefault="00D04024" w:rsidP="00D960CC">
            <w:pPr>
              <w:jc w:val="center"/>
              <w:rPr>
                <w:b/>
                <w:bCs/>
                <w:color w:val="000000"/>
                <w:sz w:val="22"/>
                <w:szCs w:val="22"/>
              </w:rPr>
            </w:pPr>
            <w:r w:rsidRPr="00314A09">
              <w:rPr>
                <w:b/>
                <w:bCs/>
                <w:color w:val="000000"/>
                <w:sz w:val="22"/>
                <w:szCs w:val="22"/>
              </w:rPr>
              <w:t>Приобретение  контейнеров для сбора твердых коммунальных отходов</w:t>
            </w:r>
          </w:p>
        </w:tc>
      </w:tr>
      <w:tr w:rsidR="00D04024" w:rsidRPr="00314A09" w14:paraId="0A0DA9ED" w14:textId="77777777" w:rsidTr="00D960CC">
        <w:trPr>
          <w:trHeight w:val="315"/>
          <w:jc w:val="center"/>
        </w:trPr>
        <w:tc>
          <w:tcPr>
            <w:tcW w:w="988" w:type="dxa"/>
            <w:shd w:val="clear" w:color="auto" w:fill="auto"/>
            <w:vAlign w:val="center"/>
            <w:hideMark/>
          </w:tcPr>
          <w:p w14:paraId="3FEAA7F7" w14:textId="77777777" w:rsidR="00D04024" w:rsidRPr="00314A09" w:rsidRDefault="00D04024" w:rsidP="00D960CC">
            <w:pPr>
              <w:jc w:val="center"/>
              <w:rPr>
                <w:color w:val="000000"/>
                <w:sz w:val="22"/>
                <w:szCs w:val="22"/>
              </w:rPr>
            </w:pPr>
            <w:r w:rsidRPr="00314A09">
              <w:rPr>
                <w:color w:val="000000"/>
                <w:sz w:val="22"/>
                <w:szCs w:val="22"/>
              </w:rPr>
              <w:t>.1.1</w:t>
            </w:r>
          </w:p>
        </w:tc>
        <w:tc>
          <w:tcPr>
            <w:tcW w:w="4617" w:type="dxa"/>
            <w:shd w:val="clear" w:color="auto" w:fill="auto"/>
            <w:vAlign w:val="center"/>
            <w:hideMark/>
          </w:tcPr>
          <w:p w14:paraId="283A7949" w14:textId="77777777" w:rsidR="00D04024" w:rsidRPr="00314A09" w:rsidRDefault="00D04024" w:rsidP="00D960CC">
            <w:pPr>
              <w:rPr>
                <w:color w:val="000000"/>
                <w:sz w:val="22"/>
                <w:szCs w:val="22"/>
              </w:rPr>
            </w:pPr>
            <w:r w:rsidRPr="00314A09">
              <w:rPr>
                <w:color w:val="000000"/>
                <w:sz w:val="22"/>
                <w:szCs w:val="22"/>
              </w:rPr>
              <w:t>Всего инвестиций за период, в т.ч.</w:t>
            </w:r>
          </w:p>
        </w:tc>
        <w:tc>
          <w:tcPr>
            <w:tcW w:w="960" w:type="dxa"/>
            <w:shd w:val="clear" w:color="auto" w:fill="auto"/>
            <w:vAlign w:val="center"/>
            <w:hideMark/>
          </w:tcPr>
          <w:p w14:paraId="664BB517"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016F2FD1" w14:textId="77777777" w:rsidR="00D04024" w:rsidRPr="00314A09" w:rsidRDefault="00D04024" w:rsidP="00D960CC">
            <w:pPr>
              <w:jc w:val="center"/>
              <w:rPr>
                <w:color w:val="000000"/>
                <w:sz w:val="22"/>
                <w:szCs w:val="22"/>
              </w:rPr>
            </w:pPr>
            <w:r>
              <w:rPr>
                <w:color w:val="000000"/>
                <w:sz w:val="20"/>
              </w:rPr>
              <w:t>0,0</w:t>
            </w:r>
          </w:p>
        </w:tc>
        <w:tc>
          <w:tcPr>
            <w:tcW w:w="960" w:type="dxa"/>
            <w:shd w:val="clear" w:color="auto" w:fill="auto"/>
            <w:vAlign w:val="center"/>
            <w:hideMark/>
          </w:tcPr>
          <w:p w14:paraId="218A0D17" w14:textId="77777777" w:rsidR="00D04024" w:rsidRPr="00314A09" w:rsidRDefault="00D04024" w:rsidP="00D960CC">
            <w:pPr>
              <w:jc w:val="center"/>
              <w:rPr>
                <w:color w:val="000000"/>
                <w:sz w:val="22"/>
                <w:szCs w:val="22"/>
              </w:rPr>
            </w:pPr>
            <w:r>
              <w:rPr>
                <w:color w:val="000000"/>
                <w:sz w:val="20"/>
              </w:rPr>
              <w:t>0,0</w:t>
            </w:r>
          </w:p>
        </w:tc>
        <w:tc>
          <w:tcPr>
            <w:tcW w:w="960" w:type="dxa"/>
            <w:shd w:val="clear" w:color="auto" w:fill="auto"/>
            <w:vAlign w:val="center"/>
            <w:hideMark/>
          </w:tcPr>
          <w:p w14:paraId="4824EC9E" w14:textId="77777777" w:rsidR="00D04024" w:rsidRPr="00314A09" w:rsidRDefault="00D04024" w:rsidP="00D960CC">
            <w:pPr>
              <w:jc w:val="center"/>
              <w:rPr>
                <w:color w:val="000000"/>
                <w:sz w:val="22"/>
                <w:szCs w:val="22"/>
              </w:rPr>
            </w:pPr>
            <w:r>
              <w:rPr>
                <w:color w:val="000000"/>
                <w:sz w:val="20"/>
              </w:rPr>
              <w:t>36,0</w:t>
            </w:r>
          </w:p>
        </w:tc>
        <w:tc>
          <w:tcPr>
            <w:tcW w:w="960" w:type="dxa"/>
            <w:shd w:val="clear" w:color="auto" w:fill="auto"/>
            <w:vAlign w:val="center"/>
            <w:hideMark/>
          </w:tcPr>
          <w:p w14:paraId="4B9656C2" w14:textId="77777777" w:rsidR="00D04024" w:rsidRPr="00314A09" w:rsidRDefault="00D04024" w:rsidP="00D960CC">
            <w:pPr>
              <w:jc w:val="center"/>
              <w:rPr>
                <w:color w:val="000000"/>
                <w:sz w:val="22"/>
                <w:szCs w:val="22"/>
              </w:rPr>
            </w:pPr>
            <w:r>
              <w:rPr>
                <w:color w:val="000000"/>
                <w:sz w:val="20"/>
              </w:rPr>
              <w:t>36,0</w:t>
            </w:r>
          </w:p>
        </w:tc>
        <w:tc>
          <w:tcPr>
            <w:tcW w:w="960" w:type="dxa"/>
            <w:shd w:val="clear" w:color="auto" w:fill="auto"/>
            <w:vAlign w:val="center"/>
            <w:hideMark/>
          </w:tcPr>
          <w:p w14:paraId="618B1B1A" w14:textId="77777777" w:rsidR="00D04024" w:rsidRPr="00314A09" w:rsidRDefault="00D04024" w:rsidP="00D960CC">
            <w:pPr>
              <w:jc w:val="center"/>
              <w:rPr>
                <w:color w:val="000000"/>
                <w:sz w:val="22"/>
                <w:szCs w:val="22"/>
              </w:rPr>
            </w:pPr>
            <w:r>
              <w:rPr>
                <w:color w:val="000000"/>
                <w:sz w:val="20"/>
              </w:rPr>
              <w:t>36,0</w:t>
            </w:r>
          </w:p>
        </w:tc>
        <w:tc>
          <w:tcPr>
            <w:tcW w:w="960" w:type="dxa"/>
            <w:shd w:val="clear" w:color="auto" w:fill="auto"/>
            <w:vAlign w:val="center"/>
            <w:hideMark/>
          </w:tcPr>
          <w:p w14:paraId="309BB15A" w14:textId="77777777" w:rsidR="00D04024" w:rsidRPr="00314A09" w:rsidRDefault="00D04024" w:rsidP="00D960CC">
            <w:pPr>
              <w:jc w:val="center"/>
              <w:rPr>
                <w:color w:val="000000"/>
                <w:sz w:val="22"/>
                <w:szCs w:val="22"/>
              </w:rPr>
            </w:pPr>
            <w:r>
              <w:rPr>
                <w:color w:val="000000"/>
                <w:sz w:val="20"/>
              </w:rPr>
              <w:t>108,0</w:t>
            </w:r>
          </w:p>
        </w:tc>
        <w:tc>
          <w:tcPr>
            <w:tcW w:w="1137" w:type="dxa"/>
            <w:shd w:val="clear" w:color="auto" w:fill="auto"/>
            <w:vAlign w:val="center"/>
            <w:hideMark/>
          </w:tcPr>
          <w:p w14:paraId="5FEF9BAA" w14:textId="77777777" w:rsidR="00D04024" w:rsidRPr="00314A09" w:rsidRDefault="00D04024" w:rsidP="00D960CC">
            <w:pPr>
              <w:jc w:val="center"/>
              <w:rPr>
                <w:color w:val="000000"/>
                <w:sz w:val="22"/>
                <w:szCs w:val="22"/>
              </w:rPr>
            </w:pPr>
            <w:r>
              <w:rPr>
                <w:color w:val="000000"/>
                <w:sz w:val="20"/>
              </w:rPr>
              <w:t>36,0</w:t>
            </w:r>
          </w:p>
        </w:tc>
        <w:tc>
          <w:tcPr>
            <w:tcW w:w="1134" w:type="dxa"/>
            <w:shd w:val="clear" w:color="auto" w:fill="auto"/>
            <w:vAlign w:val="center"/>
            <w:hideMark/>
          </w:tcPr>
          <w:p w14:paraId="0633BE06" w14:textId="77777777" w:rsidR="00D04024" w:rsidRPr="00314A09" w:rsidRDefault="00D04024" w:rsidP="00D960CC">
            <w:pPr>
              <w:jc w:val="center"/>
              <w:rPr>
                <w:color w:val="000000"/>
                <w:sz w:val="22"/>
                <w:szCs w:val="22"/>
              </w:rPr>
            </w:pPr>
            <w:r>
              <w:rPr>
                <w:color w:val="000000"/>
                <w:sz w:val="20"/>
              </w:rPr>
              <w:t>144,0</w:t>
            </w:r>
          </w:p>
        </w:tc>
      </w:tr>
      <w:tr w:rsidR="00D04024" w:rsidRPr="00314A09" w14:paraId="49E1D04C" w14:textId="77777777" w:rsidTr="00D960CC">
        <w:trPr>
          <w:trHeight w:val="315"/>
          <w:jc w:val="center"/>
        </w:trPr>
        <w:tc>
          <w:tcPr>
            <w:tcW w:w="988" w:type="dxa"/>
            <w:shd w:val="clear" w:color="auto" w:fill="auto"/>
            <w:vAlign w:val="center"/>
            <w:hideMark/>
          </w:tcPr>
          <w:p w14:paraId="493C8FFC" w14:textId="77777777" w:rsidR="00D04024" w:rsidRPr="00314A09" w:rsidRDefault="00D04024" w:rsidP="00D960CC">
            <w:pPr>
              <w:jc w:val="center"/>
              <w:rPr>
                <w:color w:val="000000"/>
                <w:sz w:val="22"/>
                <w:szCs w:val="22"/>
              </w:rPr>
            </w:pPr>
            <w:r w:rsidRPr="00314A09">
              <w:rPr>
                <w:color w:val="000000"/>
                <w:sz w:val="22"/>
                <w:szCs w:val="22"/>
              </w:rPr>
              <w:t>.1.2</w:t>
            </w:r>
          </w:p>
        </w:tc>
        <w:tc>
          <w:tcPr>
            <w:tcW w:w="4617" w:type="dxa"/>
            <w:shd w:val="clear" w:color="auto" w:fill="auto"/>
            <w:vAlign w:val="center"/>
            <w:hideMark/>
          </w:tcPr>
          <w:p w14:paraId="336C9ACD" w14:textId="77777777" w:rsidR="00D04024" w:rsidRPr="00314A09" w:rsidRDefault="00D04024" w:rsidP="00D960CC">
            <w:pPr>
              <w:rPr>
                <w:color w:val="000000"/>
                <w:sz w:val="22"/>
                <w:szCs w:val="22"/>
              </w:rPr>
            </w:pPr>
            <w:r w:rsidRPr="00314A09">
              <w:rPr>
                <w:color w:val="000000"/>
                <w:sz w:val="22"/>
                <w:szCs w:val="22"/>
              </w:rPr>
              <w:t>Федеральный бюджет</w:t>
            </w:r>
          </w:p>
        </w:tc>
        <w:tc>
          <w:tcPr>
            <w:tcW w:w="960" w:type="dxa"/>
            <w:shd w:val="clear" w:color="auto" w:fill="auto"/>
            <w:vAlign w:val="center"/>
            <w:hideMark/>
          </w:tcPr>
          <w:p w14:paraId="687B85A9"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65C38068"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1821F1B9"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6942F4CF"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48B6A8A7"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2270E763"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606976D6" w14:textId="77777777" w:rsidR="00D04024" w:rsidRPr="00314A09" w:rsidRDefault="00D04024" w:rsidP="00D960CC">
            <w:pPr>
              <w:jc w:val="center"/>
              <w:rPr>
                <w:color w:val="000000"/>
                <w:sz w:val="22"/>
                <w:szCs w:val="22"/>
              </w:rPr>
            </w:pPr>
            <w:r>
              <w:rPr>
                <w:color w:val="000000"/>
                <w:sz w:val="20"/>
              </w:rPr>
              <w:t> </w:t>
            </w:r>
          </w:p>
        </w:tc>
        <w:tc>
          <w:tcPr>
            <w:tcW w:w="1137" w:type="dxa"/>
            <w:shd w:val="clear" w:color="auto" w:fill="auto"/>
            <w:vAlign w:val="center"/>
            <w:hideMark/>
          </w:tcPr>
          <w:p w14:paraId="4900E095" w14:textId="77777777" w:rsidR="00D04024" w:rsidRPr="00314A09" w:rsidRDefault="00D04024" w:rsidP="00D960CC">
            <w:pPr>
              <w:jc w:val="center"/>
              <w:rPr>
                <w:color w:val="000000"/>
                <w:sz w:val="22"/>
                <w:szCs w:val="22"/>
              </w:rPr>
            </w:pPr>
            <w:r>
              <w:rPr>
                <w:color w:val="000000"/>
                <w:sz w:val="20"/>
              </w:rPr>
              <w:t> </w:t>
            </w:r>
          </w:p>
        </w:tc>
        <w:tc>
          <w:tcPr>
            <w:tcW w:w="1134" w:type="dxa"/>
            <w:shd w:val="clear" w:color="auto" w:fill="auto"/>
            <w:vAlign w:val="center"/>
            <w:hideMark/>
          </w:tcPr>
          <w:p w14:paraId="41B4A319" w14:textId="77777777" w:rsidR="00D04024" w:rsidRPr="00314A09" w:rsidRDefault="00D04024" w:rsidP="00D960CC">
            <w:pPr>
              <w:jc w:val="center"/>
              <w:rPr>
                <w:color w:val="000000"/>
                <w:sz w:val="22"/>
                <w:szCs w:val="22"/>
              </w:rPr>
            </w:pPr>
            <w:r>
              <w:rPr>
                <w:color w:val="000000"/>
                <w:sz w:val="20"/>
              </w:rPr>
              <w:t> </w:t>
            </w:r>
          </w:p>
        </w:tc>
      </w:tr>
      <w:tr w:rsidR="00D04024" w:rsidRPr="00314A09" w14:paraId="100781B0" w14:textId="77777777" w:rsidTr="00D960CC">
        <w:trPr>
          <w:trHeight w:val="315"/>
          <w:jc w:val="center"/>
        </w:trPr>
        <w:tc>
          <w:tcPr>
            <w:tcW w:w="988" w:type="dxa"/>
            <w:shd w:val="clear" w:color="auto" w:fill="auto"/>
            <w:vAlign w:val="center"/>
            <w:hideMark/>
          </w:tcPr>
          <w:p w14:paraId="7700C1C2" w14:textId="77777777" w:rsidR="00D04024" w:rsidRPr="00314A09" w:rsidRDefault="00D04024" w:rsidP="00D960CC">
            <w:pPr>
              <w:jc w:val="center"/>
              <w:rPr>
                <w:color w:val="000000"/>
                <w:sz w:val="22"/>
                <w:szCs w:val="22"/>
              </w:rPr>
            </w:pPr>
            <w:r w:rsidRPr="00314A09">
              <w:rPr>
                <w:color w:val="000000"/>
                <w:sz w:val="22"/>
                <w:szCs w:val="22"/>
              </w:rPr>
              <w:t>.1.3</w:t>
            </w:r>
          </w:p>
        </w:tc>
        <w:tc>
          <w:tcPr>
            <w:tcW w:w="4617" w:type="dxa"/>
            <w:shd w:val="clear" w:color="auto" w:fill="auto"/>
            <w:vAlign w:val="center"/>
            <w:hideMark/>
          </w:tcPr>
          <w:p w14:paraId="73161A9F" w14:textId="77777777" w:rsidR="00D04024" w:rsidRPr="00314A09" w:rsidRDefault="00D04024" w:rsidP="00D960CC">
            <w:pPr>
              <w:rPr>
                <w:color w:val="000000"/>
                <w:sz w:val="22"/>
                <w:szCs w:val="22"/>
              </w:rPr>
            </w:pPr>
            <w:r w:rsidRPr="00314A09">
              <w:rPr>
                <w:color w:val="000000"/>
                <w:sz w:val="22"/>
                <w:szCs w:val="22"/>
              </w:rPr>
              <w:t>бюджет субъекта РФ</w:t>
            </w:r>
          </w:p>
        </w:tc>
        <w:tc>
          <w:tcPr>
            <w:tcW w:w="960" w:type="dxa"/>
            <w:shd w:val="clear" w:color="auto" w:fill="auto"/>
            <w:vAlign w:val="center"/>
            <w:hideMark/>
          </w:tcPr>
          <w:p w14:paraId="32083C60"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0100F709"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1D11C4AD"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4DB2E15D"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627C7AD2"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5C80BE20"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520ACAC9" w14:textId="77777777" w:rsidR="00D04024" w:rsidRPr="00314A09" w:rsidRDefault="00D04024" w:rsidP="00D960CC">
            <w:pPr>
              <w:jc w:val="center"/>
              <w:rPr>
                <w:color w:val="000000"/>
                <w:sz w:val="22"/>
                <w:szCs w:val="22"/>
              </w:rPr>
            </w:pPr>
            <w:r>
              <w:rPr>
                <w:color w:val="000000"/>
                <w:sz w:val="20"/>
              </w:rPr>
              <w:t> </w:t>
            </w:r>
          </w:p>
        </w:tc>
        <w:tc>
          <w:tcPr>
            <w:tcW w:w="1137" w:type="dxa"/>
            <w:shd w:val="clear" w:color="auto" w:fill="auto"/>
            <w:vAlign w:val="center"/>
            <w:hideMark/>
          </w:tcPr>
          <w:p w14:paraId="03124FD9" w14:textId="77777777" w:rsidR="00D04024" w:rsidRPr="00314A09" w:rsidRDefault="00D04024" w:rsidP="00D960CC">
            <w:pPr>
              <w:jc w:val="center"/>
              <w:rPr>
                <w:color w:val="000000"/>
                <w:sz w:val="22"/>
                <w:szCs w:val="22"/>
              </w:rPr>
            </w:pPr>
            <w:r>
              <w:rPr>
                <w:color w:val="000000"/>
                <w:sz w:val="20"/>
              </w:rPr>
              <w:t> </w:t>
            </w:r>
          </w:p>
        </w:tc>
        <w:tc>
          <w:tcPr>
            <w:tcW w:w="1134" w:type="dxa"/>
            <w:shd w:val="clear" w:color="auto" w:fill="auto"/>
            <w:vAlign w:val="center"/>
            <w:hideMark/>
          </w:tcPr>
          <w:p w14:paraId="708DEE9A" w14:textId="77777777" w:rsidR="00D04024" w:rsidRPr="00314A09" w:rsidRDefault="00D04024" w:rsidP="00D960CC">
            <w:pPr>
              <w:jc w:val="center"/>
              <w:rPr>
                <w:color w:val="000000"/>
                <w:sz w:val="22"/>
                <w:szCs w:val="22"/>
              </w:rPr>
            </w:pPr>
            <w:r>
              <w:rPr>
                <w:color w:val="000000"/>
                <w:sz w:val="20"/>
              </w:rPr>
              <w:t> </w:t>
            </w:r>
          </w:p>
        </w:tc>
      </w:tr>
      <w:tr w:rsidR="00D04024" w:rsidRPr="00314A09" w14:paraId="2D6B1477" w14:textId="77777777" w:rsidTr="00D960CC">
        <w:trPr>
          <w:trHeight w:val="525"/>
          <w:jc w:val="center"/>
        </w:trPr>
        <w:tc>
          <w:tcPr>
            <w:tcW w:w="988" w:type="dxa"/>
            <w:shd w:val="clear" w:color="auto" w:fill="auto"/>
            <w:vAlign w:val="center"/>
            <w:hideMark/>
          </w:tcPr>
          <w:p w14:paraId="0B06EB2C" w14:textId="77777777" w:rsidR="00D04024" w:rsidRPr="00314A09" w:rsidRDefault="00D04024" w:rsidP="00D960CC">
            <w:pPr>
              <w:jc w:val="center"/>
              <w:rPr>
                <w:color w:val="000000"/>
                <w:sz w:val="22"/>
                <w:szCs w:val="22"/>
              </w:rPr>
            </w:pPr>
            <w:r w:rsidRPr="00314A09">
              <w:rPr>
                <w:color w:val="000000"/>
                <w:sz w:val="22"/>
                <w:szCs w:val="22"/>
              </w:rPr>
              <w:t>.1.4</w:t>
            </w:r>
          </w:p>
        </w:tc>
        <w:tc>
          <w:tcPr>
            <w:tcW w:w="4617" w:type="dxa"/>
            <w:shd w:val="clear" w:color="auto" w:fill="auto"/>
            <w:vAlign w:val="center"/>
            <w:hideMark/>
          </w:tcPr>
          <w:p w14:paraId="2378AD3C" w14:textId="77777777" w:rsidR="00D04024" w:rsidRPr="00314A09" w:rsidRDefault="00D04024" w:rsidP="00D960CC">
            <w:pPr>
              <w:rPr>
                <w:color w:val="000000"/>
                <w:sz w:val="22"/>
                <w:szCs w:val="22"/>
              </w:rPr>
            </w:pPr>
            <w:r w:rsidRPr="00314A09">
              <w:rPr>
                <w:color w:val="000000"/>
                <w:sz w:val="22"/>
                <w:szCs w:val="22"/>
              </w:rPr>
              <w:t>бюджет муниципального образования (района)</w:t>
            </w:r>
          </w:p>
        </w:tc>
        <w:tc>
          <w:tcPr>
            <w:tcW w:w="960" w:type="dxa"/>
            <w:shd w:val="clear" w:color="auto" w:fill="auto"/>
            <w:vAlign w:val="center"/>
            <w:hideMark/>
          </w:tcPr>
          <w:p w14:paraId="679A9DC0"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31A2CF7A"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4DFE5768"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316C13B0"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1A3C17CA"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0E69537D"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79B4913D" w14:textId="77777777" w:rsidR="00D04024" w:rsidRPr="00314A09" w:rsidRDefault="00D04024" w:rsidP="00D960CC">
            <w:pPr>
              <w:jc w:val="center"/>
              <w:rPr>
                <w:color w:val="000000"/>
                <w:sz w:val="22"/>
                <w:szCs w:val="22"/>
              </w:rPr>
            </w:pPr>
            <w:r>
              <w:rPr>
                <w:color w:val="000000"/>
                <w:sz w:val="20"/>
              </w:rPr>
              <w:t> </w:t>
            </w:r>
          </w:p>
        </w:tc>
        <w:tc>
          <w:tcPr>
            <w:tcW w:w="1137" w:type="dxa"/>
            <w:shd w:val="clear" w:color="auto" w:fill="auto"/>
            <w:vAlign w:val="center"/>
            <w:hideMark/>
          </w:tcPr>
          <w:p w14:paraId="1F34BF28" w14:textId="77777777" w:rsidR="00D04024" w:rsidRPr="00314A09" w:rsidRDefault="00D04024" w:rsidP="00D960CC">
            <w:pPr>
              <w:jc w:val="center"/>
              <w:rPr>
                <w:color w:val="000000"/>
                <w:sz w:val="22"/>
                <w:szCs w:val="22"/>
              </w:rPr>
            </w:pPr>
            <w:r>
              <w:rPr>
                <w:color w:val="000000"/>
                <w:sz w:val="20"/>
              </w:rPr>
              <w:t> </w:t>
            </w:r>
          </w:p>
        </w:tc>
        <w:tc>
          <w:tcPr>
            <w:tcW w:w="1134" w:type="dxa"/>
            <w:shd w:val="clear" w:color="auto" w:fill="auto"/>
            <w:vAlign w:val="center"/>
            <w:hideMark/>
          </w:tcPr>
          <w:p w14:paraId="45962DE2" w14:textId="77777777" w:rsidR="00D04024" w:rsidRPr="00314A09" w:rsidRDefault="00D04024" w:rsidP="00D960CC">
            <w:pPr>
              <w:jc w:val="center"/>
              <w:rPr>
                <w:color w:val="000000"/>
                <w:sz w:val="22"/>
                <w:szCs w:val="22"/>
              </w:rPr>
            </w:pPr>
            <w:r>
              <w:rPr>
                <w:color w:val="000000"/>
                <w:sz w:val="20"/>
              </w:rPr>
              <w:t> </w:t>
            </w:r>
          </w:p>
        </w:tc>
      </w:tr>
      <w:tr w:rsidR="00D04024" w:rsidRPr="00314A09" w14:paraId="27896396" w14:textId="77777777" w:rsidTr="00D960CC">
        <w:trPr>
          <w:trHeight w:val="525"/>
          <w:jc w:val="center"/>
        </w:trPr>
        <w:tc>
          <w:tcPr>
            <w:tcW w:w="988" w:type="dxa"/>
            <w:shd w:val="clear" w:color="auto" w:fill="auto"/>
            <w:vAlign w:val="center"/>
            <w:hideMark/>
          </w:tcPr>
          <w:p w14:paraId="7FFCD924" w14:textId="77777777" w:rsidR="00D04024" w:rsidRPr="00314A09" w:rsidRDefault="00D04024" w:rsidP="00D960CC">
            <w:pPr>
              <w:jc w:val="center"/>
              <w:rPr>
                <w:color w:val="000000"/>
                <w:sz w:val="22"/>
                <w:szCs w:val="22"/>
              </w:rPr>
            </w:pPr>
            <w:r w:rsidRPr="00314A09">
              <w:rPr>
                <w:color w:val="000000"/>
                <w:sz w:val="22"/>
                <w:szCs w:val="22"/>
              </w:rPr>
              <w:t>.1.5</w:t>
            </w:r>
          </w:p>
        </w:tc>
        <w:tc>
          <w:tcPr>
            <w:tcW w:w="4617" w:type="dxa"/>
            <w:shd w:val="clear" w:color="auto" w:fill="auto"/>
            <w:vAlign w:val="center"/>
            <w:hideMark/>
          </w:tcPr>
          <w:p w14:paraId="222337F6" w14:textId="77777777" w:rsidR="00D04024" w:rsidRPr="00314A09" w:rsidRDefault="00D04024" w:rsidP="00D960CC">
            <w:pPr>
              <w:rPr>
                <w:color w:val="000000"/>
                <w:sz w:val="22"/>
                <w:szCs w:val="22"/>
              </w:rPr>
            </w:pPr>
            <w:r w:rsidRPr="00314A09">
              <w:rPr>
                <w:color w:val="000000"/>
                <w:sz w:val="22"/>
                <w:szCs w:val="22"/>
              </w:rPr>
              <w:t>бюджет муниципального образования (</w:t>
            </w:r>
            <w:r>
              <w:rPr>
                <w:color w:val="000000"/>
                <w:sz w:val="22"/>
                <w:szCs w:val="22"/>
              </w:rPr>
              <w:t>Егорьевский</w:t>
            </w:r>
            <w:r w:rsidRPr="00314A09">
              <w:rPr>
                <w:color w:val="000000"/>
                <w:sz w:val="22"/>
                <w:szCs w:val="22"/>
              </w:rPr>
              <w:t xml:space="preserve"> сельсовет)</w:t>
            </w:r>
          </w:p>
        </w:tc>
        <w:tc>
          <w:tcPr>
            <w:tcW w:w="960" w:type="dxa"/>
            <w:shd w:val="clear" w:color="auto" w:fill="auto"/>
            <w:vAlign w:val="center"/>
            <w:hideMark/>
          </w:tcPr>
          <w:p w14:paraId="3C2691D6"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r w:rsidRPr="00314A09">
              <w:rPr>
                <w:color w:val="000000"/>
                <w:sz w:val="22"/>
                <w:szCs w:val="22"/>
              </w:rPr>
              <w:t> </w:t>
            </w:r>
          </w:p>
        </w:tc>
        <w:tc>
          <w:tcPr>
            <w:tcW w:w="960" w:type="dxa"/>
            <w:shd w:val="clear" w:color="auto" w:fill="auto"/>
            <w:vAlign w:val="center"/>
            <w:hideMark/>
          </w:tcPr>
          <w:p w14:paraId="2EB5A4CC" w14:textId="77777777" w:rsidR="00D04024" w:rsidRPr="00314A09" w:rsidRDefault="00D04024" w:rsidP="00D960CC">
            <w:pPr>
              <w:jc w:val="center"/>
              <w:rPr>
                <w:color w:val="000000"/>
                <w:sz w:val="22"/>
                <w:szCs w:val="22"/>
              </w:rPr>
            </w:pPr>
            <w:r>
              <w:rPr>
                <w:color w:val="000000"/>
                <w:sz w:val="20"/>
              </w:rPr>
              <w:t>0</w:t>
            </w:r>
          </w:p>
        </w:tc>
        <w:tc>
          <w:tcPr>
            <w:tcW w:w="960" w:type="dxa"/>
            <w:shd w:val="clear" w:color="auto" w:fill="auto"/>
            <w:vAlign w:val="center"/>
            <w:hideMark/>
          </w:tcPr>
          <w:p w14:paraId="097FE8B9" w14:textId="77777777" w:rsidR="00D04024" w:rsidRPr="00314A09" w:rsidRDefault="00D04024" w:rsidP="00D960CC">
            <w:pPr>
              <w:jc w:val="center"/>
              <w:rPr>
                <w:color w:val="000000"/>
                <w:sz w:val="22"/>
                <w:szCs w:val="22"/>
              </w:rPr>
            </w:pPr>
            <w:r>
              <w:rPr>
                <w:color w:val="000000"/>
                <w:sz w:val="20"/>
              </w:rPr>
              <w:t>0</w:t>
            </w:r>
          </w:p>
        </w:tc>
        <w:tc>
          <w:tcPr>
            <w:tcW w:w="960" w:type="dxa"/>
            <w:shd w:val="clear" w:color="auto" w:fill="auto"/>
            <w:vAlign w:val="center"/>
            <w:hideMark/>
          </w:tcPr>
          <w:p w14:paraId="0B0FC70B" w14:textId="77777777" w:rsidR="00D04024" w:rsidRPr="00314A09" w:rsidRDefault="00D04024" w:rsidP="00D960CC">
            <w:pPr>
              <w:jc w:val="center"/>
              <w:rPr>
                <w:color w:val="000000"/>
                <w:sz w:val="22"/>
                <w:szCs w:val="22"/>
              </w:rPr>
            </w:pPr>
            <w:r>
              <w:rPr>
                <w:color w:val="000000"/>
                <w:sz w:val="20"/>
              </w:rPr>
              <w:t>36</w:t>
            </w:r>
          </w:p>
        </w:tc>
        <w:tc>
          <w:tcPr>
            <w:tcW w:w="960" w:type="dxa"/>
            <w:shd w:val="clear" w:color="auto" w:fill="auto"/>
            <w:vAlign w:val="center"/>
            <w:hideMark/>
          </w:tcPr>
          <w:p w14:paraId="7753AF8F" w14:textId="77777777" w:rsidR="00D04024" w:rsidRPr="00314A09" w:rsidRDefault="00D04024" w:rsidP="00D960CC">
            <w:pPr>
              <w:jc w:val="center"/>
              <w:rPr>
                <w:color w:val="000000"/>
                <w:sz w:val="22"/>
                <w:szCs w:val="22"/>
              </w:rPr>
            </w:pPr>
            <w:r>
              <w:rPr>
                <w:color w:val="000000"/>
                <w:sz w:val="20"/>
              </w:rPr>
              <w:t>36</w:t>
            </w:r>
          </w:p>
        </w:tc>
        <w:tc>
          <w:tcPr>
            <w:tcW w:w="960" w:type="dxa"/>
            <w:shd w:val="clear" w:color="auto" w:fill="auto"/>
            <w:vAlign w:val="center"/>
            <w:hideMark/>
          </w:tcPr>
          <w:p w14:paraId="6082F47D" w14:textId="77777777" w:rsidR="00D04024" w:rsidRPr="00314A09" w:rsidRDefault="00D04024" w:rsidP="00D960CC">
            <w:pPr>
              <w:jc w:val="center"/>
              <w:rPr>
                <w:color w:val="000000"/>
                <w:sz w:val="22"/>
                <w:szCs w:val="22"/>
              </w:rPr>
            </w:pPr>
            <w:r>
              <w:rPr>
                <w:color w:val="000000"/>
                <w:sz w:val="20"/>
              </w:rPr>
              <w:t>36</w:t>
            </w:r>
          </w:p>
        </w:tc>
        <w:tc>
          <w:tcPr>
            <w:tcW w:w="960" w:type="dxa"/>
            <w:shd w:val="clear" w:color="auto" w:fill="auto"/>
            <w:vAlign w:val="center"/>
            <w:hideMark/>
          </w:tcPr>
          <w:p w14:paraId="1AEA3CD9" w14:textId="77777777" w:rsidR="00D04024" w:rsidRPr="00314A09" w:rsidRDefault="00D04024" w:rsidP="00D960CC">
            <w:pPr>
              <w:jc w:val="center"/>
              <w:rPr>
                <w:color w:val="000000"/>
                <w:sz w:val="22"/>
                <w:szCs w:val="22"/>
              </w:rPr>
            </w:pPr>
            <w:r>
              <w:rPr>
                <w:color w:val="000000"/>
                <w:sz w:val="20"/>
              </w:rPr>
              <w:t>108</w:t>
            </w:r>
          </w:p>
        </w:tc>
        <w:tc>
          <w:tcPr>
            <w:tcW w:w="1137" w:type="dxa"/>
            <w:shd w:val="clear" w:color="auto" w:fill="auto"/>
            <w:vAlign w:val="center"/>
            <w:hideMark/>
          </w:tcPr>
          <w:p w14:paraId="272D17B7" w14:textId="77777777" w:rsidR="00D04024" w:rsidRPr="00314A09" w:rsidRDefault="00D04024" w:rsidP="00D960CC">
            <w:pPr>
              <w:jc w:val="center"/>
              <w:rPr>
                <w:color w:val="000000"/>
                <w:sz w:val="22"/>
                <w:szCs w:val="22"/>
              </w:rPr>
            </w:pPr>
            <w:r>
              <w:rPr>
                <w:color w:val="000000"/>
                <w:sz w:val="20"/>
              </w:rPr>
              <w:t>36</w:t>
            </w:r>
          </w:p>
        </w:tc>
        <w:tc>
          <w:tcPr>
            <w:tcW w:w="1134" w:type="dxa"/>
            <w:shd w:val="clear" w:color="auto" w:fill="auto"/>
            <w:vAlign w:val="center"/>
            <w:hideMark/>
          </w:tcPr>
          <w:p w14:paraId="07F39AE1" w14:textId="77777777" w:rsidR="00D04024" w:rsidRPr="00314A09" w:rsidRDefault="00D04024" w:rsidP="00D960CC">
            <w:pPr>
              <w:jc w:val="center"/>
              <w:rPr>
                <w:color w:val="000000"/>
                <w:sz w:val="22"/>
                <w:szCs w:val="22"/>
              </w:rPr>
            </w:pPr>
            <w:r>
              <w:rPr>
                <w:color w:val="000000"/>
                <w:sz w:val="20"/>
              </w:rPr>
              <w:t>144</w:t>
            </w:r>
          </w:p>
        </w:tc>
      </w:tr>
      <w:tr w:rsidR="00D04024" w:rsidRPr="00314A09" w14:paraId="3A3AEC00" w14:textId="77777777" w:rsidTr="00D960CC">
        <w:trPr>
          <w:trHeight w:val="315"/>
          <w:jc w:val="center"/>
        </w:trPr>
        <w:tc>
          <w:tcPr>
            <w:tcW w:w="988" w:type="dxa"/>
            <w:shd w:val="clear" w:color="auto" w:fill="auto"/>
            <w:vAlign w:val="center"/>
            <w:hideMark/>
          </w:tcPr>
          <w:p w14:paraId="5CBE2DA8" w14:textId="77777777" w:rsidR="00D04024" w:rsidRPr="00314A09" w:rsidRDefault="00D04024" w:rsidP="00D960CC">
            <w:pPr>
              <w:jc w:val="center"/>
              <w:rPr>
                <w:color w:val="000000"/>
                <w:sz w:val="22"/>
                <w:szCs w:val="22"/>
              </w:rPr>
            </w:pPr>
            <w:r w:rsidRPr="00314A09">
              <w:rPr>
                <w:color w:val="000000"/>
                <w:sz w:val="22"/>
                <w:szCs w:val="22"/>
              </w:rPr>
              <w:t>.1.6</w:t>
            </w:r>
          </w:p>
        </w:tc>
        <w:tc>
          <w:tcPr>
            <w:tcW w:w="4617" w:type="dxa"/>
            <w:shd w:val="clear" w:color="auto" w:fill="auto"/>
            <w:vAlign w:val="center"/>
            <w:hideMark/>
          </w:tcPr>
          <w:p w14:paraId="06EA80C5" w14:textId="77777777" w:rsidR="00D04024" w:rsidRPr="00314A09" w:rsidRDefault="00D04024" w:rsidP="00D960CC">
            <w:pPr>
              <w:rPr>
                <w:color w:val="000000"/>
                <w:sz w:val="22"/>
                <w:szCs w:val="22"/>
              </w:rPr>
            </w:pPr>
            <w:r w:rsidRPr="00314A09">
              <w:rPr>
                <w:color w:val="000000"/>
                <w:sz w:val="22"/>
                <w:szCs w:val="22"/>
              </w:rPr>
              <w:t>Собственные средства РСО</w:t>
            </w:r>
          </w:p>
        </w:tc>
        <w:tc>
          <w:tcPr>
            <w:tcW w:w="960" w:type="dxa"/>
            <w:shd w:val="clear" w:color="auto" w:fill="auto"/>
            <w:vAlign w:val="center"/>
            <w:hideMark/>
          </w:tcPr>
          <w:p w14:paraId="6D5AA6E8"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49C20BF7"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3451DBF9"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43709FBF"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52AD3661"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5A0C18D4"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1D2164F2" w14:textId="77777777" w:rsidR="00D04024" w:rsidRPr="00314A09" w:rsidRDefault="00D04024" w:rsidP="00D960CC">
            <w:pPr>
              <w:jc w:val="center"/>
              <w:rPr>
                <w:color w:val="000000"/>
                <w:sz w:val="22"/>
                <w:szCs w:val="22"/>
              </w:rPr>
            </w:pPr>
            <w:r>
              <w:rPr>
                <w:color w:val="000000"/>
                <w:sz w:val="20"/>
              </w:rPr>
              <w:t> </w:t>
            </w:r>
          </w:p>
        </w:tc>
        <w:tc>
          <w:tcPr>
            <w:tcW w:w="1137" w:type="dxa"/>
            <w:shd w:val="clear" w:color="auto" w:fill="auto"/>
            <w:vAlign w:val="center"/>
            <w:hideMark/>
          </w:tcPr>
          <w:p w14:paraId="252A48EB" w14:textId="77777777" w:rsidR="00D04024" w:rsidRPr="00314A09" w:rsidRDefault="00D04024" w:rsidP="00D960CC">
            <w:pPr>
              <w:jc w:val="center"/>
              <w:rPr>
                <w:color w:val="000000"/>
                <w:sz w:val="22"/>
                <w:szCs w:val="22"/>
              </w:rPr>
            </w:pPr>
            <w:r>
              <w:rPr>
                <w:color w:val="000000"/>
                <w:sz w:val="20"/>
              </w:rPr>
              <w:t> </w:t>
            </w:r>
          </w:p>
        </w:tc>
        <w:tc>
          <w:tcPr>
            <w:tcW w:w="1134" w:type="dxa"/>
            <w:shd w:val="clear" w:color="auto" w:fill="auto"/>
            <w:vAlign w:val="center"/>
            <w:hideMark/>
          </w:tcPr>
          <w:p w14:paraId="623C3144" w14:textId="77777777" w:rsidR="00D04024" w:rsidRPr="00314A09" w:rsidRDefault="00D04024" w:rsidP="00D960CC">
            <w:pPr>
              <w:jc w:val="center"/>
              <w:rPr>
                <w:color w:val="000000"/>
                <w:sz w:val="22"/>
                <w:szCs w:val="22"/>
              </w:rPr>
            </w:pPr>
            <w:r>
              <w:rPr>
                <w:color w:val="000000"/>
                <w:sz w:val="20"/>
              </w:rPr>
              <w:t> </w:t>
            </w:r>
          </w:p>
        </w:tc>
      </w:tr>
      <w:tr w:rsidR="00D04024" w:rsidRPr="00314A09" w14:paraId="1EF3B036" w14:textId="77777777" w:rsidTr="00D960CC">
        <w:trPr>
          <w:trHeight w:val="315"/>
          <w:jc w:val="center"/>
        </w:trPr>
        <w:tc>
          <w:tcPr>
            <w:tcW w:w="988" w:type="dxa"/>
            <w:shd w:val="clear" w:color="auto" w:fill="auto"/>
            <w:vAlign w:val="center"/>
            <w:hideMark/>
          </w:tcPr>
          <w:p w14:paraId="017C7DDE" w14:textId="77777777" w:rsidR="00D04024" w:rsidRPr="00314A09" w:rsidRDefault="00D04024" w:rsidP="00D960CC">
            <w:pPr>
              <w:jc w:val="center"/>
              <w:rPr>
                <w:color w:val="000000"/>
                <w:sz w:val="22"/>
                <w:szCs w:val="22"/>
              </w:rPr>
            </w:pPr>
            <w:r w:rsidRPr="00314A09">
              <w:rPr>
                <w:color w:val="000000"/>
                <w:sz w:val="22"/>
                <w:szCs w:val="22"/>
              </w:rPr>
              <w:t>.1.7</w:t>
            </w:r>
          </w:p>
        </w:tc>
        <w:tc>
          <w:tcPr>
            <w:tcW w:w="4617" w:type="dxa"/>
            <w:shd w:val="clear" w:color="auto" w:fill="auto"/>
            <w:vAlign w:val="center"/>
            <w:hideMark/>
          </w:tcPr>
          <w:p w14:paraId="1FF5542A" w14:textId="77777777" w:rsidR="00D04024" w:rsidRPr="00314A09" w:rsidRDefault="00D04024" w:rsidP="00D960CC">
            <w:pPr>
              <w:rPr>
                <w:color w:val="000000"/>
                <w:sz w:val="22"/>
                <w:szCs w:val="22"/>
              </w:rPr>
            </w:pPr>
            <w:r w:rsidRPr="00314A09">
              <w:rPr>
                <w:color w:val="000000"/>
                <w:sz w:val="22"/>
                <w:szCs w:val="22"/>
              </w:rPr>
              <w:t>за счет тарифов на подключение</w:t>
            </w:r>
          </w:p>
        </w:tc>
        <w:tc>
          <w:tcPr>
            <w:tcW w:w="960" w:type="dxa"/>
            <w:shd w:val="clear" w:color="auto" w:fill="auto"/>
            <w:vAlign w:val="center"/>
            <w:hideMark/>
          </w:tcPr>
          <w:p w14:paraId="21AA90AC"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277CEB6B" w14:textId="77777777" w:rsidR="00D04024" w:rsidRPr="00314A09" w:rsidRDefault="00D04024" w:rsidP="00D960CC">
            <w:pPr>
              <w:jc w:val="center"/>
              <w:rPr>
                <w:color w:val="000000"/>
                <w:sz w:val="22"/>
                <w:szCs w:val="22"/>
              </w:rPr>
            </w:pPr>
            <w:r>
              <w:rPr>
                <w:color w:val="000000"/>
                <w:sz w:val="20"/>
              </w:rPr>
              <w:t>0</w:t>
            </w:r>
          </w:p>
        </w:tc>
        <w:tc>
          <w:tcPr>
            <w:tcW w:w="960" w:type="dxa"/>
            <w:shd w:val="clear" w:color="auto" w:fill="auto"/>
            <w:vAlign w:val="center"/>
            <w:hideMark/>
          </w:tcPr>
          <w:p w14:paraId="7E602A4B"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4A436D34"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17C13FFB" w14:textId="77777777" w:rsidR="00D04024" w:rsidRPr="00314A09" w:rsidRDefault="00D04024" w:rsidP="00D960CC">
            <w:pPr>
              <w:jc w:val="center"/>
              <w:rPr>
                <w:color w:val="000000"/>
                <w:sz w:val="22"/>
                <w:szCs w:val="22"/>
              </w:rPr>
            </w:pPr>
            <w:r>
              <w:rPr>
                <w:color w:val="000000"/>
                <w:sz w:val="20"/>
              </w:rPr>
              <w:t>0</w:t>
            </w:r>
          </w:p>
        </w:tc>
        <w:tc>
          <w:tcPr>
            <w:tcW w:w="960" w:type="dxa"/>
            <w:shd w:val="clear" w:color="auto" w:fill="auto"/>
            <w:vAlign w:val="center"/>
            <w:hideMark/>
          </w:tcPr>
          <w:p w14:paraId="6BC03CB9" w14:textId="77777777" w:rsidR="00D04024" w:rsidRPr="00314A09" w:rsidRDefault="00D04024" w:rsidP="00D960CC">
            <w:pPr>
              <w:jc w:val="center"/>
              <w:rPr>
                <w:color w:val="000000"/>
                <w:sz w:val="22"/>
                <w:szCs w:val="22"/>
              </w:rPr>
            </w:pPr>
            <w:r>
              <w:rPr>
                <w:color w:val="000000"/>
                <w:sz w:val="20"/>
              </w:rPr>
              <w:t>0</w:t>
            </w:r>
          </w:p>
        </w:tc>
        <w:tc>
          <w:tcPr>
            <w:tcW w:w="960" w:type="dxa"/>
            <w:shd w:val="clear" w:color="auto" w:fill="auto"/>
            <w:vAlign w:val="center"/>
            <w:hideMark/>
          </w:tcPr>
          <w:p w14:paraId="48E67C6B" w14:textId="77777777" w:rsidR="00D04024" w:rsidRPr="00314A09" w:rsidRDefault="00D04024" w:rsidP="00D960CC">
            <w:pPr>
              <w:jc w:val="center"/>
              <w:rPr>
                <w:color w:val="000000"/>
                <w:sz w:val="22"/>
                <w:szCs w:val="22"/>
              </w:rPr>
            </w:pPr>
            <w:r>
              <w:rPr>
                <w:color w:val="000000"/>
                <w:sz w:val="20"/>
              </w:rPr>
              <w:t>0</w:t>
            </w:r>
          </w:p>
        </w:tc>
        <w:tc>
          <w:tcPr>
            <w:tcW w:w="1137" w:type="dxa"/>
            <w:shd w:val="clear" w:color="auto" w:fill="auto"/>
            <w:vAlign w:val="center"/>
            <w:hideMark/>
          </w:tcPr>
          <w:p w14:paraId="4D3FEE69" w14:textId="77777777" w:rsidR="00D04024" w:rsidRPr="00314A09" w:rsidRDefault="00D04024" w:rsidP="00D960CC">
            <w:pPr>
              <w:jc w:val="center"/>
              <w:rPr>
                <w:color w:val="000000"/>
                <w:sz w:val="22"/>
                <w:szCs w:val="22"/>
              </w:rPr>
            </w:pPr>
            <w:r>
              <w:rPr>
                <w:color w:val="000000"/>
                <w:sz w:val="20"/>
              </w:rPr>
              <w:t>0</w:t>
            </w:r>
          </w:p>
        </w:tc>
        <w:tc>
          <w:tcPr>
            <w:tcW w:w="1134" w:type="dxa"/>
            <w:shd w:val="clear" w:color="auto" w:fill="auto"/>
            <w:vAlign w:val="center"/>
            <w:hideMark/>
          </w:tcPr>
          <w:p w14:paraId="28AA0E4F" w14:textId="77777777" w:rsidR="00D04024" w:rsidRPr="00314A09" w:rsidRDefault="00D04024" w:rsidP="00D960CC">
            <w:pPr>
              <w:jc w:val="center"/>
              <w:rPr>
                <w:color w:val="000000"/>
                <w:sz w:val="22"/>
                <w:szCs w:val="22"/>
              </w:rPr>
            </w:pPr>
            <w:r>
              <w:rPr>
                <w:color w:val="000000"/>
                <w:sz w:val="20"/>
              </w:rPr>
              <w:t>0</w:t>
            </w:r>
          </w:p>
        </w:tc>
      </w:tr>
      <w:tr w:rsidR="00D04024" w:rsidRPr="00314A09" w14:paraId="28F48FDF" w14:textId="77777777" w:rsidTr="00D960CC">
        <w:trPr>
          <w:trHeight w:val="300"/>
          <w:jc w:val="center"/>
        </w:trPr>
        <w:tc>
          <w:tcPr>
            <w:tcW w:w="988" w:type="dxa"/>
            <w:shd w:val="clear" w:color="000000" w:fill="FFFF00"/>
            <w:noWrap/>
            <w:vAlign w:val="center"/>
            <w:hideMark/>
          </w:tcPr>
          <w:p w14:paraId="05BBD459" w14:textId="77777777" w:rsidR="00D04024" w:rsidRPr="00314A09" w:rsidRDefault="00D04024" w:rsidP="00D960CC">
            <w:pPr>
              <w:jc w:val="center"/>
              <w:rPr>
                <w:rFonts w:ascii="Calibri" w:hAnsi="Calibri" w:cs="Calibri"/>
                <w:color w:val="000000"/>
                <w:sz w:val="22"/>
                <w:szCs w:val="22"/>
              </w:rPr>
            </w:pPr>
            <w:r w:rsidRPr="00314A09">
              <w:rPr>
                <w:rFonts w:ascii="Calibri" w:hAnsi="Calibri" w:cs="Calibri"/>
                <w:color w:val="000000"/>
                <w:sz w:val="22"/>
                <w:szCs w:val="22"/>
              </w:rPr>
              <w:t>2</w:t>
            </w:r>
          </w:p>
        </w:tc>
        <w:tc>
          <w:tcPr>
            <w:tcW w:w="13608" w:type="dxa"/>
            <w:gridSpan w:val="10"/>
            <w:shd w:val="clear" w:color="000000" w:fill="FFFF00"/>
            <w:vAlign w:val="center"/>
            <w:hideMark/>
          </w:tcPr>
          <w:p w14:paraId="11CE0DD0" w14:textId="77777777" w:rsidR="00D04024" w:rsidRPr="00314A09" w:rsidRDefault="00D04024" w:rsidP="00D960CC">
            <w:pPr>
              <w:jc w:val="center"/>
              <w:rPr>
                <w:b/>
                <w:bCs/>
                <w:color w:val="000000"/>
                <w:sz w:val="22"/>
                <w:szCs w:val="22"/>
              </w:rPr>
            </w:pPr>
            <w:r w:rsidRPr="00314A09">
              <w:rPr>
                <w:b/>
                <w:bCs/>
                <w:color w:val="000000"/>
                <w:sz w:val="22"/>
                <w:szCs w:val="22"/>
              </w:rPr>
              <w:t>Обустройство контейнерных площадок</w:t>
            </w:r>
          </w:p>
        </w:tc>
      </w:tr>
      <w:tr w:rsidR="00D04024" w:rsidRPr="00314A09" w14:paraId="6170C345" w14:textId="77777777" w:rsidTr="00D960CC">
        <w:trPr>
          <w:trHeight w:val="315"/>
          <w:jc w:val="center"/>
        </w:trPr>
        <w:tc>
          <w:tcPr>
            <w:tcW w:w="988" w:type="dxa"/>
            <w:shd w:val="clear" w:color="auto" w:fill="auto"/>
            <w:vAlign w:val="center"/>
            <w:hideMark/>
          </w:tcPr>
          <w:p w14:paraId="49403767" w14:textId="77777777" w:rsidR="00D04024" w:rsidRPr="00314A09" w:rsidRDefault="00D04024" w:rsidP="00D960CC">
            <w:pPr>
              <w:jc w:val="center"/>
              <w:rPr>
                <w:color w:val="000000"/>
                <w:sz w:val="22"/>
                <w:szCs w:val="22"/>
              </w:rPr>
            </w:pPr>
            <w:r w:rsidRPr="00314A09">
              <w:rPr>
                <w:color w:val="000000"/>
                <w:sz w:val="22"/>
                <w:szCs w:val="22"/>
              </w:rPr>
              <w:t>.2.1</w:t>
            </w:r>
          </w:p>
        </w:tc>
        <w:tc>
          <w:tcPr>
            <w:tcW w:w="4617" w:type="dxa"/>
            <w:shd w:val="clear" w:color="auto" w:fill="auto"/>
            <w:vAlign w:val="center"/>
            <w:hideMark/>
          </w:tcPr>
          <w:p w14:paraId="3F9A38A5" w14:textId="77777777" w:rsidR="00D04024" w:rsidRPr="00314A09" w:rsidRDefault="00D04024" w:rsidP="00D960CC">
            <w:pPr>
              <w:rPr>
                <w:color w:val="000000"/>
                <w:sz w:val="22"/>
                <w:szCs w:val="22"/>
              </w:rPr>
            </w:pPr>
            <w:r w:rsidRPr="00314A09">
              <w:rPr>
                <w:color w:val="000000"/>
                <w:sz w:val="22"/>
                <w:szCs w:val="22"/>
              </w:rPr>
              <w:t>Всего инвестиций за период, в т.ч.</w:t>
            </w:r>
          </w:p>
        </w:tc>
        <w:tc>
          <w:tcPr>
            <w:tcW w:w="960" w:type="dxa"/>
            <w:shd w:val="clear" w:color="auto" w:fill="auto"/>
            <w:vAlign w:val="center"/>
            <w:hideMark/>
          </w:tcPr>
          <w:p w14:paraId="1A7BDDB2"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1CF4C1A5" w14:textId="77777777" w:rsidR="00D04024" w:rsidRPr="00314A09" w:rsidRDefault="00D04024" w:rsidP="00D960CC">
            <w:pPr>
              <w:jc w:val="center"/>
              <w:rPr>
                <w:color w:val="000000"/>
                <w:sz w:val="22"/>
                <w:szCs w:val="22"/>
              </w:rPr>
            </w:pPr>
            <w:r>
              <w:rPr>
                <w:color w:val="000000"/>
                <w:sz w:val="20"/>
              </w:rPr>
              <w:t>0,0</w:t>
            </w:r>
          </w:p>
        </w:tc>
        <w:tc>
          <w:tcPr>
            <w:tcW w:w="960" w:type="dxa"/>
            <w:shd w:val="clear" w:color="auto" w:fill="auto"/>
            <w:vAlign w:val="center"/>
            <w:hideMark/>
          </w:tcPr>
          <w:p w14:paraId="74B59175" w14:textId="77777777" w:rsidR="00D04024" w:rsidRPr="00314A09" w:rsidRDefault="00D04024" w:rsidP="00D960CC">
            <w:pPr>
              <w:jc w:val="center"/>
              <w:rPr>
                <w:color w:val="000000"/>
                <w:sz w:val="22"/>
                <w:szCs w:val="22"/>
              </w:rPr>
            </w:pPr>
            <w:r>
              <w:rPr>
                <w:color w:val="000000"/>
                <w:sz w:val="20"/>
              </w:rPr>
              <w:t>0,0</w:t>
            </w:r>
          </w:p>
        </w:tc>
        <w:tc>
          <w:tcPr>
            <w:tcW w:w="960" w:type="dxa"/>
            <w:shd w:val="clear" w:color="auto" w:fill="auto"/>
            <w:vAlign w:val="center"/>
            <w:hideMark/>
          </w:tcPr>
          <w:p w14:paraId="749A3062" w14:textId="77777777" w:rsidR="00D04024" w:rsidRPr="00314A09" w:rsidRDefault="00D04024" w:rsidP="00D960CC">
            <w:pPr>
              <w:jc w:val="center"/>
              <w:rPr>
                <w:color w:val="000000"/>
                <w:sz w:val="22"/>
                <w:szCs w:val="22"/>
              </w:rPr>
            </w:pPr>
            <w:r>
              <w:rPr>
                <w:color w:val="000000"/>
                <w:sz w:val="20"/>
              </w:rPr>
              <w:t>60,0</w:t>
            </w:r>
          </w:p>
        </w:tc>
        <w:tc>
          <w:tcPr>
            <w:tcW w:w="960" w:type="dxa"/>
            <w:shd w:val="clear" w:color="auto" w:fill="auto"/>
            <w:vAlign w:val="center"/>
            <w:hideMark/>
          </w:tcPr>
          <w:p w14:paraId="5A3F1B9B" w14:textId="77777777" w:rsidR="00D04024" w:rsidRPr="00314A09" w:rsidRDefault="00D04024" w:rsidP="00D960CC">
            <w:pPr>
              <w:jc w:val="center"/>
              <w:rPr>
                <w:color w:val="000000"/>
                <w:sz w:val="22"/>
                <w:szCs w:val="22"/>
              </w:rPr>
            </w:pPr>
            <w:r>
              <w:rPr>
                <w:color w:val="000000"/>
                <w:sz w:val="20"/>
              </w:rPr>
              <w:t>60,0</w:t>
            </w:r>
          </w:p>
        </w:tc>
        <w:tc>
          <w:tcPr>
            <w:tcW w:w="960" w:type="dxa"/>
            <w:shd w:val="clear" w:color="auto" w:fill="auto"/>
            <w:vAlign w:val="center"/>
            <w:hideMark/>
          </w:tcPr>
          <w:p w14:paraId="4212FAD3" w14:textId="77777777" w:rsidR="00D04024" w:rsidRPr="00314A09" w:rsidRDefault="00D04024" w:rsidP="00D960CC">
            <w:pPr>
              <w:jc w:val="center"/>
              <w:rPr>
                <w:color w:val="000000"/>
                <w:sz w:val="22"/>
                <w:szCs w:val="22"/>
              </w:rPr>
            </w:pPr>
            <w:r>
              <w:rPr>
                <w:color w:val="000000"/>
                <w:sz w:val="20"/>
              </w:rPr>
              <w:t>60,0</w:t>
            </w:r>
          </w:p>
        </w:tc>
        <w:tc>
          <w:tcPr>
            <w:tcW w:w="960" w:type="dxa"/>
            <w:shd w:val="clear" w:color="auto" w:fill="auto"/>
            <w:vAlign w:val="center"/>
            <w:hideMark/>
          </w:tcPr>
          <w:p w14:paraId="6D2D519B" w14:textId="77777777" w:rsidR="00D04024" w:rsidRPr="00314A09" w:rsidRDefault="00D04024" w:rsidP="00D960CC">
            <w:pPr>
              <w:jc w:val="center"/>
              <w:rPr>
                <w:color w:val="000000"/>
                <w:sz w:val="22"/>
                <w:szCs w:val="22"/>
              </w:rPr>
            </w:pPr>
            <w:r>
              <w:rPr>
                <w:color w:val="000000"/>
                <w:sz w:val="20"/>
              </w:rPr>
              <w:t>180,0</w:t>
            </w:r>
          </w:p>
        </w:tc>
        <w:tc>
          <w:tcPr>
            <w:tcW w:w="1137" w:type="dxa"/>
            <w:shd w:val="clear" w:color="auto" w:fill="auto"/>
            <w:vAlign w:val="center"/>
            <w:hideMark/>
          </w:tcPr>
          <w:p w14:paraId="7EA0A928" w14:textId="77777777" w:rsidR="00D04024" w:rsidRPr="00314A09" w:rsidRDefault="00D04024" w:rsidP="00D960CC">
            <w:pPr>
              <w:jc w:val="center"/>
              <w:rPr>
                <w:color w:val="000000"/>
                <w:sz w:val="22"/>
                <w:szCs w:val="22"/>
              </w:rPr>
            </w:pPr>
            <w:r>
              <w:rPr>
                <w:color w:val="000000"/>
                <w:sz w:val="20"/>
              </w:rPr>
              <w:t>60,0</w:t>
            </w:r>
          </w:p>
        </w:tc>
        <w:tc>
          <w:tcPr>
            <w:tcW w:w="1134" w:type="dxa"/>
            <w:shd w:val="clear" w:color="auto" w:fill="auto"/>
            <w:vAlign w:val="center"/>
            <w:hideMark/>
          </w:tcPr>
          <w:p w14:paraId="74865B7D" w14:textId="77777777" w:rsidR="00D04024" w:rsidRPr="00314A09" w:rsidRDefault="00D04024" w:rsidP="00D960CC">
            <w:pPr>
              <w:jc w:val="center"/>
              <w:rPr>
                <w:color w:val="000000"/>
                <w:sz w:val="22"/>
                <w:szCs w:val="22"/>
              </w:rPr>
            </w:pPr>
            <w:r>
              <w:rPr>
                <w:color w:val="000000"/>
                <w:sz w:val="20"/>
              </w:rPr>
              <w:t>240,0</w:t>
            </w:r>
          </w:p>
        </w:tc>
      </w:tr>
      <w:tr w:rsidR="00D04024" w:rsidRPr="00314A09" w14:paraId="37B247FB" w14:textId="77777777" w:rsidTr="00D960CC">
        <w:trPr>
          <w:trHeight w:val="390"/>
          <w:jc w:val="center"/>
        </w:trPr>
        <w:tc>
          <w:tcPr>
            <w:tcW w:w="988" w:type="dxa"/>
            <w:shd w:val="clear" w:color="auto" w:fill="auto"/>
            <w:vAlign w:val="center"/>
            <w:hideMark/>
          </w:tcPr>
          <w:p w14:paraId="3E000775" w14:textId="77777777" w:rsidR="00D04024" w:rsidRPr="00314A09" w:rsidRDefault="00D04024" w:rsidP="00D960CC">
            <w:pPr>
              <w:jc w:val="center"/>
              <w:rPr>
                <w:color w:val="000000"/>
                <w:sz w:val="22"/>
                <w:szCs w:val="22"/>
              </w:rPr>
            </w:pPr>
            <w:r w:rsidRPr="00314A09">
              <w:rPr>
                <w:color w:val="000000"/>
                <w:sz w:val="22"/>
                <w:szCs w:val="22"/>
              </w:rPr>
              <w:t>.2.2</w:t>
            </w:r>
          </w:p>
        </w:tc>
        <w:tc>
          <w:tcPr>
            <w:tcW w:w="4617" w:type="dxa"/>
            <w:shd w:val="clear" w:color="auto" w:fill="auto"/>
            <w:vAlign w:val="center"/>
            <w:hideMark/>
          </w:tcPr>
          <w:p w14:paraId="222AE1BB" w14:textId="77777777" w:rsidR="00D04024" w:rsidRPr="00314A09" w:rsidRDefault="00D04024" w:rsidP="00D960CC">
            <w:pPr>
              <w:rPr>
                <w:color w:val="000000"/>
                <w:sz w:val="22"/>
                <w:szCs w:val="22"/>
              </w:rPr>
            </w:pPr>
            <w:r w:rsidRPr="00314A09">
              <w:rPr>
                <w:color w:val="000000"/>
                <w:sz w:val="22"/>
                <w:szCs w:val="22"/>
              </w:rPr>
              <w:t>Федеральный бюджет</w:t>
            </w:r>
          </w:p>
        </w:tc>
        <w:tc>
          <w:tcPr>
            <w:tcW w:w="960" w:type="dxa"/>
            <w:shd w:val="clear" w:color="auto" w:fill="auto"/>
            <w:vAlign w:val="center"/>
            <w:hideMark/>
          </w:tcPr>
          <w:p w14:paraId="62228EAF"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62C8C1EA" w14:textId="77777777" w:rsidR="00D04024" w:rsidRPr="00314A09" w:rsidRDefault="00D04024" w:rsidP="00D960CC">
            <w:pPr>
              <w:jc w:val="center"/>
              <w:rPr>
                <w:color w:val="000000"/>
                <w:sz w:val="22"/>
                <w:szCs w:val="22"/>
              </w:rPr>
            </w:pPr>
            <w:r>
              <w:rPr>
                <w:color w:val="000000"/>
                <w:sz w:val="22"/>
                <w:szCs w:val="22"/>
              </w:rPr>
              <w:t> </w:t>
            </w:r>
          </w:p>
        </w:tc>
        <w:tc>
          <w:tcPr>
            <w:tcW w:w="960" w:type="dxa"/>
            <w:shd w:val="clear" w:color="auto" w:fill="auto"/>
            <w:vAlign w:val="center"/>
            <w:hideMark/>
          </w:tcPr>
          <w:p w14:paraId="4AC40EE4" w14:textId="77777777" w:rsidR="00D04024" w:rsidRPr="00314A09" w:rsidRDefault="00D04024" w:rsidP="00D960CC">
            <w:pPr>
              <w:jc w:val="center"/>
              <w:rPr>
                <w:color w:val="000000"/>
                <w:sz w:val="22"/>
                <w:szCs w:val="22"/>
              </w:rPr>
            </w:pPr>
            <w:r>
              <w:rPr>
                <w:color w:val="000000"/>
                <w:sz w:val="22"/>
                <w:szCs w:val="22"/>
              </w:rPr>
              <w:t> </w:t>
            </w:r>
          </w:p>
        </w:tc>
        <w:tc>
          <w:tcPr>
            <w:tcW w:w="960" w:type="dxa"/>
            <w:shd w:val="clear" w:color="auto" w:fill="auto"/>
            <w:vAlign w:val="center"/>
            <w:hideMark/>
          </w:tcPr>
          <w:p w14:paraId="5E7C1559" w14:textId="77777777" w:rsidR="00D04024" w:rsidRPr="00314A09" w:rsidRDefault="00D04024" w:rsidP="00D960CC">
            <w:pPr>
              <w:jc w:val="center"/>
              <w:rPr>
                <w:b/>
                <w:bCs/>
                <w:color w:val="000000"/>
                <w:sz w:val="22"/>
                <w:szCs w:val="22"/>
              </w:rPr>
            </w:pPr>
            <w:r>
              <w:rPr>
                <w:b/>
                <w:bCs/>
                <w:color w:val="000000"/>
                <w:sz w:val="28"/>
                <w:szCs w:val="28"/>
              </w:rPr>
              <w:t> </w:t>
            </w:r>
          </w:p>
        </w:tc>
        <w:tc>
          <w:tcPr>
            <w:tcW w:w="960" w:type="dxa"/>
            <w:shd w:val="clear" w:color="auto" w:fill="auto"/>
            <w:vAlign w:val="center"/>
            <w:hideMark/>
          </w:tcPr>
          <w:p w14:paraId="594BCCF9" w14:textId="77777777" w:rsidR="00D04024" w:rsidRPr="00314A09" w:rsidRDefault="00D04024" w:rsidP="00D960CC">
            <w:pPr>
              <w:jc w:val="center"/>
              <w:rPr>
                <w:color w:val="000000"/>
                <w:sz w:val="22"/>
                <w:szCs w:val="22"/>
              </w:rPr>
            </w:pPr>
            <w:r>
              <w:rPr>
                <w:color w:val="000000"/>
                <w:sz w:val="22"/>
                <w:szCs w:val="22"/>
              </w:rPr>
              <w:t> </w:t>
            </w:r>
          </w:p>
        </w:tc>
        <w:tc>
          <w:tcPr>
            <w:tcW w:w="960" w:type="dxa"/>
            <w:shd w:val="clear" w:color="auto" w:fill="auto"/>
            <w:vAlign w:val="center"/>
            <w:hideMark/>
          </w:tcPr>
          <w:p w14:paraId="4C035DE6" w14:textId="77777777" w:rsidR="00D04024" w:rsidRPr="00314A09" w:rsidRDefault="00D04024" w:rsidP="00D960CC">
            <w:pPr>
              <w:jc w:val="center"/>
              <w:rPr>
                <w:color w:val="000000"/>
                <w:sz w:val="22"/>
                <w:szCs w:val="22"/>
              </w:rPr>
            </w:pPr>
            <w:r>
              <w:rPr>
                <w:color w:val="000000"/>
                <w:sz w:val="22"/>
                <w:szCs w:val="22"/>
              </w:rPr>
              <w:t> </w:t>
            </w:r>
          </w:p>
        </w:tc>
        <w:tc>
          <w:tcPr>
            <w:tcW w:w="960" w:type="dxa"/>
            <w:shd w:val="clear" w:color="auto" w:fill="auto"/>
            <w:vAlign w:val="center"/>
            <w:hideMark/>
          </w:tcPr>
          <w:p w14:paraId="38361A8B" w14:textId="77777777" w:rsidR="00D04024" w:rsidRPr="00314A09" w:rsidRDefault="00D04024" w:rsidP="00D960CC">
            <w:pPr>
              <w:jc w:val="center"/>
              <w:rPr>
                <w:color w:val="000000"/>
                <w:sz w:val="22"/>
                <w:szCs w:val="22"/>
              </w:rPr>
            </w:pPr>
            <w:r>
              <w:rPr>
                <w:color w:val="000000"/>
                <w:sz w:val="20"/>
              </w:rPr>
              <w:t> </w:t>
            </w:r>
          </w:p>
        </w:tc>
        <w:tc>
          <w:tcPr>
            <w:tcW w:w="1137" w:type="dxa"/>
            <w:shd w:val="clear" w:color="auto" w:fill="auto"/>
            <w:vAlign w:val="center"/>
            <w:hideMark/>
          </w:tcPr>
          <w:p w14:paraId="0EA5261C" w14:textId="77777777" w:rsidR="00D04024" w:rsidRPr="00314A09" w:rsidRDefault="00D04024" w:rsidP="00D960CC">
            <w:pPr>
              <w:jc w:val="center"/>
              <w:rPr>
                <w:color w:val="000000"/>
                <w:sz w:val="22"/>
                <w:szCs w:val="22"/>
              </w:rPr>
            </w:pPr>
            <w:r>
              <w:rPr>
                <w:color w:val="000000"/>
                <w:sz w:val="20"/>
              </w:rPr>
              <w:t> </w:t>
            </w:r>
          </w:p>
        </w:tc>
        <w:tc>
          <w:tcPr>
            <w:tcW w:w="1134" w:type="dxa"/>
            <w:shd w:val="clear" w:color="auto" w:fill="auto"/>
            <w:noWrap/>
            <w:vAlign w:val="bottom"/>
            <w:hideMark/>
          </w:tcPr>
          <w:p w14:paraId="70B3AAF4" w14:textId="77777777" w:rsidR="00D04024" w:rsidRPr="00314A09" w:rsidRDefault="00D04024" w:rsidP="00D960CC">
            <w:pPr>
              <w:jc w:val="center"/>
              <w:rPr>
                <w:rFonts w:ascii="Calibri" w:hAnsi="Calibri" w:cs="Calibri"/>
                <w:color w:val="000000"/>
                <w:sz w:val="22"/>
                <w:szCs w:val="22"/>
              </w:rPr>
            </w:pPr>
            <w:r>
              <w:rPr>
                <w:rFonts w:ascii="Calibri" w:hAnsi="Calibri" w:cs="Calibri"/>
                <w:color w:val="000000"/>
                <w:sz w:val="22"/>
                <w:szCs w:val="22"/>
              </w:rPr>
              <w:t> </w:t>
            </w:r>
          </w:p>
        </w:tc>
      </w:tr>
      <w:tr w:rsidR="00D04024" w:rsidRPr="00314A09" w14:paraId="6DA53F1F" w14:textId="77777777" w:rsidTr="00D960CC">
        <w:trPr>
          <w:trHeight w:val="315"/>
          <w:jc w:val="center"/>
        </w:trPr>
        <w:tc>
          <w:tcPr>
            <w:tcW w:w="988" w:type="dxa"/>
            <w:shd w:val="clear" w:color="auto" w:fill="auto"/>
            <w:vAlign w:val="center"/>
            <w:hideMark/>
          </w:tcPr>
          <w:p w14:paraId="4D802D0B" w14:textId="77777777" w:rsidR="00D04024" w:rsidRPr="00314A09" w:rsidRDefault="00D04024" w:rsidP="00D960CC">
            <w:pPr>
              <w:jc w:val="center"/>
              <w:rPr>
                <w:color w:val="000000"/>
                <w:sz w:val="22"/>
                <w:szCs w:val="22"/>
              </w:rPr>
            </w:pPr>
            <w:r w:rsidRPr="00314A09">
              <w:rPr>
                <w:color w:val="000000"/>
                <w:sz w:val="22"/>
                <w:szCs w:val="22"/>
              </w:rPr>
              <w:t>.2.3</w:t>
            </w:r>
          </w:p>
        </w:tc>
        <w:tc>
          <w:tcPr>
            <w:tcW w:w="4617" w:type="dxa"/>
            <w:shd w:val="clear" w:color="auto" w:fill="auto"/>
            <w:vAlign w:val="center"/>
            <w:hideMark/>
          </w:tcPr>
          <w:p w14:paraId="494CD610" w14:textId="77777777" w:rsidR="00D04024" w:rsidRPr="00314A09" w:rsidRDefault="00D04024" w:rsidP="00D960CC">
            <w:pPr>
              <w:rPr>
                <w:color w:val="000000"/>
                <w:sz w:val="22"/>
                <w:szCs w:val="22"/>
              </w:rPr>
            </w:pPr>
            <w:r w:rsidRPr="00314A09">
              <w:rPr>
                <w:color w:val="000000"/>
                <w:sz w:val="22"/>
                <w:szCs w:val="22"/>
              </w:rPr>
              <w:t>бюджет субъекта РФ</w:t>
            </w:r>
          </w:p>
        </w:tc>
        <w:tc>
          <w:tcPr>
            <w:tcW w:w="960" w:type="dxa"/>
            <w:shd w:val="clear" w:color="auto" w:fill="auto"/>
            <w:vAlign w:val="center"/>
            <w:hideMark/>
          </w:tcPr>
          <w:p w14:paraId="23BD0033"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24BD7CF2"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146F1048"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03D04EC3"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696A2F95"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29B04F6E"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6BE402CE" w14:textId="77777777" w:rsidR="00D04024" w:rsidRPr="00314A09" w:rsidRDefault="00D04024" w:rsidP="00D960CC">
            <w:pPr>
              <w:jc w:val="center"/>
              <w:rPr>
                <w:color w:val="000000"/>
                <w:sz w:val="22"/>
                <w:szCs w:val="22"/>
              </w:rPr>
            </w:pPr>
            <w:r>
              <w:rPr>
                <w:color w:val="000000"/>
                <w:sz w:val="20"/>
              </w:rPr>
              <w:t> </w:t>
            </w:r>
          </w:p>
        </w:tc>
        <w:tc>
          <w:tcPr>
            <w:tcW w:w="1137" w:type="dxa"/>
            <w:shd w:val="clear" w:color="auto" w:fill="auto"/>
            <w:vAlign w:val="center"/>
            <w:hideMark/>
          </w:tcPr>
          <w:p w14:paraId="254C7C7E" w14:textId="77777777" w:rsidR="00D04024" w:rsidRPr="00314A09" w:rsidRDefault="00D04024" w:rsidP="00D960CC">
            <w:pPr>
              <w:jc w:val="center"/>
              <w:rPr>
                <w:color w:val="000000"/>
                <w:sz w:val="22"/>
                <w:szCs w:val="22"/>
              </w:rPr>
            </w:pPr>
            <w:r>
              <w:rPr>
                <w:color w:val="000000"/>
                <w:sz w:val="20"/>
              </w:rPr>
              <w:t> </w:t>
            </w:r>
          </w:p>
        </w:tc>
        <w:tc>
          <w:tcPr>
            <w:tcW w:w="1134" w:type="dxa"/>
            <w:shd w:val="clear" w:color="auto" w:fill="auto"/>
            <w:vAlign w:val="center"/>
            <w:hideMark/>
          </w:tcPr>
          <w:p w14:paraId="0250B7BB" w14:textId="77777777" w:rsidR="00D04024" w:rsidRPr="00314A09" w:rsidRDefault="00D04024" w:rsidP="00D960CC">
            <w:pPr>
              <w:jc w:val="center"/>
              <w:rPr>
                <w:color w:val="000000"/>
                <w:sz w:val="22"/>
                <w:szCs w:val="22"/>
              </w:rPr>
            </w:pPr>
            <w:r>
              <w:rPr>
                <w:color w:val="000000"/>
                <w:sz w:val="20"/>
              </w:rPr>
              <w:t> </w:t>
            </w:r>
          </w:p>
        </w:tc>
      </w:tr>
      <w:tr w:rsidR="00D04024" w:rsidRPr="00314A09" w14:paraId="4F5D3A34" w14:textId="77777777" w:rsidTr="00D960CC">
        <w:trPr>
          <w:trHeight w:val="525"/>
          <w:jc w:val="center"/>
        </w:trPr>
        <w:tc>
          <w:tcPr>
            <w:tcW w:w="988" w:type="dxa"/>
            <w:shd w:val="clear" w:color="auto" w:fill="auto"/>
            <w:vAlign w:val="center"/>
            <w:hideMark/>
          </w:tcPr>
          <w:p w14:paraId="77737F52" w14:textId="77777777" w:rsidR="00D04024" w:rsidRPr="00314A09" w:rsidRDefault="00D04024" w:rsidP="00D960CC">
            <w:pPr>
              <w:jc w:val="center"/>
              <w:rPr>
                <w:color w:val="000000"/>
                <w:sz w:val="22"/>
                <w:szCs w:val="22"/>
              </w:rPr>
            </w:pPr>
            <w:r w:rsidRPr="00314A09">
              <w:rPr>
                <w:color w:val="000000"/>
                <w:sz w:val="22"/>
                <w:szCs w:val="22"/>
              </w:rPr>
              <w:t>.2.4</w:t>
            </w:r>
          </w:p>
        </w:tc>
        <w:tc>
          <w:tcPr>
            <w:tcW w:w="4617" w:type="dxa"/>
            <w:shd w:val="clear" w:color="auto" w:fill="auto"/>
            <w:vAlign w:val="center"/>
            <w:hideMark/>
          </w:tcPr>
          <w:p w14:paraId="24E875AF" w14:textId="77777777" w:rsidR="00D04024" w:rsidRPr="00314A09" w:rsidRDefault="00D04024" w:rsidP="00D960CC">
            <w:pPr>
              <w:rPr>
                <w:color w:val="000000"/>
                <w:sz w:val="22"/>
                <w:szCs w:val="22"/>
              </w:rPr>
            </w:pPr>
            <w:r w:rsidRPr="00314A09">
              <w:rPr>
                <w:color w:val="000000"/>
                <w:sz w:val="22"/>
                <w:szCs w:val="22"/>
              </w:rPr>
              <w:t>бюджет муниципального образования (района)</w:t>
            </w:r>
          </w:p>
        </w:tc>
        <w:tc>
          <w:tcPr>
            <w:tcW w:w="960" w:type="dxa"/>
            <w:shd w:val="clear" w:color="auto" w:fill="auto"/>
            <w:vAlign w:val="center"/>
            <w:hideMark/>
          </w:tcPr>
          <w:p w14:paraId="04F78F06"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2836817E"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4E128DF9"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38DD6312"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202E8CAC"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34D761E0"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45D29B7A" w14:textId="77777777" w:rsidR="00D04024" w:rsidRPr="00314A09" w:rsidRDefault="00D04024" w:rsidP="00D960CC">
            <w:pPr>
              <w:jc w:val="center"/>
              <w:rPr>
                <w:color w:val="000000"/>
                <w:sz w:val="22"/>
                <w:szCs w:val="22"/>
              </w:rPr>
            </w:pPr>
            <w:r>
              <w:rPr>
                <w:color w:val="000000"/>
                <w:sz w:val="20"/>
              </w:rPr>
              <w:t> </w:t>
            </w:r>
          </w:p>
        </w:tc>
        <w:tc>
          <w:tcPr>
            <w:tcW w:w="1137" w:type="dxa"/>
            <w:shd w:val="clear" w:color="auto" w:fill="auto"/>
            <w:vAlign w:val="center"/>
            <w:hideMark/>
          </w:tcPr>
          <w:p w14:paraId="3BA36DA3" w14:textId="77777777" w:rsidR="00D04024" w:rsidRPr="00314A09" w:rsidRDefault="00D04024" w:rsidP="00D960CC">
            <w:pPr>
              <w:jc w:val="center"/>
              <w:rPr>
                <w:color w:val="000000"/>
                <w:sz w:val="22"/>
                <w:szCs w:val="22"/>
              </w:rPr>
            </w:pPr>
            <w:r>
              <w:rPr>
                <w:color w:val="000000"/>
                <w:sz w:val="20"/>
              </w:rPr>
              <w:t> </w:t>
            </w:r>
          </w:p>
        </w:tc>
        <w:tc>
          <w:tcPr>
            <w:tcW w:w="1134" w:type="dxa"/>
            <w:shd w:val="clear" w:color="auto" w:fill="auto"/>
            <w:vAlign w:val="center"/>
            <w:hideMark/>
          </w:tcPr>
          <w:p w14:paraId="07B1E9A6" w14:textId="77777777" w:rsidR="00D04024" w:rsidRPr="00314A09" w:rsidRDefault="00D04024" w:rsidP="00D960CC">
            <w:pPr>
              <w:jc w:val="center"/>
              <w:rPr>
                <w:color w:val="000000"/>
                <w:sz w:val="22"/>
                <w:szCs w:val="22"/>
              </w:rPr>
            </w:pPr>
            <w:r>
              <w:rPr>
                <w:color w:val="000000"/>
                <w:sz w:val="20"/>
              </w:rPr>
              <w:t> </w:t>
            </w:r>
          </w:p>
        </w:tc>
      </w:tr>
      <w:tr w:rsidR="00D04024" w:rsidRPr="00314A09" w14:paraId="483993E2" w14:textId="77777777" w:rsidTr="00D960CC">
        <w:trPr>
          <w:trHeight w:val="525"/>
          <w:jc w:val="center"/>
        </w:trPr>
        <w:tc>
          <w:tcPr>
            <w:tcW w:w="988" w:type="dxa"/>
            <w:shd w:val="clear" w:color="auto" w:fill="auto"/>
            <w:vAlign w:val="center"/>
            <w:hideMark/>
          </w:tcPr>
          <w:p w14:paraId="468EBFDF" w14:textId="77777777" w:rsidR="00D04024" w:rsidRPr="00314A09" w:rsidRDefault="00D04024" w:rsidP="00D960CC">
            <w:pPr>
              <w:jc w:val="center"/>
              <w:rPr>
                <w:color w:val="000000"/>
                <w:sz w:val="22"/>
                <w:szCs w:val="22"/>
              </w:rPr>
            </w:pPr>
            <w:r w:rsidRPr="00314A09">
              <w:rPr>
                <w:color w:val="000000"/>
                <w:sz w:val="22"/>
                <w:szCs w:val="22"/>
              </w:rPr>
              <w:t>.2.5</w:t>
            </w:r>
          </w:p>
        </w:tc>
        <w:tc>
          <w:tcPr>
            <w:tcW w:w="4617" w:type="dxa"/>
            <w:shd w:val="clear" w:color="auto" w:fill="auto"/>
            <w:vAlign w:val="center"/>
            <w:hideMark/>
          </w:tcPr>
          <w:p w14:paraId="6D63A5D3" w14:textId="77777777" w:rsidR="00D04024" w:rsidRPr="00314A09" w:rsidRDefault="00D04024" w:rsidP="00D960CC">
            <w:pPr>
              <w:rPr>
                <w:color w:val="000000"/>
                <w:sz w:val="22"/>
                <w:szCs w:val="22"/>
              </w:rPr>
            </w:pPr>
            <w:r w:rsidRPr="00314A09">
              <w:rPr>
                <w:color w:val="000000"/>
                <w:sz w:val="22"/>
                <w:szCs w:val="22"/>
              </w:rPr>
              <w:t>бюджет муниципального образования (</w:t>
            </w:r>
            <w:r>
              <w:rPr>
                <w:color w:val="000000"/>
                <w:sz w:val="22"/>
                <w:szCs w:val="22"/>
              </w:rPr>
              <w:t>Егорьевский</w:t>
            </w:r>
            <w:r w:rsidRPr="00314A09">
              <w:rPr>
                <w:color w:val="000000"/>
                <w:sz w:val="22"/>
                <w:szCs w:val="22"/>
              </w:rPr>
              <w:t xml:space="preserve"> сельсовет)</w:t>
            </w:r>
          </w:p>
        </w:tc>
        <w:tc>
          <w:tcPr>
            <w:tcW w:w="960" w:type="dxa"/>
            <w:shd w:val="clear" w:color="auto" w:fill="auto"/>
            <w:vAlign w:val="center"/>
            <w:hideMark/>
          </w:tcPr>
          <w:p w14:paraId="22DD8B5C"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28381E11" w14:textId="77777777" w:rsidR="00D04024" w:rsidRPr="00314A09" w:rsidRDefault="00D04024" w:rsidP="00D960CC">
            <w:pPr>
              <w:jc w:val="center"/>
              <w:rPr>
                <w:color w:val="000000"/>
                <w:sz w:val="22"/>
                <w:szCs w:val="22"/>
              </w:rPr>
            </w:pPr>
            <w:r>
              <w:rPr>
                <w:color w:val="000000"/>
                <w:sz w:val="20"/>
              </w:rPr>
              <w:t>0</w:t>
            </w:r>
          </w:p>
        </w:tc>
        <w:tc>
          <w:tcPr>
            <w:tcW w:w="960" w:type="dxa"/>
            <w:shd w:val="clear" w:color="auto" w:fill="auto"/>
            <w:vAlign w:val="center"/>
            <w:hideMark/>
          </w:tcPr>
          <w:p w14:paraId="0BE63D42" w14:textId="77777777" w:rsidR="00D04024" w:rsidRPr="00314A09" w:rsidRDefault="00D04024" w:rsidP="00D960CC">
            <w:pPr>
              <w:jc w:val="center"/>
              <w:rPr>
                <w:color w:val="000000"/>
                <w:sz w:val="22"/>
                <w:szCs w:val="22"/>
              </w:rPr>
            </w:pPr>
            <w:r>
              <w:rPr>
                <w:color w:val="000000"/>
                <w:sz w:val="20"/>
              </w:rPr>
              <w:t>0</w:t>
            </w:r>
          </w:p>
        </w:tc>
        <w:tc>
          <w:tcPr>
            <w:tcW w:w="960" w:type="dxa"/>
            <w:shd w:val="clear" w:color="auto" w:fill="auto"/>
            <w:vAlign w:val="center"/>
            <w:hideMark/>
          </w:tcPr>
          <w:p w14:paraId="1AC8C09B" w14:textId="77777777" w:rsidR="00D04024" w:rsidRPr="00314A09" w:rsidRDefault="00D04024" w:rsidP="00D960CC">
            <w:pPr>
              <w:jc w:val="center"/>
              <w:rPr>
                <w:color w:val="000000"/>
                <w:sz w:val="22"/>
                <w:szCs w:val="22"/>
              </w:rPr>
            </w:pPr>
            <w:r>
              <w:rPr>
                <w:color w:val="000000"/>
                <w:sz w:val="20"/>
              </w:rPr>
              <w:t>60</w:t>
            </w:r>
          </w:p>
        </w:tc>
        <w:tc>
          <w:tcPr>
            <w:tcW w:w="960" w:type="dxa"/>
            <w:shd w:val="clear" w:color="auto" w:fill="auto"/>
            <w:vAlign w:val="center"/>
            <w:hideMark/>
          </w:tcPr>
          <w:p w14:paraId="2291B38E" w14:textId="77777777" w:rsidR="00D04024" w:rsidRPr="00314A09" w:rsidRDefault="00D04024" w:rsidP="00D960CC">
            <w:pPr>
              <w:jc w:val="center"/>
              <w:rPr>
                <w:color w:val="000000"/>
                <w:sz w:val="22"/>
                <w:szCs w:val="22"/>
              </w:rPr>
            </w:pPr>
            <w:r>
              <w:rPr>
                <w:color w:val="000000"/>
                <w:sz w:val="20"/>
              </w:rPr>
              <w:t>60</w:t>
            </w:r>
          </w:p>
        </w:tc>
        <w:tc>
          <w:tcPr>
            <w:tcW w:w="960" w:type="dxa"/>
            <w:shd w:val="clear" w:color="auto" w:fill="auto"/>
            <w:vAlign w:val="center"/>
            <w:hideMark/>
          </w:tcPr>
          <w:p w14:paraId="4AA21FBC" w14:textId="77777777" w:rsidR="00D04024" w:rsidRPr="00314A09" w:rsidRDefault="00D04024" w:rsidP="00D960CC">
            <w:pPr>
              <w:jc w:val="center"/>
              <w:rPr>
                <w:color w:val="000000"/>
                <w:sz w:val="22"/>
                <w:szCs w:val="22"/>
              </w:rPr>
            </w:pPr>
            <w:r>
              <w:rPr>
                <w:color w:val="000000"/>
                <w:sz w:val="20"/>
              </w:rPr>
              <w:t>60</w:t>
            </w:r>
          </w:p>
        </w:tc>
        <w:tc>
          <w:tcPr>
            <w:tcW w:w="960" w:type="dxa"/>
            <w:shd w:val="clear" w:color="auto" w:fill="auto"/>
            <w:vAlign w:val="center"/>
            <w:hideMark/>
          </w:tcPr>
          <w:p w14:paraId="48A83E45" w14:textId="77777777" w:rsidR="00D04024" w:rsidRPr="00314A09" w:rsidRDefault="00D04024" w:rsidP="00D960CC">
            <w:pPr>
              <w:jc w:val="center"/>
              <w:rPr>
                <w:color w:val="000000"/>
                <w:sz w:val="22"/>
                <w:szCs w:val="22"/>
              </w:rPr>
            </w:pPr>
            <w:r>
              <w:rPr>
                <w:color w:val="000000"/>
                <w:sz w:val="20"/>
              </w:rPr>
              <w:t>180</w:t>
            </w:r>
          </w:p>
        </w:tc>
        <w:tc>
          <w:tcPr>
            <w:tcW w:w="1137" w:type="dxa"/>
            <w:shd w:val="clear" w:color="auto" w:fill="auto"/>
            <w:vAlign w:val="center"/>
            <w:hideMark/>
          </w:tcPr>
          <w:p w14:paraId="7969C823" w14:textId="77777777" w:rsidR="00D04024" w:rsidRPr="00314A09" w:rsidRDefault="00D04024" w:rsidP="00D960CC">
            <w:pPr>
              <w:jc w:val="center"/>
              <w:rPr>
                <w:color w:val="000000"/>
                <w:sz w:val="22"/>
                <w:szCs w:val="22"/>
              </w:rPr>
            </w:pPr>
            <w:r>
              <w:rPr>
                <w:color w:val="000000"/>
                <w:sz w:val="20"/>
              </w:rPr>
              <w:t>60</w:t>
            </w:r>
          </w:p>
        </w:tc>
        <w:tc>
          <w:tcPr>
            <w:tcW w:w="1134" w:type="dxa"/>
            <w:shd w:val="clear" w:color="auto" w:fill="auto"/>
            <w:vAlign w:val="center"/>
            <w:hideMark/>
          </w:tcPr>
          <w:p w14:paraId="6A2FD635" w14:textId="77777777" w:rsidR="00D04024" w:rsidRPr="00314A09" w:rsidRDefault="00D04024" w:rsidP="00D960CC">
            <w:pPr>
              <w:jc w:val="center"/>
              <w:rPr>
                <w:color w:val="000000"/>
                <w:sz w:val="22"/>
                <w:szCs w:val="22"/>
              </w:rPr>
            </w:pPr>
            <w:r>
              <w:rPr>
                <w:color w:val="000000"/>
                <w:sz w:val="20"/>
              </w:rPr>
              <w:t>240</w:t>
            </w:r>
          </w:p>
        </w:tc>
      </w:tr>
      <w:tr w:rsidR="00D04024" w:rsidRPr="00314A09" w14:paraId="7EB1EBE3" w14:textId="77777777" w:rsidTr="00D960CC">
        <w:trPr>
          <w:trHeight w:val="315"/>
          <w:jc w:val="center"/>
        </w:trPr>
        <w:tc>
          <w:tcPr>
            <w:tcW w:w="988" w:type="dxa"/>
            <w:shd w:val="clear" w:color="auto" w:fill="auto"/>
            <w:vAlign w:val="center"/>
            <w:hideMark/>
          </w:tcPr>
          <w:p w14:paraId="63EB1CC4" w14:textId="77777777" w:rsidR="00D04024" w:rsidRPr="00314A09" w:rsidRDefault="00D04024" w:rsidP="00D960CC">
            <w:pPr>
              <w:jc w:val="center"/>
              <w:rPr>
                <w:color w:val="000000"/>
                <w:sz w:val="22"/>
                <w:szCs w:val="22"/>
              </w:rPr>
            </w:pPr>
            <w:r w:rsidRPr="00314A09">
              <w:rPr>
                <w:color w:val="000000"/>
                <w:sz w:val="22"/>
                <w:szCs w:val="22"/>
              </w:rPr>
              <w:t>.2.6</w:t>
            </w:r>
          </w:p>
        </w:tc>
        <w:tc>
          <w:tcPr>
            <w:tcW w:w="4617" w:type="dxa"/>
            <w:shd w:val="clear" w:color="auto" w:fill="auto"/>
            <w:vAlign w:val="center"/>
            <w:hideMark/>
          </w:tcPr>
          <w:p w14:paraId="4DBB78F9" w14:textId="77777777" w:rsidR="00D04024" w:rsidRPr="00314A09" w:rsidRDefault="00D04024" w:rsidP="00D960CC">
            <w:pPr>
              <w:rPr>
                <w:color w:val="000000"/>
                <w:sz w:val="22"/>
                <w:szCs w:val="22"/>
              </w:rPr>
            </w:pPr>
            <w:r w:rsidRPr="00314A09">
              <w:rPr>
                <w:color w:val="000000"/>
                <w:sz w:val="22"/>
                <w:szCs w:val="22"/>
              </w:rPr>
              <w:t>Собственные средства РСО</w:t>
            </w:r>
          </w:p>
        </w:tc>
        <w:tc>
          <w:tcPr>
            <w:tcW w:w="960" w:type="dxa"/>
            <w:shd w:val="clear" w:color="auto" w:fill="auto"/>
            <w:vAlign w:val="center"/>
            <w:hideMark/>
          </w:tcPr>
          <w:p w14:paraId="2C1CC645"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66EF086D"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7B2322BF"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0DF901D6"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24C81961"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2B825F47"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438DF3BF" w14:textId="77777777" w:rsidR="00D04024" w:rsidRPr="00314A09" w:rsidRDefault="00D04024" w:rsidP="00D960CC">
            <w:pPr>
              <w:jc w:val="center"/>
              <w:rPr>
                <w:color w:val="000000"/>
                <w:sz w:val="22"/>
                <w:szCs w:val="22"/>
              </w:rPr>
            </w:pPr>
            <w:r w:rsidRPr="00314A09">
              <w:rPr>
                <w:color w:val="000000"/>
                <w:sz w:val="22"/>
                <w:szCs w:val="22"/>
              </w:rPr>
              <w:t> </w:t>
            </w:r>
          </w:p>
        </w:tc>
        <w:tc>
          <w:tcPr>
            <w:tcW w:w="1137" w:type="dxa"/>
            <w:shd w:val="clear" w:color="auto" w:fill="auto"/>
            <w:vAlign w:val="center"/>
            <w:hideMark/>
          </w:tcPr>
          <w:p w14:paraId="37CCAEC5" w14:textId="77777777" w:rsidR="00D04024" w:rsidRPr="00314A09" w:rsidRDefault="00D04024" w:rsidP="00D960CC">
            <w:pPr>
              <w:jc w:val="center"/>
              <w:rPr>
                <w:color w:val="000000"/>
                <w:sz w:val="22"/>
                <w:szCs w:val="22"/>
              </w:rPr>
            </w:pPr>
            <w:r w:rsidRPr="00314A09">
              <w:rPr>
                <w:color w:val="000000"/>
                <w:sz w:val="22"/>
                <w:szCs w:val="22"/>
              </w:rPr>
              <w:t> </w:t>
            </w:r>
          </w:p>
        </w:tc>
        <w:tc>
          <w:tcPr>
            <w:tcW w:w="1134" w:type="dxa"/>
            <w:shd w:val="clear" w:color="auto" w:fill="auto"/>
            <w:vAlign w:val="center"/>
            <w:hideMark/>
          </w:tcPr>
          <w:p w14:paraId="425980E0" w14:textId="77777777" w:rsidR="00D04024" w:rsidRPr="00314A09" w:rsidRDefault="00D04024" w:rsidP="00D960CC">
            <w:pPr>
              <w:jc w:val="center"/>
              <w:rPr>
                <w:color w:val="000000"/>
                <w:sz w:val="22"/>
                <w:szCs w:val="22"/>
              </w:rPr>
            </w:pPr>
            <w:r w:rsidRPr="00314A09">
              <w:rPr>
                <w:color w:val="000000"/>
                <w:sz w:val="22"/>
                <w:szCs w:val="22"/>
              </w:rPr>
              <w:t> </w:t>
            </w:r>
          </w:p>
        </w:tc>
      </w:tr>
      <w:tr w:rsidR="00D04024" w:rsidRPr="00314A09" w14:paraId="5A5105A5" w14:textId="77777777" w:rsidTr="00D960CC">
        <w:trPr>
          <w:trHeight w:val="315"/>
          <w:jc w:val="center"/>
        </w:trPr>
        <w:tc>
          <w:tcPr>
            <w:tcW w:w="988" w:type="dxa"/>
            <w:shd w:val="clear" w:color="auto" w:fill="auto"/>
            <w:vAlign w:val="center"/>
            <w:hideMark/>
          </w:tcPr>
          <w:p w14:paraId="0AB34D7E" w14:textId="77777777" w:rsidR="00D04024" w:rsidRPr="00314A09" w:rsidRDefault="00D04024" w:rsidP="00D960CC">
            <w:pPr>
              <w:jc w:val="center"/>
              <w:rPr>
                <w:color w:val="000000"/>
                <w:sz w:val="22"/>
                <w:szCs w:val="22"/>
              </w:rPr>
            </w:pPr>
            <w:r w:rsidRPr="00314A09">
              <w:rPr>
                <w:color w:val="000000"/>
                <w:sz w:val="22"/>
                <w:szCs w:val="22"/>
              </w:rPr>
              <w:t>.2.7</w:t>
            </w:r>
          </w:p>
        </w:tc>
        <w:tc>
          <w:tcPr>
            <w:tcW w:w="4617" w:type="dxa"/>
            <w:shd w:val="clear" w:color="auto" w:fill="auto"/>
            <w:vAlign w:val="center"/>
            <w:hideMark/>
          </w:tcPr>
          <w:p w14:paraId="1BB08F27" w14:textId="77777777" w:rsidR="00D04024" w:rsidRPr="00314A09" w:rsidRDefault="00D04024" w:rsidP="00D960CC">
            <w:pPr>
              <w:rPr>
                <w:color w:val="000000"/>
                <w:sz w:val="22"/>
                <w:szCs w:val="22"/>
              </w:rPr>
            </w:pPr>
            <w:r w:rsidRPr="00314A09">
              <w:rPr>
                <w:color w:val="000000"/>
                <w:sz w:val="22"/>
                <w:szCs w:val="22"/>
              </w:rPr>
              <w:t>за счет тарифов на подключение</w:t>
            </w:r>
          </w:p>
        </w:tc>
        <w:tc>
          <w:tcPr>
            <w:tcW w:w="960" w:type="dxa"/>
            <w:shd w:val="clear" w:color="auto" w:fill="auto"/>
            <w:vAlign w:val="center"/>
            <w:hideMark/>
          </w:tcPr>
          <w:p w14:paraId="5F707D5E"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798673CF"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3615C549"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7C3E495F"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7C91C921"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7FDDEE7F"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0013738E" w14:textId="77777777" w:rsidR="00D04024" w:rsidRPr="00314A09" w:rsidRDefault="00D04024" w:rsidP="00D960CC">
            <w:pPr>
              <w:jc w:val="center"/>
              <w:rPr>
                <w:color w:val="000000"/>
                <w:sz w:val="22"/>
                <w:szCs w:val="22"/>
              </w:rPr>
            </w:pPr>
            <w:r w:rsidRPr="00314A09">
              <w:rPr>
                <w:color w:val="000000"/>
                <w:sz w:val="22"/>
                <w:szCs w:val="22"/>
              </w:rPr>
              <w:t> </w:t>
            </w:r>
          </w:p>
        </w:tc>
        <w:tc>
          <w:tcPr>
            <w:tcW w:w="1137" w:type="dxa"/>
            <w:shd w:val="clear" w:color="auto" w:fill="auto"/>
            <w:vAlign w:val="center"/>
            <w:hideMark/>
          </w:tcPr>
          <w:p w14:paraId="0544B3FB" w14:textId="77777777" w:rsidR="00D04024" w:rsidRPr="00314A09" w:rsidRDefault="00D04024" w:rsidP="00D960CC">
            <w:pPr>
              <w:jc w:val="center"/>
              <w:rPr>
                <w:color w:val="000000"/>
                <w:sz w:val="22"/>
                <w:szCs w:val="22"/>
              </w:rPr>
            </w:pPr>
            <w:r w:rsidRPr="00314A09">
              <w:rPr>
                <w:color w:val="000000"/>
                <w:sz w:val="22"/>
                <w:szCs w:val="22"/>
              </w:rPr>
              <w:t> </w:t>
            </w:r>
          </w:p>
        </w:tc>
        <w:tc>
          <w:tcPr>
            <w:tcW w:w="1134" w:type="dxa"/>
            <w:shd w:val="clear" w:color="auto" w:fill="auto"/>
            <w:noWrap/>
            <w:vAlign w:val="center"/>
            <w:hideMark/>
          </w:tcPr>
          <w:p w14:paraId="37B949CD" w14:textId="77777777" w:rsidR="00D04024" w:rsidRPr="00314A09" w:rsidRDefault="00D04024" w:rsidP="00D960CC">
            <w:pPr>
              <w:jc w:val="center"/>
              <w:rPr>
                <w:rFonts w:ascii="Calibri" w:hAnsi="Calibri" w:cs="Calibri"/>
                <w:color w:val="000000"/>
                <w:sz w:val="22"/>
                <w:szCs w:val="22"/>
              </w:rPr>
            </w:pPr>
            <w:r w:rsidRPr="00314A09">
              <w:rPr>
                <w:rFonts w:ascii="Calibri" w:hAnsi="Calibri" w:cs="Calibri"/>
                <w:color w:val="000000"/>
                <w:sz w:val="22"/>
                <w:szCs w:val="22"/>
              </w:rPr>
              <w:t> </w:t>
            </w:r>
          </w:p>
        </w:tc>
      </w:tr>
      <w:tr w:rsidR="00D04024" w:rsidRPr="00314A09" w14:paraId="65D0B9E3" w14:textId="77777777" w:rsidTr="00D960CC">
        <w:trPr>
          <w:trHeight w:val="300"/>
          <w:jc w:val="center"/>
        </w:trPr>
        <w:tc>
          <w:tcPr>
            <w:tcW w:w="988" w:type="dxa"/>
            <w:shd w:val="clear" w:color="000000" w:fill="FFFF00"/>
            <w:noWrap/>
            <w:vAlign w:val="center"/>
            <w:hideMark/>
          </w:tcPr>
          <w:p w14:paraId="71528034" w14:textId="77777777" w:rsidR="00D04024" w:rsidRPr="00314A09" w:rsidRDefault="00D04024" w:rsidP="00D960CC">
            <w:pPr>
              <w:jc w:val="center"/>
              <w:rPr>
                <w:rFonts w:ascii="Calibri" w:hAnsi="Calibri" w:cs="Calibri"/>
                <w:color w:val="000000"/>
                <w:sz w:val="22"/>
                <w:szCs w:val="22"/>
              </w:rPr>
            </w:pPr>
            <w:r w:rsidRPr="00314A09">
              <w:rPr>
                <w:rFonts w:ascii="Calibri" w:hAnsi="Calibri" w:cs="Calibri"/>
                <w:color w:val="000000"/>
                <w:sz w:val="22"/>
                <w:szCs w:val="22"/>
              </w:rPr>
              <w:t>3</w:t>
            </w:r>
          </w:p>
        </w:tc>
        <w:tc>
          <w:tcPr>
            <w:tcW w:w="13608" w:type="dxa"/>
            <w:gridSpan w:val="10"/>
            <w:shd w:val="clear" w:color="000000" w:fill="FFFF00"/>
            <w:vAlign w:val="center"/>
            <w:hideMark/>
          </w:tcPr>
          <w:p w14:paraId="050D2F00" w14:textId="77777777" w:rsidR="00D04024" w:rsidRPr="00314A09" w:rsidRDefault="00D04024" w:rsidP="00D960CC">
            <w:pPr>
              <w:jc w:val="center"/>
              <w:rPr>
                <w:b/>
                <w:bCs/>
                <w:color w:val="000000"/>
                <w:sz w:val="22"/>
                <w:szCs w:val="22"/>
              </w:rPr>
            </w:pPr>
            <w:r w:rsidRPr="00314A09">
              <w:rPr>
                <w:b/>
                <w:bCs/>
                <w:color w:val="000000"/>
                <w:sz w:val="22"/>
                <w:szCs w:val="22"/>
              </w:rPr>
              <w:t>Затраты, связанные  с приобретением пакетов для сбора твердых коммунальных отходов</w:t>
            </w:r>
          </w:p>
        </w:tc>
      </w:tr>
      <w:tr w:rsidR="00D04024" w:rsidRPr="00314A09" w14:paraId="2865CE32" w14:textId="77777777" w:rsidTr="00D960CC">
        <w:trPr>
          <w:trHeight w:val="315"/>
          <w:jc w:val="center"/>
        </w:trPr>
        <w:tc>
          <w:tcPr>
            <w:tcW w:w="988" w:type="dxa"/>
            <w:shd w:val="clear" w:color="auto" w:fill="auto"/>
            <w:vAlign w:val="center"/>
            <w:hideMark/>
          </w:tcPr>
          <w:p w14:paraId="13781DB9" w14:textId="77777777" w:rsidR="00D04024" w:rsidRPr="00314A09" w:rsidRDefault="00D04024" w:rsidP="00D960CC">
            <w:pPr>
              <w:jc w:val="center"/>
              <w:rPr>
                <w:color w:val="000000"/>
                <w:sz w:val="22"/>
                <w:szCs w:val="22"/>
              </w:rPr>
            </w:pPr>
            <w:r w:rsidRPr="00314A09">
              <w:rPr>
                <w:color w:val="000000"/>
                <w:sz w:val="22"/>
                <w:szCs w:val="22"/>
              </w:rPr>
              <w:t>.3.1</w:t>
            </w:r>
          </w:p>
        </w:tc>
        <w:tc>
          <w:tcPr>
            <w:tcW w:w="4617" w:type="dxa"/>
            <w:shd w:val="clear" w:color="auto" w:fill="auto"/>
            <w:vAlign w:val="center"/>
            <w:hideMark/>
          </w:tcPr>
          <w:p w14:paraId="0218F709" w14:textId="77777777" w:rsidR="00D04024" w:rsidRPr="00314A09" w:rsidRDefault="00D04024" w:rsidP="00D960CC">
            <w:pPr>
              <w:rPr>
                <w:color w:val="000000"/>
                <w:sz w:val="22"/>
                <w:szCs w:val="22"/>
              </w:rPr>
            </w:pPr>
            <w:r w:rsidRPr="00314A09">
              <w:rPr>
                <w:color w:val="000000"/>
                <w:sz w:val="22"/>
                <w:szCs w:val="22"/>
              </w:rPr>
              <w:t>Всего инвестиций за период, в т.ч.</w:t>
            </w:r>
          </w:p>
        </w:tc>
        <w:tc>
          <w:tcPr>
            <w:tcW w:w="960" w:type="dxa"/>
            <w:shd w:val="clear" w:color="auto" w:fill="auto"/>
            <w:vAlign w:val="center"/>
            <w:hideMark/>
          </w:tcPr>
          <w:p w14:paraId="12C9C9EC"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6254184F" w14:textId="77777777" w:rsidR="00D04024" w:rsidRPr="00314A09" w:rsidRDefault="00D04024" w:rsidP="00D960CC">
            <w:pPr>
              <w:jc w:val="center"/>
              <w:rPr>
                <w:color w:val="000000"/>
                <w:sz w:val="22"/>
                <w:szCs w:val="22"/>
              </w:rPr>
            </w:pPr>
            <w:r>
              <w:rPr>
                <w:color w:val="000000"/>
                <w:sz w:val="20"/>
              </w:rPr>
              <w:t>0,0</w:t>
            </w:r>
          </w:p>
        </w:tc>
        <w:tc>
          <w:tcPr>
            <w:tcW w:w="960" w:type="dxa"/>
            <w:shd w:val="clear" w:color="auto" w:fill="auto"/>
            <w:vAlign w:val="center"/>
            <w:hideMark/>
          </w:tcPr>
          <w:p w14:paraId="4F357AAC" w14:textId="77777777" w:rsidR="00D04024" w:rsidRPr="00314A09" w:rsidRDefault="00D04024" w:rsidP="00D960CC">
            <w:pPr>
              <w:jc w:val="center"/>
              <w:rPr>
                <w:color w:val="000000"/>
                <w:sz w:val="22"/>
                <w:szCs w:val="22"/>
              </w:rPr>
            </w:pPr>
            <w:r>
              <w:rPr>
                <w:color w:val="000000"/>
                <w:sz w:val="20"/>
              </w:rPr>
              <w:t>5,0</w:t>
            </w:r>
          </w:p>
        </w:tc>
        <w:tc>
          <w:tcPr>
            <w:tcW w:w="960" w:type="dxa"/>
            <w:shd w:val="clear" w:color="auto" w:fill="auto"/>
            <w:vAlign w:val="center"/>
            <w:hideMark/>
          </w:tcPr>
          <w:p w14:paraId="51AFE882" w14:textId="77777777" w:rsidR="00D04024" w:rsidRPr="00314A09" w:rsidRDefault="00D04024" w:rsidP="00D960CC">
            <w:pPr>
              <w:jc w:val="center"/>
              <w:rPr>
                <w:color w:val="000000"/>
                <w:sz w:val="22"/>
                <w:szCs w:val="22"/>
              </w:rPr>
            </w:pPr>
            <w:r>
              <w:rPr>
                <w:color w:val="000000"/>
                <w:sz w:val="20"/>
              </w:rPr>
              <w:t>5,5</w:t>
            </w:r>
          </w:p>
        </w:tc>
        <w:tc>
          <w:tcPr>
            <w:tcW w:w="960" w:type="dxa"/>
            <w:shd w:val="clear" w:color="auto" w:fill="auto"/>
            <w:vAlign w:val="center"/>
            <w:hideMark/>
          </w:tcPr>
          <w:p w14:paraId="64779CC4" w14:textId="77777777" w:rsidR="00D04024" w:rsidRPr="00314A09" w:rsidRDefault="00D04024" w:rsidP="00D960CC">
            <w:pPr>
              <w:jc w:val="center"/>
              <w:rPr>
                <w:color w:val="000000"/>
                <w:sz w:val="22"/>
                <w:szCs w:val="22"/>
              </w:rPr>
            </w:pPr>
            <w:r>
              <w:rPr>
                <w:color w:val="000000"/>
                <w:sz w:val="20"/>
              </w:rPr>
              <w:t>0,0</w:t>
            </w:r>
          </w:p>
        </w:tc>
        <w:tc>
          <w:tcPr>
            <w:tcW w:w="960" w:type="dxa"/>
            <w:shd w:val="clear" w:color="auto" w:fill="auto"/>
            <w:vAlign w:val="center"/>
            <w:hideMark/>
          </w:tcPr>
          <w:p w14:paraId="5BC5E75D" w14:textId="77777777" w:rsidR="00D04024" w:rsidRPr="00314A09" w:rsidRDefault="00D04024" w:rsidP="00D960CC">
            <w:pPr>
              <w:jc w:val="center"/>
              <w:rPr>
                <w:color w:val="000000"/>
                <w:sz w:val="22"/>
                <w:szCs w:val="22"/>
              </w:rPr>
            </w:pPr>
            <w:r>
              <w:rPr>
                <w:color w:val="000000"/>
                <w:sz w:val="20"/>
              </w:rPr>
              <w:t>0,0</w:t>
            </w:r>
          </w:p>
        </w:tc>
        <w:tc>
          <w:tcPr>
            <w:tcW w:w="960" w:type="dxa"/>
            <w:shd w:val="clear" w:color="auto" w:fill="auto"/>
            <w:vAlign w:val="center"/>
            <w:hideMark/>
          </w:tcPr>
          <w:p w14:paraId="5249C4A8" w14:textId="77777777" w:rsidR="00D04024" w:rsidRPr="00314A09" w:rsidRDefault="00D04024" w:rsidP="00D960CC">
            <w:pPr>
              <w:jc w:val="center"/>
              <w:rPr>
                <w:color w:val="000000"/>
                <w:sz w:val="22"/>
                <w:szCs w:val="22"/>
              </w:rPr>
            </w:pPr>
            <w:r>
              <w:rPr>
                <w:color w:val="000000"/>
                <w:sz w:val="20"/>
              </w:rPr>
              <w:t>10,5</w:t>
            </w:r>
          </w:p>
        </w:tc>
        <w:tc>
          <w:tcPr>
            <w:tcW w:w="1137" w:type="dxa"/>
            <w:shd w:val="clear" w:color="auto" w:fill="auto"/>
            <w:vAlign w:val="center"/>
            <w:hideMark/>
          </w:tcPr>
          <w:p w14:paraId="730A541E" w14:textId="77777777" w:rsidR="00D04024" w:rsidRPr="00314A09" w:rsidRDefault="00D04024" w:rsidP="00D960CC">
            <w:pPr>
              <w:jc w:val="center"/>
              <w:rPr>
                <w:color w:val="000000"/>
                <w:sz w:val="22"/>
                <w:szCs w:val="22"/>
              </w:rPr>
            </w:pPr>
            <w:r>
              <w:rPr>
                <w:color w:val="000000"/>
                <w:sz w:val="20"/>
              </w:rPr>
              <w:t>0,0</w:t>
            </w:r>
          </w:p>
        </w:tc>
        <w:tc>
          <w:tcPr>
            <w:tcW w:w="1134" w:type="dxa"/>
            <w:shd w:val="clear" w:color="auto" w:fill="auto"/>
            <w:vAlign w:val="center"/>
            <w:hideMark/>
          </w:tcPr>
          <w:p w14:paraId="6E4A0319" w14:textId="77777777" w:rsidR="00D04024" w:rsidRPr="00314A09" w:rsidRDefault="00D04024" w:rsidP="00D960CC">
            <w:pPr>
              <w:jc w:val="center"/>
              <w:rPr>
                <w:color w:val="000000"/>
                <w:sz w:val="22"/>
                <w:szCs w:val="22"/>
              </w:rPr>
            </w:pPr>
            <w:r>
              <w:rPr>
                <w:color w:val="000000"/>
                <w:sz w:val="20"/>
              </w:rPr>
              <w:t>10,5</w:t>
            </w:r>
          </w:p>
        </w:tc>
      </w:tr>
      <w:tr w:rsidR="00D04024" w:rsidRPr="00314A09" w14:paraId="0B78CDFA" w14:textId="77777777" w:rsidTr="00D960CC">
        <w:trPr>
          <w:trHeight w:val="390"/>
          <w:jc w:val="center"/>
        </w:trPr>
        <w:tc>
          <w:tcPr>
            <w:tcW w:w="988" w:type="dxa"/>
            <w:shd w:val="clear" w:color="auto" w:fill="auto"/>
            <w:vAlign w:val="center"/>
            <w:hideMark/>
          </w:tcPr>
          <w:p w14:paraId="64A40E3B" w14:textId="77777777" w:rsidR="00D04024" w:rsidRPr="00314A09" w:rsidRDefault="00D04024" w:rsidP="00D960CC">
            <w:pPr>
              <w:jc w:val="center"/>
              <w:rPr>
                <w:color w:val="000000"/>
                <w:sz w:val="22"/>
                <w:szCs w:val="22"/>
              </w:rPr>
            </w:pPr>
            <w:r w:rsidRPr="00314A09">
              <w:rPr>
                <w:color w:val="000000"/>
                <w:sz w:val="22"/>
                <w:szCs w:val="22"/>
              </w:rPr>
              <w:t>.3.2</w:t>
            </w:r>
          </w:p>
        </w:tc>
        <w:tc>
          <w:tcPr>
            <w:tcW w:w="4617" w:type="dxa"/>
            <w:shd w:val="clear" w:color="auto" w:fill="auto"/>
            <w:vAlign w:val="center"/>
            <w:hideMark/>
          </w:tcPr>
          <w:p w14:paraId="04C2E4E0" w14:textId="77777777" w:rsidR="00D04024" w:rsidRPr="00314A09" w:rsidRDefault="00D04024" w:rsidP="00D960CC">
            <w:pPr>
              <w:rPr>
                <w:color w:val="000000"/>
                <w:sz w:val="22"/>
                <w:szCs w:val="22"/>
              </w:rPr>
            </w:pPr>
            <w:r w:rsidRPr="00314A09">
              <w:rPr>
                <w:color w:val="000000"/>
                <w:sz w:val="22"/>
                <w:szCs w:val="22"/>
              </w:rPr>
              <w:t>Федеральный бюджет</w:t>
            </w:r>
          </w:p>
        </w:tc>
        <w:tc>
          <w:tcPr>
            <w:tcW w:w="960" w:type="dxa"/>
            <w:shd w:val="clear" w:color="auto" w:fill="auto"/>
            <w:vAlign w:val="center"/>
            <w:hideMark/>
          </w:tcPr>
          <w:p w14:paraId="43D30705"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11C113A6" w14:textId="77777777" w:rsidR="00D04024" w:rsidRPr="00314A09" w:rsidRDefault="00D04024" w:rsidP="00D960CC">
            <w:pPr>
              <w:jc w:val="center"/>
              <w:rPr>
                <w:color w:val="000000"/>
                <w:sz w:val="22"/>
                <w:szCs w:val="22"/>
              </w:rPr>
            </w:pPr>
            <w:r>
              <w:rPr>
                <w:color w:val="000000"/>
                <w:sz w:val="22"/>
                <w:szCs w:val="22"/>
              </w:rPr>
              <w:t> </w:t>
            </w:r>
          </w:p>
        </w:tc>
        <w:tc>
          <w:tcPr>
            <w:tcW w:w="960" w:type="dxa"/>
            <w:shd w:val="clear" w:color="auto" w:fill="auto"/>
            <w:vAlign w:val="center"/>
            <w:hideMark/>
          </w:tcPr>
          <w:p w14:paraId="371B9010" w14:textId="77777777" w:rsidR="00D04024" w:rsidRPr="00314A09" w:rsidRDefault="00D04024" w:rsidP="00D960CC">
            <w:pPr>
              <w:jc w:val="center"/>
              <w:rPr>
                <w:color w:val="000000"/>
                <w:sz w:val="22"/>
                <w:szCs w:val="22"/>
              </w:rPr>
            </w:pPr>
            <w:r>
              <w:rPr>
                <w:color w:val="000000"/>
                <w:sz w:val="22"/>
                <w:szCs w:val="22"/>
              </w:rPr>
              <w:t> </w:t>
            </w:r>
          </w:p>
        </w:tc>
        <w:tc>
          <w:tcPr>
            <w:tcW w:w="960" w:type="dxa"/>
            <w:shd w:val="clear" w:color="auto" w:fill="auto"/>
            <w:vAlign w:val="center"/>
            <w:hideMark/>
          </w:tcPr>
          <w:p w14:paraId="3772779A" w14:textId="77777777" w:rsidR="00D04024" w:rsidRPr="00314A09" w:rsidRDefault="00D04024" w:rsidP="00D960CC">
            <w:pPr>
              <w:jc w:val="center"/>
              <w:rPr>
                <w:b/>
                <w:bCs/>
                <w:color w:val="000000"/>
                <w:sz w:val="22"/>
                <w:szCs w:val="22"/>
              </w:rPr>
            </w:pPr>
            <w:r>
              <w:rPr>
                <w:b/>
                <w:bCs/>
                <w:color w:val="000000"/>
                <w:sz w:val="28"/>
                <w:szCs w:val="28"/>
              </w:rPr>
              <w:t> </w:t>
            </w:r>
          </w:p>
        </w:tc>
        <w:tc>
          <w:tcPr>
            <w:tcW w:w="960" w:type="dxa"/>
            <w:shd w:val="clear" w:color="auto" w:fill="auto"/>
            <w:vAlign w:val="center"/>
            <w:hideMark/>
          </w:tcPr>
          <w:p w14:paraId="3D6314DB" w14:textId="77777777" w:rsidR="00D04024" w:rsidRPr="00314A09" w:rsidRDefault="00D04024" w:rsidP="00D960CC">
            <w:pPr>
              <w:jc w:val="center"/>
              <w:rPr>
                <w:color w:val="000000"/>
                <w:sz w:val="22"/>
                <w:szCs w:val="22"/>
              </w:rPr>
            </w:pPr>
            <w:r>
              <w:rPr>
                <w:color w:val="000000"/>
                <w:sz w:val="22"/>
                <w:szCs w:val="22"/>
              </w:rPr>
              <w:t> </w:t>
            </w:r>
          </w:p>
        </w:tc>
        <w:tc>
          <w:tcPr>
            <w:tcW w:w="960" w:type="dxa"/>
            <w:shd w:val="clear" w:color="auto" w:fill="auto"/>
            <w:vAlign w:val="center"/>
            <w:hideMark/>
          </w:tcPr>
          <w:p w14:paraId="1D23DB18" w14:textId="77777777" w:rsidR="00D04024" w:rsidRPr="00314A09" w:rsidRDefault="00D04024" w:rsidP="00D960CC">
            <w:pPr>
              <w:jc w:val="center"/>
              <w:rPr>
                <w:color w:val="000000"/>
                <w:sz w:val="22"/>
                <w:szCs w:val="22"/>
              </w:rPr>
            </w:pPr>
            <w:r>
              <w:rPr>
                <w:color w:val="000000"/>
                <w:sz w:val="22"/>
                <w:szCs w:val="22"/>
              </w:rPr>
              <w:t> </w:t>
            </w:r>
          </w:p>
        </w:tc>
        <w:tc>
          <w:tcPr>
            <w:tcW w:w="960" w:type="dxa"/>
            <w:shd w:val="clear" w:color="auto" w:fill="auto"/>
            <w:vAlign w:val="center"/>
            <w:hideMark/>
          </w:tcPr>
          <w:p w14:paraId="0398F0C7" w14:textId="77777777" w:rsidR="00D04024" w:rsidRPr="00314A09" w:rsidRDefault="00D04024" w:rsidP="00D960CC">
            <w:pPr>
              <w:jc w:val="center"/>
              <w:rPr>
                <w:color w:val="000000"/>
                <w:sz w:val="22"/>
                <w:szCs w:val="22"/>
              </w:rPr>
            </w:pPr>
            <w:r>
              <w:rPr>
                <w:color w:val="000000"/>
                <w:sz w:val="20"/>
              </w:rPr>
              <w:t> </w:t>
            </w:r>
          </w:p>
        </w:tc>
        <w:tc>
          <w:tcPr>
            <w:tcW w:w="1137" w:type="dxa"/>
            <w:shd w:val="clear" w:color="auto" w:fill="auto"/>
            <w:vAlign w:val="center"/>
            <w:hideMark/>
          </w:tcPr>
          <w:p w14:paraId="1D59B998" w14:textId="77777777" w:rsidR="00D04024" w:rsidRPr="00314A09" w:rsidRDefault="00D04024" w:rsidP="00D960CC">
            <w:pPr>
              <w:jc w:val="center"/>
              <w:rPr>
                <w:color w:val="000000"/>
                <w:sz w:val="22"/>
                <w:szCs w:val="22"/>
              </w:rPr>
            </w:pPr>
            <w:r>
              <w:rPr>
                <w:color w:val="000000"/>
                <w:sz w:val="20"/>
              </w:rPr>
              <w:t> </w:t>
            </w:r>
          </w:p>
        </w:tc>
        <w:tc>
          <w:tcPr>
            <w:tcW w:w="1134" w:type="dxa"/>
            <w:shd w:val="clear" w:color="auto" w:fill="auto"/>
            <w:noWrap/>
            <w:vAlign w:val="bottom"/>
            <w:hideMark/>
          </w:tcPr>
          <w:p w14:paraId="1631B1A5" w14:textId="77777777" w:rsidR="00D04024" w:rsidRPr="00314A09" w:rsidRDefault="00D04024" w:rsidP="00D960CC">
            <w:pPr>
              <w:jc w:val="center"/>
              <w:rPr>
                <w:rFonts w:ascii="Calibri" w:hAnsi="Calibri" w:cs="Calibri"/>
                <w:color w:val="000000"/>
                <w:sz w:val="22"/>
                <w:szCs w:val="22"/>
              </w:rPr>
            </w:pPr>
            <w:r>
              <w:rPr>
                <w:rFonts w:ascii="Calibri" w:hAnsi="Calibri" w:cs="Calibri"/>
                <w:color w:val="000000"/>
                <w:sz w:val="22"/>
                <w:szCs w:val="22"/>
              </w:rPr>
              <w:t> </w:t>
            </w:r>
          </w:p>
        </w:tc>
      </w:tr>
      <w:tr w:rsidR="00D04024" w:rsidRPr="00314A09" w14:paraId="41983CA2" w14:textId="77777777" w:rsidTr="00D960CC">
        <w:trPr>
          <w:trHeight w:val="315"/>
          <w:jc w:val="center"/>
        </w:trPr>
        <w:tc>
          <w:tcPr>
            <w:tcW w:w="988" w:type="dxa"/>
            <w:shd w:val="clear" w:color="auto" w:fill="auto"/>
            <w:vAlign w:val="center"/>
            <w:hideMark/>
          </w:tcPr>
          <w:p w14:paraId="3482AACA" w14:textId="77777777" w:rsidR="00D04024" w:rsidRPr="00314A09" w:rsidRDefault="00D04024" w:rsidP="00D960CC">
            <w:pPr>
              <w:jc w:val="center"/>
              <w:rPr>
                <w:color w:val="000000"/>
                <w:sz w:val="22"/>
                <w:szCs w:val="22"/>
              </w:rPr>
            </w:pPr>
            <w:r w:rsidRPr="00314A09">
              <w:rPr>
                <w:color w:val="000000"/>
                <w:sz w:val="22"/>
                <w:szCs w:val="22"/>
              </w:rPr>
              <w:t>.3.3</w:t>
            </w:r>
          </w:p>
        </w:tc>
        <w:tc>
          <w:tcPr>
            <w:tcW w:w="4617" w:type="dxa"/>
            <w:shd w:val="clear" w:color="auto" w:fill="auto"/>
            <w:vAlign w:val="center"/>
            <w:hideMark/>
          </w:tcPr>
          <w:p w14:paraId="13DEDF5A" w14:textId="77777777" w:rsidR="00D04024" w:rsidRPr="00314A09" w:rsidRDefault="00D04024" w:rsidP="00D960CC">
            <w:pPr>
              <w:rPr>
                <w:color w:val="000000"/>
                <w:sz w:val="22"/>
                <w:szCs w:val="22"/>
              </w:rPr>
            </w:pPr>
            <w:r w:rsidRPr="00314A09">
              <w:rPr>
                <w:color w:val="000000"/>
                <w:sz w:val="22"/>
                <w:szCs w:val="22"/>
              </w:rPr>
              <w:t>бюджет субъекта РФ</w:t>
            </w:r>
          </w:p>
        </w:tc>
        <w:tc>
          <w:tcPr>
            <w:tcW w:w="960" w:type="dxa"/>
            <w:shd w:val="clear" w:color="auto" w:fill="auto"/>
            <w:vAlign w:val="center"/>
            <w:hideMark/>
          </w:tcPr>
          <w:p w14:paraId="682B3C9C"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5DC1205C"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550354A5"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7BD31501"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6BD9CA1C"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1D2B9307"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2BB43AF4" w14:textId="77777777" w:rsidR="00D04024" w:rsidRPr="00314A09" w:rsidRDefault="00D04024" w:rsidP="00D960CC">
            <w:pPr>
              <w:jc w:val="center"/>
              <w:rPr>
                <w:color w:val="000000"/>
                <w:sz w:val="22"/>
                <w:szCs w:val="22"/>
              </w:rPr>
            </w:pPr>
            <w:r>
              <w:rPr>
                <w:color w:val="000000"/>
                <w:sz w:val="20"/>
              </w:rPr>
              <w:t> </w:t>
            </w:r>
          </w:p>
        </w:tc>
        <w:tc>
          <w:tcPr>
            <w:tcW w:w="1137" w:type="dxa"/>
            <w:shd w:val="clear" w:color="auto" w:fill="auto"/>
            <w:vAlign w:val="center"/>
            <w:hideMark/>
          </w:tcPr>
          <w:p w14:paraId="3C465A17" w14:textId="77777777" w:rsidR="00D04024" w:rsidRPr="00314A09" w:rsidRDefault="00D04024" w:rsidP="00D960CC">
            <w:pPr>
              <w:jc w:val="center"/>
              <w:rPr>
                <w:color w:val="000000"/>
                <w:sz w:val="22"/>
                <w:szCs w:val="22"/>
              </w:rPr>
            </w:pPr>
            <w:r>
              <w:rPr>
                <w:color w:val="000000"/>
                <w:sz w:val="20"/>
              </w:rPr>
              <w:t> </w:t>
            </w:r>
          </w:p>
        </w:tc>
        <w:tc>
          <w:tcPr>
            <w:tcW w:w="1134" w:type="dxa"/>
            <w:shd w:val="clear" w:color="auto" w:fill="auto"/>
            <w:vAlign w:val="center"/>
            <w:hideMark/>
          </w:tcPr>
          <w:p w14:paraId="71FAE7B7" w14:textId="77777777" w:rsidR="00D04024" w:rsidRPr="00314A09" w:rsidRDefault="00D04024" w:rsidP="00D960CC">
            <w:pPr>
              <w:jc w:val="center"/>
              <w:rPr>
                <w:color w:val="000000"/>
                <w:sz w:val="22"/>
                <w:szCs w:val="22"/>
              </w:rPr>
            </w:pPr>
            <w:r>
              <w:rPr>
                <w:color w:val="000000"/>
                <w:sz w:val="20"/>
              </w:rPr>
              <w:t> </w:t>
            </w:r>
          </w:p>
        </w:tc>
      </w:tr>
      <w:tr w:rsidR="00D04024" w:rsidRPr="00314A09" w14:paraId="10333548" w14:textId="77777777" w:rsidTr="00D960CC">
        <w:trPr>
          <w:trHeight w:val="525"/>
          <w:jc w:val="center"/>
        </w:trPr>
        <w:tc>
          <w:tcPr>
            <w:tcW w:w="988" w:type="dxa"/>
            <w:shd w:val="clear" w:color="auto" w:fill="auto"/>
            <w:vAlign w:val="center"/>
            <w:hideMark/>
          </w:tcPr>
          <w:p w14:paraId="085AF516" w14:textId="77777777" w:rsidR="00D04024" w:rsidRPr="00314A09" w:rsidRDefault="00D04024" w:rsidP="00D960CC">
            <w:pPr>
              <w:jc w:val="center"/>
              <w:rPr>
                <w:color w:val="000000"/>
                <w:sz w:val="22"/>
                <w:szCs w:val="22"/>
              </w:rPr>
            </w:pPr>
            <w:r w:rsidRPr="00314A09">
              <w:rPr>
                <w:color w:val="000000"/>
                <w:sz w:val="22"/>
                <w:szCs w:val="22"/>
              </w:rPr>
              <w:t>.3.4</w:t>
            </w:r>
          </w:p>
        </w:tc>
        <w:tc>
          <w:tcPr>
            <w:tcW w:w="4617" w:type="dxa"/>
            <w:shd w:val="clear" w:color="auto" w:fill="auto"/>
            <w:vAlign w:val="center"/>
            <w:hideMark/>
          </w:tcPr>
          <w:p w14:paraId="2479057D" w14:textId="77777777" w:rsidR="00D04024" w:rsidRPr="00314A09" w:rsidRDefault="00D04024" w:rsidP="00D960CC">
            <w:pPr>
              <w:rPr>
                <w:color w:val="000000"/>
                <w:sz w:val="22"/>
                <w:szCs w:val="22"/>
              </w:rPr>
            </w:pPr>
            <w:r w:rsidRPr="00314A09">
              <w:rPr>
                <w:color w:val="000000"/>
                <w:sz w:val="22"/>
                <w:szCs w:val="22"/>
              </w:rPr>
              <w:t>бюджет муниципального образования (района)</w:t>
            </w:r>
          </w:p>
        </w:tc>
        <w:tc>
          <w:tcPr>
            <w:tcW w:w="960" w:type="dxa"/>
            <w:shd w:val="clear" w:color="auto" w:fill="auto"/>
            <w:vAlign w:val="center"/>
            <w:hideMark/>
          </w:tcPr>
          <w:p w14:paraId="51D4649A"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5C2439C4"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74C8FB87"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5D665663"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3A0D06FB"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20D19E0E"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24A954E1" w14:textId="77777777" w:rsidR="00D04024" w:rsidRPr="00314A09" w:rsidRDefault="00D04024" w:rsidP="00D960CC">
            <w:pPr>
              <w:jc w:val="center"/>
              <w:rPr>
                <w:color w:val="000000"/>
                <w:sz w:val="22"/>
                <w:szCs w:val="22"/>
              </w:rPr>
            </w:pPr>
            <w:r>
              <w:rPr>
                <w:color w:val="000000"/>
                <w:sz w:val="20"/>
              </w:rPr>
              <w:t> </w:t>
            </w:r>
          </w:p>
        </w:tc>
        <w:tc>
          <w:tcPr>
            <w:tcW w:w="1137" w:type="dxa"/>
            <w:shd w:val="clear" w:color="auto" w:fill="auto"/>
            <w:vAlign w:val="center"/>
            <w:hideMark/>
          </w:tcPr>
          <w:p w14:paraId="0F2A14C2" w14:textId="77777777" w:rsidR="00D04024" w:rsidRPr="00314A09" w:rsidRDefault="00D04024" w:rsidP="00D960CC">
            <w:pPr>
              <w:jc w:val="center"/>
              <w:rPr>
                <w:color w:val="000000"/>
                <w:sz w:val="22"/>
                <w:szCs w:val="22"/>
              </w:rPr>
            </w:pPr>
            <w:r>
              <w:rPr>
                <w:color w:val="000000"/>
                <w:sz w:val="20"/>
              </w:rPr>
              <w:t> </w:t>
            </w:r>
          </w:p>
        </w:tc>
        <w:tc>
          <w:tcPr>
            <w:tcW w:w="1134" w:type="dxa"/>
            <w:shd w:val="clear" w:color="auto" w:fill="auto"/>
            <w:vAlign w:val="center"/>
            <w:hideMark/>
          </w:tcPr>
          <w:p w14:paraId="5C6B01DC" w14:textId="77777777" w:rsidR="00D04024" w:rsidRPr="00314A09" w:rsidRDefault="00D04024" w:rsidP="00D960CC">
            <w:pPr>
              <w:jc w:val="center"/>
              <w:rPr>
                <w:color w:val="000000"/>
                <w:sz w:val="22"/>
                <w:szCs w:val="22"/>
              </w:rPr>
            </w:pPr>
            <w:r>
              <w:rPr>
                <w:color w:val="000000"/>
                <w:sz w:val="20"/>
              </w:rPr>
              <w:t> </w:t>
            </w:r>
          </w:p>
        </w:tc>
      </w:tr>
      <w:tr w:rsidR="00D04024" w:rsidRPr="00314A09" w14:paraId="40E87851" w14:textId="77777777" w:rsidTr="00D960CC">
        <w:trPr>
          <w:trHeight w:val="525"/>
          <w:jc w:val="center"/>
        </w:trPr>
        <w:tc>
          <w:tcPr>
            <w:tcW w:w="988" w:type="dxa"/>
            <w:shd w:val="clear" w:color="auto" w:fill="auto"/>
            <w:vAlign w:val="center"/>
            <w:hideMark/>
          </w:tcPr>
          <w:p w14:paraId="178FD543" w14:textId="77777777" w:rsidR="00D04024" w:rsidRPr="00314A09" w:rsidRDefault="00D04024" w:rsidP="00D960CC">
            <w:pPr>
              <w:jc w:val="center"/>
              <w:rPr>
                <w:color w:val="000000"/>
                <w:sz w:val="22"/>
                <w:szCs w:val="22"/>
              </w:rPr>
            </w:pPr>
            <w:r w:rsidRPr="00314A09">
              <w:rPr>
                <w:color w:val="000000"/>
                <w:sz w:val="22"/>
                <w:szCs w:val="22"/>
              </w:rPr>
              <w:t>.3.5</w:t>
            </w:r>
          </w:p>
        </w:tc>
        <w:tc>
          <w:tcPr>
            <w:tcW w:w="4617" w:type="dxa"/>
            <w:shd w:val="clear" w:color="auto" w:fill="auto"/>
            <w:vAlign w:val="center"/>
            <w:hideMark/>
          </w:tcPr>
          <w:p w14:paraId="03F53779" w14:textId="77777777" w:rsidR="00D04024" w:rsidRPr="00314A09" w:rsidRDefault="00D04024" w:rsidP="00D960CC">
            <w:pPr>
              <w:rPr>
                <w:color w:val="000000"/>
                <w:sz w:val="22"/>
                <w:szCs w:val="22"/>
              </w:rPr>
            </w:pPr>
            <w:r w:rsidRPr="00314A09">
              <w:rPr>
                <w:color w:val="000000"/>
                <w:sz w:val="22"/>
                <w:szCs w:val="22"/>
              </w:rPr>
              <w:t>бюджет муниципального образования (</w:t>
            </w:r>
            <w:r>
              <w:rPr>
                <w:color w:val="000000"/>
                <w:sz w:val="22"/>
                <w:szCs w:val="22"/>
              </w:rPr>
              <w:t>Егорьевский</w:t>
            </w:r>
            <w:r w:rsidRPr="00314A09">
              <w:rPr>
                <w:color w:val="000000"/>
                <w:sz w:val="22"/>
                <w:szCs w:val="22"/>
              </w:rPr>
              <w:t xml:space="preserve"> сельсовет)</w:t>
            </w:r>
          </w:p>
        </w:tc>
        <w:tc>
          <w:tcPr>
            <w:tcW w:w="960" w:type="dxa"/>
            <w:shd w:val="clear" w:color="auto" w:fill="auto"/>
            <w:vAlign w:val="center"/>
            <w:hideMark/>
          </w:tcPr>
          <w:p w14:paraId="715DBF0C"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34772200" w14:textId="77777777" w:rsidR="00D04024" w:rsidRPr="00314A09" w:rsidRDefault="00D04024" w:rsidP="00D960CC">
            <w:pPr>
              <w:jc w:val="center"/>
              <w:rPr>
                <w:color w:val="000000"/>
                <w:sz w:val="22"/>
                <w:szCs w:val="22"/>
              </w:rPr>
            </w:pPr>
            <w:r>
              <w:rPr>
                <w:color w:val="000000"/>
                <w:sz w:val="20"/>
              </w:rPr>
              <w:t>0</w:t>
            </w:r>
          </w:p>
        </w:tc>
        <w:tc>
          <w:tcPr>
            <w:tcW w:w="960" w:type="dxa"/>
            <w:shd w:val="clear" w:color="auto" w:fill="auto"/>
            <w:vAlign w:val="center"/>
            <w:hideMark/>
          </w:tcPr>
          <w:p w14:paraId="5960308A" w14:textId="77777777" w:rsidR="00D04024" w:rsidRPr="00314A09" w:rsidRDefault="00D04024" w:rsidP="00D960CC">
            <w:pPr>
              <w:jc w:val="center"/>
              <w:rPr>
                <w:color w:val="000000"/>
                <w:sz w:val="22"/>
                <w:szCs w:val="22"/>
              </w:rPr>
            </w:pPr>
            <w:r>
              <w:rPr>
                <w:color w:val="000000"/>
                <w:sz w:val="20"/>
              </w:rPr>
              <w:t>5</w:t>
            </w:r>
          </w:p>
        </w:tc>
        <w:tc>
          <w:tcPr>
            <w:tcW w:w="960" w:type="dxa"/>
            <w:shd w:val="clear" w:color="auto" w:fill="auto"/>
            <w:vAlign w:val="center"/>
            <w:hideMark/>
          </w:tcPr>
          <w:p w14:paraId="5A331677" w14:textId="77777777" w:rsidR="00D04024" w:rsidRPr="00314A09" w:rsidRDefault="00D04024" w:rsidP="00D960CC">
            <w:pPr>
              <w:jc w:val="center"/>
              <w:rPr>
                <w:color w:val="000000"/>
                <w:sz w:val="22"/>
                <w:szCs w:val="22"/>
              </w:rPr>
            </w:pPr>
            <w:r>
              <w:rPr>
                <w:color w:val="000000"/>
                <w:sz w:val="20"/>
              </w:rPr>
              <w:t>5,5</w:t>
            </w:r>
          </w:p>
        </w:tc>
        <w:tc>
          <w:tcPr>
            <w:tcW w:w="960" w:type="dxa"/>
            <w:shd w:val="clear" w:color="auto" w:fill="auto"/>
            <w:vAlign w:val="center"/>
            <w:hideMark/>
          </w:tcPr>
          <w:p w14:paraId="74F1C87E" w14:textId="77777777" w:rsidR="00D04024" w:rsidRPr="00314A09" w:rsidRDefault="00D04024" w:rsidP="00D960CC">
            <w:pPr>
              <w:jc w:val="center"/>
              <w:rPr>
                <w:color w:val="000000"/>
                <w:sz w:val="22"/>
                <w:szCs w:val="22"/>
              </w:rPr>
            </w:pPr>
            <w:r>
              <w:rPr>
                <w:color w:val="000000"/>
                <w:sz w:val="20"/>
              </w:rPr>
              <w:t>0</w:t>
            </w:r>
          </w:p>
        </w:tc>
        <w:tc>
          <w:tcPr>
            <w:tcW w:w="960" w:type="dxa"/>
            <w:shd w:val="clear" w:color="auto" w:fill="auto"/>
            <w:vAlign w:val="center"/>
            <w:hideMark/>
          </w:tcPr>
          <w:p w14:paraId="7AA56DE0" w14:textId="77777777" w:rsidR="00D04024" w:rsidRPr="00314A09" w:rsidRDefault="00D04024" w:rsidP="00D960CC">
            <w:pPr>
              <w:jc w:val="center"/>
              <w:rPr>
                <w:color w:val="000000"/>
                <w:sz w:val="22"/>
                <w:szCs w:val="22"/>
              </w:rPr>
            </w:pPr>
            <w:r>
              <w:rPr>
                <w:color w:val="000000"/>
                <w:sz w:val="20"/>
              </w:rPr>
              <w:t>0</w:t>
            </w:r>
          </w:p>
        </w:tc>
        <w:tc>
          <w:tcPr>
            <w:tcW w:w="960" w:type="dxa"/>
            <w:shd w:val="clear" w:color="auto" w:fill="auto"/>
            <w:vAlign w:val="center"/>
            <w:hideMark/>
          </w:tcPr>
          <w:p w14:paraId="37751DFD" w14:textId="77777777" w:rsidR="00D04024" w:rsidRPr="00314A09" w:rsidRDefault="00D04024" w:rsidP="00D960CC">
            <w:pPr>
              <w:jc w:val="center"/>
              <w:rPr>
                <w:color w:val="000000"/>
                <w:sz w:val="22"/>
                <w:szCs w:val="22"/>
              </w:rPr>
            </w:pPr>
            <w:r>
              <w:rPr>
                <w:color w:val="000000"/>
                <w:sz w:val="20"/>
              </w:rPr>
              <w:t>10,5</w:t>
            </w:r>
          </w:p>
        </w:tc>
        <w:tc>
          <w:tcPr>
            <w:tcW w:w="1137" w:type="dxa"/>
            <w:shd w:val="clear" w:color="auto" w:fill="auto"/>
            <w:vAlign w:val="center"/>
            <w:hideMark/>
          </w:tcPr>
          <w:p w14:paraId="230C573E" w14:textId="77777777" w:rsidR="00D04024" w:rsidRPr="00314A09" w:rsidRDefault="00D04024" w:rsidP="00D960CC">
            <w:pPr>
              <w:jc w:val="center"/>
              <w:rPr>
                <w:color w:val="000000"/>
                <w:sz w:val="22"/>
                <w:szCs w:val="22"/>
              </w:rPr>
            </w:pPr>
            <w:r>
              <w:rPr>
                <w:color w:val="000000"/>
                <w:sz w:val="20"/>
              </w:rPr>
              <w:t>0</w:t>
            </w:r>
          </w:p>
        </w:tc>
        <w:tc>
          <w:tcPr>
            <w:tcW w:w="1134" w:type="dxa"/>
            <w:shd w:val="clear" w:color="auto" w:fill="auto"/>
            <w:vAlign w:val="center"/>
            <w:hideMark/>
          </w:tcPr>
          <w:p w14:paraId="2B7BA151" w14:textId="77777777" w:rsidR="00D04024" w:rsidRPr="00314A09" w:rsidRDefault="00D04024" w:rsidP="00D960CC">
            <w:pPr>
              <w:jc w:val="center"/>
              <w:rPr>
                <w:color w:val="000000"/>
                <w:sz w:val="22"/>
                <w:szCs w:val="22"/>
              </w:rPr>
            </w:pPr>
            <w:r>
              <w:rPr>
                <w:color w:val="000000"/>
                <w:sz w:val="20"/>
              </w:rPr>
              <w:t>10,5</w:t>
            </w:r>
          </w:p>
        </w:tc>
      </w:tr>
      <w:tr w:rsidR="00D04024" w:rsidRPr="00314A09" w14:paraId="1173EDA7" w14:textId="77777777" w:rsidTr="00D960CC">
        <w:trPr>
          <w:trHeight w:val="315"/>
          <w:jc w:val="center"/>
        </w:trPr>
        <w:tc>
          <w:tcPr>
            <w:tcW w:w="988" w:type="dxa"/>
            <w:shd w:val="clear" w:color="auto" w:fill="auto"/>
            <w:vAlign w:val="center"/>
            <w:hideMark/>
          </w:tcPr>
          <w:p w14:paraId="315C97BD" w14:textId="77777777" w:rsidR="00D04024" w:rsidRPr="00314A09" w:rsidRDefault="00D04024" w:rsidP="00D960CC">
            <w:pPr>
              <w:jc w:val="center"/>
              <w:rPr>
                <w:color w:val="000000"/>
                <w:sz w:val="22"/>
                <w:szCs w:val="22"/>
              </w:rPr>
            </w:pPr>
            <w:r w:rsidRPr="00314A09">
              <w:rPr>
                <w:color w:val="000000"/>
                <w:sz w:val="22"/>
                <w:szCs w:val="22"/>
              </w:rPr>
              <w:lastRenderedPageBreak/>
              <w:t>.3.6</w:t>
            </w:r>
          </w:p>
        </w:tc>
        <w:tc>
          <w:tcPr>
            <w:tcW w:w="4617" w:type="dxa"/>
            <w:shd w:val="clear" w:color="auto" w:fill="auto"/>
            <w:vAlign w:val="center"/>
            <w:hideMark/>
          </w:tcPr>
          <w:p w14:paraId="4835FF1B" w14:textId="77777777" w:rsidR="00D04024" w:rsidRPr="00314A09" w:rsidRDefault="00D04024" w:rsidP="00D960CC">
            <w:pPr>
              <w:rPr>
                <w:color w:val="000000"/>
                <w:sz w:val="22"/>
                <w:szCs w:val="22"/>
              </w:rPr>
            </w:pPr>
            <w:r w:rsidRPr="00314A09">
              <w:rPr>
                <w:color w:val="000000"/>
                <w:sz w:val="22"/>
                <w:szCs w:val="22"/>
              </w:rPr>
              <w:t>Собственные средства РСО</w:t>
            </w:r>
          </w:p>
        </w:tc>
        <w:tc>
          <w:tcPr>
            <w:tcW w:w="960" w:type="dxa"/>
            <w:shd w:val="clear" w:color="auto" w:fill="auto"/>
            <w:vAlign w:val="center"/>
            <w:hideMark/>
          </w:tcPr>
          <w:p w14:paraId="5A8899A8"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457B9C9F"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32344A64"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1B16B4DF"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5125A0FC"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2B9DB273"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5BD3A384" w14:textId="77777777" w:rsidR="00D04024" w:rsidRPr="00314A09" w:rsidRDefault="00D04024" w:rsidP="00D960CC">
            <w:pPr>
              <w:jc w:val="center"/>
              <w:rPr>
                <w:color w:val="000000"/>
                <w:sz w:val="22"/>
                <w:szCs w:val="22"/>
              </w:rPr>
            </w:pPr>
            <w:r w:rsidRPr="00314A09">
              <w:rPr>
                <w:color w:val="000000"/>
                <w:sz w:val="22"/>
                <w:szCs w:val="22"/>
              </w:rPr>
              <w:t> </w:t>
            </w:r>
          </w:p>
        </w:tc>
        <w:tc>
          <w:tcPr>
            <w:tcW w:w="1137" w:type="dxa"/>
            <w:shd w:val="clear" w:color="auto" w:fill="auto"/>
            <w:vAlign w:val="center"/>
            <w:hideMark/>
          </w:tcPr>
          <w:p w14:paraId="6134F291" w14:textId="77777777" w:rsidR="00D04024" w:rsidRPr="00314A09" w:rsidRDefault="00D04024" w:rsidP="00D960CC">
            <w:pPr>
              <w:jc w:val="center"/>
              <w:rPr>
                <w:color w:val="000000"/>
                <w:sz w:val="22"/>
                <w:szCs w:val="22"/>
              </w:rPr>
            </w:pPr>
            <w:r w:rsidRPr="00314A09">
              <w:rPr>
                <w:color w:val="000000"/>
                <w:sz w:val="22"/>
                <w:szCs w:val="22"/>
              </w:rPr>
              <w:t> </w:t>
            </w:r>
          </w:p>
        </w:tc>
        <w:tc>
          <w:tcPr>
            <w:tcW w:w="1134" w:type="dxa"/>
            <w:shd w:val="clear" w:color="auto" w:fill="auto"/>
            <w:noWrap/>
            <w:vAlign w:val="center"/>
            <w:hideMark/>
          </w:tcPr>
          <w:p w14:paraId="474A88EE" w14:textId="77777777" w:rsidR="00D04024" w:rsidRPr="00314A09" w:rsidRDefault="00D04024" w:rsidP="00D960CC">
            <w:pPr>
              <w:jc w:val="center"/>
              <w:rPr>
                <w:rFonts w:ascii="Calibri" w:hAnsi="Calibri" w:cs="Calibri"/>
                <w:color w:val="000000"/>
                <w:sz w:val="22"/>
                <w:szCs w:val="22"/>
              </w:rPr>
            </w:pPr>
            <w:r w:rsidRPr="00314A09">
              <w:rPr>
                <w:rFonts w:ascii="Calibri" w:hAnsi="Calibri" w:cs="Calibri"/>
                <w:color w:val="000000"/>
                <w:sz w:val="22"/>
                <w:szCs w:val="22"/>
              </w:rPr>
              <w:t> </w:t>
            </w:r>
          </w:p>
        </w:tc>
      </w:tr>
      <w:tr w:rsidR="00D04024" w:rsidRPr="00314A09" w14:paraId="18163CE7" w14:textId="77777777" w:rsidTr="00D960CC">
        <w:trPr>
          <w:trHeight w:val="315"/>
          <w:jc w:val="center"/>
        </w:trPr>
        <w:tc>
          <w:tcPr>
            <w:tcW w:w="988" w:type="dxa"/>
            <w:shd w:val="clear" w:color="auto" w:fill="auto"/>
            <w:vAlign w:val="center"/>
            <w:hideMark/>
          </w:tcPr>
          <w:p w14:paraId="2770D552" w14:textId="77777777" w:rsidR="00D04024" w:rsidRPr="00314A09" w:rsidRDefault="00D04024" w:rsidP="00D960CC">
            <w:pPr>
              <w:jc w:val="center"/>
              <w:rPr>
                <w:color w:val="000000"/>
                <w:sz w:val="22"/>
                <w:szCs w:val="22"/>
              </w:rPr>
            </w:pPr>
            <w:r w:rsidRPr="00314A09">
              <w:rPr>
                <w:color w:val="000000"/>
                <w:sz w:val="22"/>
                <w:szCs w:val="22"/>
              </w:rPr>
              <w:t>.3.7</w:t>
            </w:r>
          </w:p>
        </w:tc>
        <w:tc>
          <w:tcPr>
            <w:tcW w:w="4617" w:type="dxa"/>
            <w:shd w:val="clear" w:color="auto" w:fill="auto"/>
            <w:vAlign w:val="center"/>
            <w:hideMark/>
          </w:tcPr>
          <w:p w14:paraId="2EB4605D" w14:textId="77777777" w:rsidR="00D04024" w:rsidRPr="00314A09" w:rsidRDefault="00D04024" w:rsidP="00D960CC">
            <w:pPr>
              <w:rPr>
                <w:color w:val="000000"/>
                <w:sz w:val="22"/>
                <w:szCs w:val="22"/>
              </w:rPr>
            </w:pPr>
            <w:r w:rsidRPr="00314A09">
              <w:rPr>
                <w:color w:val="000000"/>
                <w:sz w:val="22"/>
                <w:szCs w:val="22"/>
              </w:rPr>
              <w:t>за счет тарифов на подключение</w:t>
            </w:r>
          </w:p>
        </w:tc>
        <w:tc>
          <w:tcPr>
            <w:tcW w:w="960" w:type="dxa"/>
            <w:shd w:val="clear" w:color="auto" w:fill="auto"/>
            <w:vAlign w:val="center"/>
            <w:hideMark/>
          </w:tcPr>
          <w:p w14:paraId="58E1A4C1"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637A5934"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67BCF89B"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579A2E8B"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50F87B56"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67A08135"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1389CED5" w14:textId="77777777" w:rsidR="00D04024" w:rsidRPr="00314A09" w:rsidRDefault="00D04024" w:rsidP="00D960CC">
            <w:pPr>
              <w:jc w:val="center"/>
              <w:rPr>
                <w:color w:val="000000"/>
                <w:sz w:val="22"/>
                <w:szCs w:val="22"/>
              </w:rPr>
            </w:pPr>
            <w:r w:rsidRPr="00314A09">
              <w:rPr>
                <w:color w:val="000000"/>
                <w:sz w:val="22"/>
                <w:szCs w:val="22"/>
              </w:rPr>
              <w:t> </w:t>
            </w:r>
          </w:p>
        </w:tc>
        <w:tc>
          <w:tcPr>
            <w:tcW w:w="1137" w:type="dxa"/>
            <w:shd w:val="clear" w:color="auto" w:fill="auto"/>
            <w:vAlign w:val="center"/>
            <w:hideMark/>
          </w:tcPr>
          <w:p w14:paraId="28D08F88" w14:textId="77777777" w:rsidR="00D04024" w:rsidRPr="00314A09" w:rsidRDefault="00D04024" w:rsidP="00D960CC">
            <w:pPr>
              <w:jc w:val="center"/>
              <w:rPr>
                <w:color w:val="000000"/>
                <w:sz w:val="22"/>
                <w:szCs w:val="22"/>
              </w:rPr>
            </w:pPr>
            <w:r w:rsidRPr="00314A09">
              <w:rPr>
                <w:color w:val="000000"/>
                <w:sz w:val="22"/>
                <w:szCs w:val="22"/>
              </w:rPr>
              <w:t> </w:t>
            </w:r>
          </w:p>
        </w:tc>
        <w:tc>
          <w:tcPr>
            <w:tcW w:w="1134" w:type="dxa"/>
            <w:shd w:val="clear" w:color="auto" w:fill="auto"/>
            <w:noWrap/>
            <w:vAlign w:val="center"/>
            <w:hideMark/>
          </w:tcPr>
          <w:p w14:paraId="641F1930" w14:textId="77777777" w:rsidR="00D04024" w:rsidRPr="00314A09" w:rsidRDefault="00D04024" w:rsidP="00D960CC">
            <w:pPr>
              <w:jc w:val="center"/>
              <w:rPr>
                <w:rFonts w:ascii="Calibri" w:hAnsi="Calibri" w:cs="Calibri"/>
                <w:color w:val="000000"/>
                <w:sz w:val="22"/>
                <w:szCs w:val="22"/>
              </w:rPr>
            </w:pPr>
            <w:r w:rsidRPr="00314A09">
              <w:rPr>
                <w:rFonts w:ascii="Calibri" w:hAnsi="Calibri" w:cs="Calibri"/>
                <w:color w:val="000000"/>
                <w:sz w:val="22"/>
                <w:szCs w:val="22"/>
              </w:rPr>
              <w:t> </w:t>
            </w:r>
          </w:p>
        </w:tc>
      </w:tr>
      <w:tr w:rsidR="00D04024" w:rsidRPr="00314A09" w14:paraId="72380271" w14:textId="77777777" w:rsidTr="00D960CC">
        <w:trPr>
          <w:trHeight w:val="300"/>
          <w:jc w:val="center"/>
        </w:trPr>
        <w:tc>
          <w:tcPr>
            <w:tcW w:w="988" w:type="dxa"/>
            <w:shd w:val="clear" w:color="000000" w:fill="FFFF00"/>
            <w:noWrap/>
            <w:vAlign w:val="center"/>
            <w:hideMark/>
          </w:tcPr>
          <w:p w14:paraId="282B2410" w14:textId="77777777" w:rsidR="00D04024" w:rsidRPr="00314A09" w:rsidRDefault="00D04024" w:rsidP="00D960CC">
            <w:pPr>
              <w:jc w:val="center"/>
              <w:rPr>
                <w:rFonts w:ascii="Calibri" w:hAnsi="Calibri" w:cs="Calibri"/>
                <w:color w:val="000000"/>
                <w:sz w:val="22"/>
                <w:szCs w:val="22"/>
              </w:rPr>
            </w:pPr>
            <w:r w:rsidRPr="00314A09">
              <w:rPr>
                <w:rFonts w:ascii="Calibri" w:hAnsi="Calibri" w:cs="Calibri"/>
                <w:color w:val="000000"/>
                <w:sz w:val="22"/>
                <w:szCs w:val="22"/>
              </w:rPr>
              <w:t>4</w:t>
            </w:r>
          </w:p>
        </w:tc>
        <w:tc>
          <w:tcPr>
            <w:tcW w:w="13608" w:type="dxa"/>
            <w:gridSpan w:val="10"/>
            <w:shd w:val="clear" w:color="000000" w:fill="FFFF00"/>
            <w:vAlign w:val="center"/>
            <w:hideMark/>
          </w:tcPr>
          <w:p w14:paraId="1A1351DB" w14:textId="77777777" w:rsidR="00D04024" w:rsidRPr="00314A09" w:rsidRDefault="00D04024" w:rsidP="00D960CC">
            <w:pPr>
              <w:jc w:val="center"/>
              <w:rPr>
                <w:b/>
                <w:bCs/>
                <w:color w:val="000000"/>
                <w:sz w:val="22"/>
                <w:szCs w:val="22"/>
              </w:rPr>
            </w:pPr>
            <w:r w:rsidRPr="00314A09">
              <w:rPr>
                <w:b/>
                <w:bCs/>
                <w:color w:val="000000"/>
                <w:sz w:val="22"/>
                <w:szCs w:val="22"/>
              </w:rPr>
              <w:t>ВСЕГО</w:t>
            </w:r>
          </w:p>
        </w:tc>
      </w:tr>
      <w:tr w:rsidR="00D04024" w:rsidRPr="00314A09" w14:paraId="65557124" w14:textId="77777777" w:rsidTr="00D960CC">
        <w:trPr>
          <w:trHeight w:val="315"/>
          <w:jc w:val="center"/>
        </w:trPr>
        <w:tc>
          <w:tcPr>
            <w:tcW w:w="988" w:type="dxa"/>
            <w:shd w:val="clear" w:color="auto" w:fill="auto"/>
            <w:vAlign w:val="center"/>
            <w:hideMark/>
          </w:tcPr>
          <w:p w14:paraId="69C2989E" w14:textId="77777777" w:rsidR="00D04024" w:rsidRPr="00314A09" w:rsidRDefault="00D04024" w:rsidP="00D960CC">
            <w:pPr>
              <w:jc w:val="center"/>
              <w:rPr>
                <w:color w:val="000000"/>
                <w:sz w:val="22"/>
                <w:szCs w:val="22"/>
              </w:rPr>
            </w:pPr>
            <w:r w:rsidRPr="00314A09">
              <w:rPr>
                <w:color w:val="000000"/>
                <w:sz w:val="22"/>
                <w:szCs w:val="22"/>
              </w:rPr>
              <w:t>.4.1</w:t>
            </w:r>
          </w:p>
        </w:tc>
        <w:tc>
          <w:tcPr>
            <w:tcW w:w="4617" w:type="dxa"/>
            <w:shd w:val="clear" w:color="auto" w:fill="auto"/>
            <w:vAlign w:val="center"/>
            <w:hideMark/>
          </w:tcPr>
          <w:p w14:paraId="6965D111" w14:textId="77777777" w:rsidR="00D04024" w:rsidRPr="00314A09" w:rsidRDefault="00D04024" w:rsidP="00D960CC">
            <w:pPr>
              <w:rPr>
                <w:color w:val="000000"/>
                <w:sz w:val="22"/>
                <w:szCs w:val="22"/>
              </w:rPr>
            </w:pPr>
            <w:r w:rsidRPr="00314A09">
              <w:rPr>
                <w:color w:val="000000"/>
                <w:sz w:val="22"/>
                <w:szCs w:val="22"/>
              </w:rPr>
              <w:t>Всего инвестиций за период, в т.ч.</w:t>
            </w:r>
          </w:p>
        </w:tc>
        <w:tc>
          <w:tcPr>
            <w:tcW w:w="960" w:type="dxa"/>
            <w:shd w:val="clear" w:color="auto" w:fill="auto"/>
            <w:vAlign w:val="center"/>
            <w:hideMark/>
          </w:tcPr>
          <w:p w14:paraId="02127A0E"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19E12EC0" w14:textId="77777777" w:rsidR="00D04024" w:rsidRPr="00314A09" w:rsidRDefault="00D04024" w:rsidP="00D960CC">
            <w:pPr>
              <w:jc w:val="center"/>
              <w:rPr>
                <w:color w:val="000000"/>
                <w:sz w:val="22"/>
                <w:szCs w:val="22"/>
              </w:rPr>
            </w:pPr>
            <w:r>
              <w:rPr>
                <w:color w:val="000000"/>
                <w:sz w:val="20"/>
              </w:rPr>
              <w:t>0,0</w:t>
            </w:r>
          </w:p>
        </w:tc>
        <w:tc>
          <w:tcPr>
            <w:tcW w:w="960" w:type="dxa"/>
            <w:shd w:val="clear" w:color="auto" w:fill="auto"/>
            <w:vAlign w:val="center"/>
            <w:hideMark/>
          </w:tcPr>
          <w:p w14:paraId="6ECB300D" w14:textId="77777777" w:rsidR="00D04024" w:rsidRPr="00314A09" w:rsidRDefault="00D04024" w:rsidP="00D960CC">
            <w:pPr>
              <w:jc w:val="center"/>
              <w:rPr>
                <w:color w:val="000000"/>
                <w:sz w:val="22"/>
                <w:szCs w:val="22"/>
              </w:rPr>
            </w:pPr>
            <w:r>
              <w:rPr>
                <w:color w:val="000000"/>
                <w:sz w:val="20"/>
              </w:rPr>
              <w:t>5,0</w:t>
            </w:r>
          </w:p>
        </w:tc>
        <w:tc>
          <w:tcPr>
            <w:tcW w:w="960" w:type="dxa"/>
            <w:shd w:val="clear" w:color="auto" w:fill="auto"/>
            <w:vAlign w:val="center"/>
            <w:hideMark/>
          </w:tcPr>
          <w:p w14:paraId="03FF4B54" w14:textId="77777777" w:rsidR="00D04024" w:rsidRPr="00314A09" w:rsidRDefault="00D04024" w:rsidP="00D960CC">
            <w:pPr>
              <w:jc w:val="center"/>
              <w:rPr>
                <w:color w:val="000000"/>
                <w:sz w:val="22"/>
                <w:szCs w:val="22"/>
              </w:rPr>
            </w:pPr>
            <w:r>
              <w:rPr>
                <w:color w:val="000000"/>
                <w:sz w:val="20"/>
              </w:rPr>
              <w:t>101,5</w:t>
            </w:r>
          </w:p>
        </w:tc>
        <w:tc>
          <w:tcPr>
            <w:tcW w:w="960" w:type="dxa"/>
            <w:shd w:val="clear" w:color="auto" w:fill="auto"/>
            <w:vAlign w:val="center"/>
            <w:hideMark/>
          </w:tcPr>
          <w:p w14:paraId="73F97881" w14:textId="77777777" w:rsidR="00D04024" w:rsidRPr="00314A09" w:rsidRDefault="00D04024" w:rsidP="00D960CC">
            <w:pPr>
              <w:jc w:val="center"/>
              <w:rPr>
                <w:color w:val="000000"/>
                <w:sz w:val="22"/>
                <w:szCs w:val="22"/>
              </w:rPr>
            </w:pPr>
            <w:r>
              <w:rPr>
                <w:color w:val="000000"/>
                <w:sz w:val="20"/>
              </w:rPr>
              <w:t>96,0</w:t>
            </w:r>
          </w:p>
        </w:tc>
        <w:tc>
          <w:tcPr>
            <w:tcW w:w="960" w:type="dxa"/>
            <w:shd w:val="clear" w:color="auto" w:fill="auto"/>
            <w:vAlign w:val="center"/>
            <w:hideMark/>
          </w:tcPr>
          <w:p w14:paraId="4490E666" w14:textId="77777777" w:rsidR="00D04024" w:rsidRPr="00314A09" w:rsidRDefault="00D04024" w:rsidP="00D960CC">
            <w:pPr>
              <w:jc w:val="center"/>
              <w:rPr>
                <w:color w:val="000000"/>
                <w:sz w:val="22"/>
                <w:szCs w:val="22"/>
              </w:rPr>
            </w:pPr>
            <w:r>
              <w:rPr>
                <w:color w:val="000000"/>
                <w:sz w:val="20"/>
              </w:rPr>
              <w:t>96,0</w:t>
            </w:r>
          </w:p>
        </w:tc>
        <w:tc>
          <w:tcPr>
            <w:tcW w:w="960" w:type="dxa"/>
            <w:shd w:val="clear" w:color="auto" w:fill="auto"/>
            <w:vAlign w:val="center"/>
            <w:hideMark/>
          </w:tcPr>
          <w:p w14:paraId="05E3A283" w14:textId="77777777" w:rsidR="00D04024" w:rsidRPr="00314A09" w:rsidRDefault="00D04024" w:rsidP="00D960CC">
            <w:pPr>
              <w:jc w:val="center"/>
              <w:rPr>
                <w:color w:val="000000"/>
                <w:sz w:val="22"/>
                <w:szCs w:val="22"/>
              </w:rPr>
            </w:pPr>
            <w:r>
              <w:rPr>
                <w:color w:val="000000"/>
                <w:sz w:val="20"/>
              </w:rPr>
              <w:t>298,5</w:t>
            </w:r>
          </w:p>
        </w:tc>
        <w:tc>
          <w:tcPr>
            <w:tcW w:w="1137" w:type="dxa"/>
            <w:shd w:val="clear" w:color="auto" w:fill="auto"/>
            <w:vAlign w:val="center"/>
            <w:hideMark/>
          </w:tcPr>
          <w:p w14:paraId="08DE2BB3" w14:textId="77777777" w:rsidR="00D04024" w:rsidRPr="00314A09" w:rsidRDefault="00D04024" w:rsidP="00D960CC">
            <w:pPr>
              <w:jc w:val="center"/>
              <w:rPr>
                <w:color w:val="000000"/>
                <w:sz w:val="22"/>
                <w:szCs w:val="22"/>
              </w:rPr>
            </w:pPr>
            <w:r>
              <w:rPr>
                <w:color w:val="000000"/>
                <w:sz w:val="20"/>
              </w:rPr>
              <w:t>96,0</w:t>
            </w:r>
          </w:p>
        </w:tc>
        <w:tc>
          <w:tcPr>
            <w:tcW w:w="1134" w:type="dxa"/>
            <w:shd w:val="clear" w:color="auto" w:fill="auto"/>
            <w:vAlign w:val="center"/>
            <w:hideMark/>
          </w:tcPr>
          <w:p w14:paraId="4E3F16AB" w14:textId="77777777" w:rsidR="00D04024" w:rsidRPr="00314A09" w:rsidRDefault="00D04024" w:rsidP="00D960CC">
            <w:pPr>
              <w:jc w:val="center"/>
              <w:rPr>
                <w:color w:val="000000"/>
                <w:sz w:val="22"/>
                <w:szCs w:val="22"/>
              </w:rPr>
            </w:pPr>
            <w:r>
              <w:rPr>
                <w:color w:val="000000"/>
                <w:sz w:val="20"/>
              </w:rPr>
              <w:t>394,5</w:t>
            </w:r>
          </w:p>
        </w:tc>
      </w:tr>
      <w:tr w:rsidR="00D04024" w:rsidRPr="00314A09" w14:paraId="2CCD3B5A" w14:textId="77777777" w:rsidTr="00D960CC">
        <w:trPr>
          <w:trHeight w:val="390"/>
          <w:jc w:val="center"/>
        </w:trPr>
        <w:tc>
          <w:tcPr>
            <w:tcW w:w="988" w:type="dxa"/>
            <w:shd w:val="clear" w:color="auto" w:fill="auto"/>
            <w:vAlign w:val="center"/>
            <w:hideMark/>
          </w:tcPr>
          <w:p w14:paraId="19E255CF" w14:textId="77777777" w:rsidR="00D04024" w:rsidRPr="00314A09" w:rsidRDefault="00D04024" w:rsidP="00D960CC">
            <w:pPr>
              <w:jc w:val="center"/>
              <w:rPr>
                <w:color w:val="000000"/>
                <w:sz w:val="22"/>
                <w:szCs w:val="22"/>
              </w:rPr>
            </w:pPr>
            <w:r w:rsidRPr="00314A09">
              <w:rPr>
                <w:color w:val="000000"/>
                <w:sz w:val="22"/>
                <w:szCs w:val="22"/>
              </w:rPr>
              <w:t>.4.2</w:t>
            </w:r>
          </w:p>
        </w:tc>
        <w:tc>
          <w:tcPr>
            <w:tcW w:w="4617" w:type="dxa"/>
            <w:shd w:val="clear" w:color="auto" w:fill="auto"/>
            <w:vAlign w:val="center"/>
            <w:hideMark/>
          </w:tcPr>
          <w:p w14:paraId="1B02B6F9" w14:textId="77777777" w:rsidR="00D04024" w:rsidRPr="00314A09" w:rsidRDefault="00D04024" w:rsidP="00D960CC">
            <w:pPr>
              <w:rPr>
                <w:color w:val="000000"/>
                <w:sz w:val="22"/>
                <w:szCs w:val="22"/>
              </w:rPr>
            </w:pPr>
            <w:r w:rsidRPr="00314A09">
              <w:rPr>
                <w:color w:val="000000"/>
                <w:sz w:val="22"/>
                <w:szCs w:val="22"/>
              </w:rPr>
              <w:t>Федеральный бюджет</w:t>
            </w:r>
          </w:p>
        </w:tc>
        <w:tc>
          <w:tcPr>
            <w:tcW w:w="960" w:type="dxa"/>
            <w:shd w:val="clear" w:color="auto" w:fill="auto"/>
            <w:vAlign w:val="center"/>
            <w:hideMark/>
          </w:tcPr>
          <w:p w14:paraId="523240F4"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6CF2A9F4" w14:textId="77777777" w:rsidR="00D04024" w:rsidRPr="00314A09" w:rsidRDefault="00D04024" w:rsidP="00D960CC">
            <w:pPr>
              <w:jc w:val="center"/>
              <w:rPr>
                <w:color w:val="000000"/>
                <w:sz w:val="22"/>
                <w:szCs w:val="22"/>
              </w:rPr>
            </w:pPr>
            <w:r>
              <w:rPr>
                <w:color w:val="000000"/>
                <w:sz w:val="22"/>
                <w:szCs w:val="22"/>
              </w:rPr>
              <w:t> </w:t>
            </w:r>
          </w:p>
        </w:tc>
        <w:tc>
          <w:tcPr>
            <w:tcW w:w="960" w:type="dxa"/>
            <w:shd w:val="clear" w:color="auto" w:fill="auto"/>
            <w:vAlign w:val="center"/>
            <w:hideMark/>
          </w:tcPr>
          <w:p w14:paraId="346EE343" w14:textId="77777777" w:rsidR="00D04024" w:rsidRPr="00314A09" w:rsidRDefault="00D04024" w:rsidP="00D960CC">
            <w:pPr>
              <w:jc w:val="center"/>
              <w:rPr>
                <w:color w:val="000000"/>
                <w:sz w:val="22"/>
                <w:szCs w:val="22"/>
              </w:rPr>
            </w:pPr>
            <w:r>
              <w:rPr>
                <w:color w:val="000000"/>
                <w:sz w:val="22"/>
                <w:szCs w:val="22"/>
              </w:rPr>
              <w:t> </w:t>
            </w:r>
          </w:p>
        </w:tc>
        <w:tc>
          <w:tcPr>
            <w:tcW w:w="960" w:type="dxa"/>
            <w:shd w:val="clear" w:color="auto" w:fill="auto"/>
            <w:vAlign w:val="center"/>
            <w:hideMark/>
          </w:tcPr>
          <w:p w14:paraId="1D11514A" w14:textId="77777777" w:rsidR="00D04024" w:rsidRPr="00314A09" w:rsidRDefault="00D04024" w:rsidP="00D960CC">
            <w:pPr>
              <w:jc w:val="center"/>
              <w:rPr>
                <w:b/>
                <w:bCs/>
                <w:color w:val="000000"/>
                <w:sz w:val="22"/>
                <w:szCs w:val="22"/>
              </w:rPr>
            </w:pPr>
            <w:r>
              <w:rPr>
                <w:b/>
                <w:bCs/>
                <w:color w:val="000000"/>
                <w:sz w:val="28"/>
                <w:szCs w:val="28"/>
              </w:rPr>
              <w:t> </w:t>
            </w:r>
          </w:p>
        </w:tc>
        <w:tc>
          <w:tcPr>
            <w:tcW w:w="960" w:type="dxa"/>
            <w:shd w:val="clear" w:color="auto" w:fill="auto"/>
            <w:vAlign w:val="center"/>
            <w:hideMark/>
          </w:tcPr>
          <w:p w14:paraId="3C685674" w14:textId="77777777" w:rsidR="00D04024" w:rsidRPr="00314A09" w:rsidRDefault="00D04024" w:rsidP="00D960CC">
            <w:pPr>
              <w:jc w:val="center"/>
              <w:rPr>
                <w:color w:val="000000"/>
                <w:sz w:val="22"/>
                <w:szCs w:val="22"/>
              </w:rPr>
            </w:pPr>
            <w:r>
              <w:rPr>
                <w:color w:val="000000"/>
                <w:sz w:val="22"/>
                <w:szCs w:val="22"/>
              </w:rPr>
              <w:t> </w:t>
            </w:r>
          </w:p>
        </w:tc>
        <w:tc>
          <w:tcPr>
            <w:tcW w:w="960" w:type="dxa"/>
            <w:shd w:val="clear" w:color="auto" w:fill="auto"/>
            <w:vAlign w:val="center"/>
            <w:hideMark/>
          </w:tcPr>
          <w:p w14:paraId="09C9806D" w14:textId="77777777" w:rsidR="00D04024" w:rsidRPr="00314A09" w:rsidRDefault="00D04024" w:rsidP="00D960CC">
            <w:pPr>
              <w:jc w:val="center"/>
              <w:rPr>
                <w:color w:val="000000"/>
                <w:sz w:val="22"/>
                <w:szCs w:val="22"/>
              </w:rPr>
            </w:pPr>
            <w:r>
              <w:rPr>
                <w:color w:val="000000"/>
                <w:sz w:val="22"/>
                <w:szCs w:val="22"/>
              </w:rPr>
              <w:t> </w:t>
            </w:r>
          </w:p>
        </w:tc>
        <w:tc>
          <w:tcPr>
            <w:tcW w:w="960" w:type="dxa"/>
            <w:shd w:val="clear" w:color="auto" w:fill="auto"/>
            <w:vAlign w:val="center"/>
            <w:hideMark/>
          </w:tcPr>
          <w:p w14:paraId="125098BD" w14:textId="77777777" w:rsidR="00D04024" w:rsidRPr="00314A09" w:rsidRDefault="00D04024" w:rsidP="00D960CC">
            <w:pPr>
              <w:jc w:val="center"/>
              <w:rPr>
                <w:color w:val="000000"/>
                <w:sz w:val="22"/>
                <w:szCs w:val="22"/>
              </w:rPr>
            </w:pPr>
            <w:r>
              <w:rPr>
                <w:color w:val="000000"/>
                <w:sz w:val="20"/>
              </w:rPr>
              <w:t> </w:t>
            </w:r>
          </w:p>
        </w:tc>
        <w:tc>
          <w:tcPr>
            <w:tcW w:w="1137" w:type="dxa"/>
            <w:shd w:val="clear" w:color="auto" w:fill="auto"/>
            <w:vAlign w:val="center"/>
            <w:hideMark/>
          </w:tcPr>
          <w:p w14:paraId="3900348C" w14:textId="77777777" w:rsidR="00D04024" w:rsidRPr="00314A09" w:rsidRDefault="00D04024" w:rsidP="00D960CC">
            <w:pPr>
              <w:jc w:val="center"/>
              <w:rPr>
                <w:color w:val="000000"/>
                <w:sz w:val="22"/>
                <w:szCs w:val="22"/>
              </w:rPr>
            </w:pPr>
            <w:r>
              <w:rPr>
                <w:color w:val="000000"/>
                <w:sz w:val="20"/>
              </w:rPr>
              <w:t> </w:t>
            </w:r>
          </w:p>
        </w:tc>
        <w:tc>
          <w:tcPr>
            <w:tcW w:w="1134" w:type="dxa"/>
            <w:shd w:val="clear" w:color="auto" w:fill="auto"/>
            <w:noWrap/>
            <w:vAlign w:val="bottom"/>
            <w:hideMark/>
          </w:tcPr>
          <w:p w14:paraId="57ECA6F0" w14:textId="77777777" w:rsidR="00D04024" w:rsidRPr="00314A09" w:rsidRDefault="00D04024" w:rsidP="00D960CC">
            <w:pPr>
              <w:jc w:val="center"/>
              <w:rPr>
                <w:rFonts w:ascii="Calibri" w:hAnsi="Calibri" w:cs="Calibri"/>
                <w:color w:val="000000"/>
                <w:sz w:val="22"/>
                <w:szCs w:val="22"/>
              </w:rPr>
            </w:pPr>
            <w:r>
              <w:rPr>
                <w:rFonts w:ascii="Calibri" w:hAnsi="Calibri" w:cs="Calibri"/>
                <w:color w:val="000000"/>
                <w:sz w:val="22"/>
                <w:szCs w:val="22"/>
              </w:rPr>
              <w:t> </w:t>
            </w:r>
          </w:p>
        </w:tc>
      </w:tr>
      <w:tr w:rsidR="00D04024" w:rsidRPr="00314A09" w14:paraId="4D8F363C" w14:textId="77777777" w:rsidTr="00D960CC">
        <w:trPr>
          <w:trHeight w:val="315"/>
          <w:jc w:val="center"/>
        </w:trPr>
        <w:tc>
          <w:tcPr>
            <w:tcW w:w="988" w:type="dxa"/>
            <w:shd w:val="clear" w:color="auto" w:fill="auto"/>
            <w:vAlign w:val="center"/>
            <w:hideMark/>
          </w:tcPr>
          <w:p w14:paraId="586AB054" w14:textId="77777777" w:rsidR="00D04024" w:rsidRPr="00314A09" w:rsidRDefault="00D04024" w:rsidP="00D960CC">
            <w:pPr>
              <w:jc w:val="center"/>
              <w:rPr>
                <w:color w:val="000000"/>
                <w:sz w:val="22"/>
                <w:szCs w:val="22"/>
              </w:rPr>
            </w:pPr>
            <w:r w:rsidRPr="00314A09">
              <w:rPr>
                <w:color w:val="000000"/>
                <w:sz w:val="22"/>
                <w:szCs w:val="22"/>
              </w:rPr>
              <w:t>.4.3</w:t>
            </w:r>
          </w:p>
        </w:tc>
        <w:tc>
          <w:tcPr>
            <w:tcW w:w="4617" w:type="dxa"/>
            <w:shd w:val="clear" w:color="auto" w:fill="auto"/>
            <w:vAlign w:val="center"/>
            <w:hideMark/>
          </w:tcPr>
          <w:p w14:paraId="0FFB6F0B" w14:textId="77777777" w:rsidR="00D04024" w:rsidRPr="00314A09" w:rsidRDefault="00D04024" w:rsidP="00D960CC">
            <w:pPr>
              <w:rPr>
                <w:color w:val="000000"/>
                <w:sz w:val="22"/>
                <w:szCs w:val="22"/>
              </w:rPr>
            </w:pPr>
            <w:r w:rsidRPr="00314A09">
              <w:rPr>
                <w:color w:val="000000"/>
                <w:sz w:val="22"/>
                <w:szCs w:val="22"/>
              </w:rPr>
              <w:t>бюджет субъекта РФ</w:t>
            </w:r>
          </w:p>
        </w:tc>
        <w:tc>
          <w:tcPr>
            <w:tcW w:w="960" w:type="dxa"/>
            <w:shd w:val="clear" w:color="auto" w:fill="auto"/>
            <w:vAlign w:val="center"/>
            <w:hideMark/>
          </w:tcPr>
          <w:p w14:paraId="3BDFBB62"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112475E5"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3ECB9D1F"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24577A51"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4AFC36EA"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48D37F68"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74CB8ECC" w14:textId="77777777" w:rsidR="00D04024" w:rsidRPr="00314A09" w:rsidRDefault="00D04024" w:rsidP="00D960CC">
            <w:pPr>
              <w:jc w:val="center"/>
              <w:rPr>
                <w:color w:val="000000"/>
                <w:sz w:val="22"/>
                <w:szCs w:val="22"/>
              </w:rPr>
            </w:pPr>
            <w:r>
              <w:rPr>
                <w:color w:val="000000"/>
                <w:sz w:val="20"/>
              </w:rPr>
              <w:t> </w:t>
            </w:r>
          </w:p>
        </w:tc>
        <w:tc>
          <w:tcPr>
            <w:tcW w:w="1137" w:type="dxa"/>
            <w:shd w:val="clear" w:color="auto" w:fill="auto"/>
            <w:vAlign w:val="center"/>
            <w:hideMark/>
          </w:tcPr>
          <w:p w14:paraId="40321608" w14:textId="77777777" w:rsidR="00D04024" w:rsidRPr="00314A09" w:rsidRDefault="00D04024" w:rsidP="00D960CC">
            <w:pPr>
              <w:jc w:val="center"/>
              <w:rPr>
                <w:color w:val="000000"/>
                <w:sz w:val="22"/>
                <w:szCs w:val="22"/>
              </w:rPr>
            </w:pPr>
            <w:r>
              <w:rPr>
                <w:color w:val="000000"/>
                <w:sz w:val="20"/>
              </w:rPr>
              <w:t> </w:t>
            </w:r>
          </w:p>
        </w:tc>
        <w:tc>
          <w:tcPr>
            <w:tcW w:w="1134" w:type="dxa"/>
            <w:shd w:val="clear" w:color="auto" w:fill="auto"/>
            <w:vAlign w:val="center"/>
            <w:hideMark/>
          </w:tcPr>
          <w:p w14:paraId="5C83F65D" w14:textId="77777777" w:rsidR="00D04024" w:rsidRPr="00314A09" w:rsidRDefault="00D04024" w:rsidP="00D960CC">
            <w:pPr>
              <w:jc w:val="center"/>
              <w:rPr>
                <w:color w:val="000000"/>
                <w:sz w:val="22"/>
                <w:szCs w:val="22"/>
              </w:rPr>
            </w:pPr>
            <w:r>
              <w:rPr>
                <w:color w:val="000000"/>
                <w:sz w:val="20"/>
              </w:rPr>
              <w:t> </w:t>
            </w:r>
          </w:p>
        </w:tc>
      </w:tr>
      <w:tr w:rsidR="00D04024" w:rsidRPr="00314A09" w14:paraId="1DFB8E27" w14:textId="77777777" w:rsidTr="00D960CC">
        <w:trPr>
          <w:trHeight w:val="525"/>
          <w:jc w:val="center"/>
        </w:trPr>
        <w:tc>
          <w:tcPr>
            <w:tcW w:w="988" w:type="dxa"/>
            <w:shd w:val="clear" w:color="auto" w:fill="auto"/>
            <w:vAlign w:val="center"/>
            <w:hideMark/>
          </w:tcPr>
          <w:p w14:paraId="0A207D95" w14:textId="77777777" w:rsidR="00D04024" w:rsidRPr="00314A09" w:rsidRDefault="00D04024" w:rsidP="00D960CC">
            <w:pPr>
              <w:jc w:val="center"/>
              <w:rPr>
                <w:color w:val="000000"/>
                <w:sz w:val="22"/>
                <w:szCs w:val="22"/>
              </w:rPr>
            </w:pPr>
            <w:r w:rsidRPr="00314A09">
              <w:rPr>
                <w:color w:val="000000"/>
                <w:sz w:val="22"/>
                <w:szCs w:val="22"/>
              </w:rPr>
              <w:t>.4.4</w:t>
            </w:r>
          </w:p>
        </w:tc>
        <w:tc>
          <w:tcPr>
            <w:tcW w:w="4617" w:type="dxa"/>
            <w:shd w:val="clear" w:color="auto" w:fill="auto"/>
            <w:vAlign w:val="center"/>
            <w:hideMark/>
          </w:tcPr>
          <w:p w14:paraId="1B7E722E" w14:textId="77777777" w:rsidR="00D04024" w:rsidRPr="00314A09" w:rsidRDefault="00D04024" w:rsidP="00D960CC">
            <w:pPr>
              <w:rPr>
                <w:color w:val="000000"/>
                <w:sz w:val="22"/>
                <w:szCs w:val="22"/>
              </w:rPr>
            </w:pPr>
            <w:r w:rsidRPr="00314A09">
              <w:rPr>
                <w:color w:val="000000"/>
                <w:sz w:val="22"/>
                <w:szCs w:val="22"/>
              </w:rPr>
              <w:t>бюджет муниципального образования (района)</w:t>
            </w:r>
          </w:p>
        </w:tc>
        <w:tc>
          <w:tcPr>
            <w:tcW w:w="960" w:type="dxa"/>
            <w:shd w:val="clear" w:color="auto" w:fill="auto"/>
            <w:vAlign w:val="center"/>
            <w:hideMark/>
          </w:tcPr>
          <w:p w14:paraId="5CEF1943"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5BA91547"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00A21AE4"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65EE44FD"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00D9858B"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33E4C617"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6A903AB8" w14:textId="77777777" w:rsidR="00D04024" w:rsidRPr="00314A09" w:rsidRDefault="00D04024" w:rsidP="00D960CC">
            <w:pPr>
              <w:jc w:val="center"/>
              <w:rPr>
                <w:color w:val="000000"/>
                <w:sz w:val="22"/>
                <w:szCs w:val="22"/>
              </w:rPr>
            </w:pPr>
            <w:r>
              <w:rPr>
                <w:color w:val="000000"/>
                <w:sz w:val="20"/>
              </w:rPr>
              <w:t> </w:t>
            </w:r>
          </w:p>
        </w:tc>
        <w:tc>
          <w:tcPr>
            <w:tcW w:w="1137" w:type="dxa"/>
            <w:shd w:val="clear" w:color="auto" w:fill="auto"/>
            <w:vAlign w:val="center"/>
            <w:hideMark/>
          </w:tcPr>
          <w:p w14:paraId="3A298C6F" w14:textId="77777777" w:rsidR="00D04024" w:rsidRPr="00314A09" w:rsidRDefault="00D04024" w:rsidP="00D960CC">
            <w:pPr>
              <w:jc w:val="center"/>
              <w:rPr>
                <w:color w:val="000000"/>
                <w:sz w:val="22"/>
                <w:szCs w:val="22"/>
              </w:rPr>
            </w:pPr>
            <w:r>
              <w:rPr>
                <w:color w:val="000000"/>
                <w:sz w:val="20"/>
              </w:rPr>
              <w:t> </w:t>
            </w:r>
          </w:p>
        </w:tc>
        <w:tc>
          <w:tcPr>
            <w:tcW w:w="1134" w:type="dxa"/>
            <w:shd w:val="clear" w:color="auto" w:fill="auto"/>
            <w:vAlign w:val="center"/>
            <w:hideMark/>
          </w:tcPr>
          <w:p w14:paraId="66FD498D" w14:textId="77777777" w:rsidR="00D04024" w:rsidRPr="00314A09" w:rsidRDefault="00D04024" w:rsidP="00D960CC">
            <w:pPr>
              <w:jc w:val="center"/>
              <w:rPr>
                <w:color w:val="000000"/>
                <w:sz w:val="22"/>
                <w:szCs w:val="22"/>
              </w:rPr>
            </w:pPr>
            <w:r>
              <w:rPr>
                <w:color w:val="000000"/>
                <w:sz w:val="20"/>
              </w:rPr>
              <w:t> </w:t>
            </w:r>
          </w:p>
        </w:tc>
      </w:tr>
      <w:tr w:rsidR="00D04024" w:rsidRPr="00314A09" w14:paraId="46DBE3BA" w14:textId="77777777" w:rsidTr="00D960CC">
        <w:trPr>
          <w:trHeight w:val="525"/>
          <w:jc w:val="center"/>
        </w:trPr>
        <w:tc>
          <w:tcPr>
            <w:tcW w:w="988" w:type="dxa"/>
            <w:shd w:val="clear" w:color="auto" w:fill="auto"/>
            <w:vAlign w:val="center"/>
            <w:hideMark/>
          </w:tcPr>
          <w:p w14:paraId="56891F2C" w14:textId="77777777" w:rsidR="00D04024" w:rsidRPr="00314A09" w:rsidRDefault="00D04024" w:rsidP="00D960CC">
            <w:pPr>
              <w:jc w:val="center"/>
              <w:rPr>
                <w:color w:val="000000"/>
                <w:sz w:val="22"/>
                <w:szCs w:val="22"/>
              </w:rPr>
            </w:pPr>
            <w:r w:rsidRPr="00314A09">
              <w:rPr>
                <w:color w:val="000000"/>
                <w:sz w:val="22"/>
                <w:szCs w:val="22"/>
              </w:rPr>
              <w:t>.4.5</w:t>
            </w:r>
          </w:p>
        </w:tc>
        <w:tc>
          <w:tcPr>
            <w:tcW w:w="4617" w:type="dxa"/>
            <w:shd w:val="clear" w:color="auto" w:fill="auto"/>
            <w:vAlign w:val="center"/>
            <w:hideMark/>
          </w:tcPr>
          <w:p w14:paraId="657DACE1" w14:textId="77777777" w:rsidR="00D04024" w:rsidRPr="00314A09" w:rsidRDefault="00D04024" w:rsidP="00D960CC">
            <w:pPr>
              <w:rPr>
                <w:color w:val="000000"/>
                <w:sz w:val="22"/>
                <w:szCs w:val="22"/>
              </w:rPr>
            </w:pPr>
            <w:r w:rsidRPr="00314A09">
              <w:rPr>
                <w:color w:val="000000"/>
                <w:sz w:val="22"/>
                <w:szCs w:val="22"/>
              </w:rPr>
              <w:t>бюджет муниципального образования (</w:t>
            </w:r>
            <w:r>
              <w:rPr>
                <w:color w:val="000000"/>
                <w:sz w:val="22"/>
                <w:szCs w:val="22"/>
              </w:rPr>
              <w:t>Егорьевский</w:t>
            </w:r>
            <w:r w:rsidRPr="00314A09">
              <w:rPr>
                <w:color w:val="000000"/>
                <w:sz w:val="22"/>
                <w:szCs w:val="22"/>
              </w:rPr>
              <w:t xml:space="preserve"> сельсовет)</w:t>
            </w:r>
          </w:p>
        </w:tc>
        <w:tc>
          <w:tcPr>
            <w:tcW w:w="960" w:type="dxa"/>
            <w:shd w:val="clear" w:color="auto" w:fill="auto"/>
            <w:vAlign w:val="center"/>
            <w:hideMark/>
          </w:tcPr>
          <w:p w14:paraId="215E2209"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334C7522" w14:textId="77777777" w:rsidR="00D04024" w:rsidRPr="00314A09" w:rsidRDefault="00D04024" w:rsidP="00D960CC">
            <w:pPr>
              <w:jc w:val="center"/>
              <w:rPr>
                <w:color w:val="000000"/>
                <w:sz w:val="22"/>
                <w:szCs w:val="22"/>
              </w:rPr>
            </w:pPr>
            <w:r>
              <w:rPr>
                <w:color w:val="000000"/>
                <w:sz w:val="20"/>
              </w:rPr>
              <w:t>0,0</w:t>
            </w:r>
          </w:p>
        </w:tc>
        <w:tc>
          <w:tcPr>
            <w:tcW w:w="960" w:type="dxa"/>
            <w:shd w:val="clear" w:color="auto" w:fill="auto"/>
            <w:vAlign w:val="center"/>
            <w:hideMark/>
          </w:tcPr>
          <w:p w14:paraId="1736663B" w14:textId="77777777" w:rsidR="00D04024" w:rsidRPr="00314A09" w:rsidRDefault="00D04024" w:rsidP="00D960CC">
            <w:pPr>
              <w:jc w:val="center"/>
              <w:rPr>
                <w:color w:val="000000"/>
                <w:sz w:val="22"/>
                <w:szCs w:val="22"/>
              </w:rPr>
            </w:pPr>
            <w:r>
              <w:rPr>
                <w:color w:val="000000"/>
                <w:sz w:val="20"/>
              </w:rPr>
              <w:t>5,0</w:t>
            </w:r>
          </w:p>
        </w:tc>
        <w:tc>
          <w:tcPr>
            <w:tcW w:w="960" w:type="dxa"/>
            <w:shd w:val="clear" w:color="auto" w:fill="auto"/>
            <w:vAlign w:val="center"/>
            <w:hideMark/>
          </w:tcPr>
          <w:p w14:paraId="1CFCA6D9" w14:textId="77777777" w:rsidR="00D04024" w:rsidRPr="00314A09" w:rsidRDefault="00D04024" w:rsidP="00D960CC">
            <w:pPr>
              <w:jc w:val="center"/>
              <w:rPr>
                <w:color w:val="000000"/>
                <w:sz w:val="22"/>
                <w:szCs w:val="22"/>
              </w:rPr>
            </w:pPr>
            <w:r>
              <w:rPr>
                <w:color w:val="000000"/>
                <w:sz w:val="20"/>
              </w:rPr>
              <w:t>101,5</w:t>
            </w:r>
          </w:p>
        </w:tc>
        <w:tc>
          <w:tcPr>
            <w:tcW w:w="960" w:type="dxa"/>
            <w:shd w:val="clear" w:color="auto" w:fill="auto"/>
            <w:vAlign w:val="center"/>
            <w:hideMark/>
          </w:tcPr>
          <w:p w14:paraId="23999C44" w14:textId="77777777" w:rsidR="00D04024" w:rsidRPr="00314A09" w:rsidRDefault="00D04024" w:rsidP="00D960CC">
            <w:pPr>
              <w:jc w:val="center"/>
              <w:rPr>
                <w:color w:val="000000"/>
                <w:sz w:val="22"/>
                <w:szCs w:val="22"/>
              </w:rPr>
            </w:pPr>
            <w:r>
              <w:rPr>
                <w:color w:val="000000"/>
                <w:sz w:val="20"/>
              </w:rPr>
              <w:t>96,0</w:t>
            </w:r>
          </w:p>
        </w:tc>
        <w:tc>
          <w:tcPr>
            <w:tcW w:w="960" w:type="dxa"/>
            <w:shd w:val="clear" w:color="auto" w:fill="auto"/>
            <w:vAlign w:val="center"/>
            <w:hideMark/>
          </w:tcPr>
          <w:p w14:paraId="570C907A" w14:textId="77777777" w:rsidR="00D04024" w:rsidRPr="00314A09" w:rsidRDefault="00D04024" w:rsidP="00D960CC">
            <w:pPr>
              <w:jc w:val="center"/>
              <w:rPr>
                <w:color w:val="000000"/>
                <w:sz w:val="22"/>
                <w:szCs w:val="22"/>
              </w:rPr>
            </w:pPr>
            <w:r>
              <w:rPr>
                <w:color w:val="000000"/>
                <w:sz w:val="20"/>
              </w:rPr>
              <w:t>96,0</w:t>
            </w:r>
          </w:p>
        </w:tc>
        <w:tc>
          <w:tcPr>
            <w:tcW w:w="960" w:type="dxa"/>
            <w:shd w:val="clear" w:color="auto" w:fill="auto"/>
            <w:vAlign w:val="center"/>
            <w:hideMark/>
          </w:tcPr>
          <w:p w14:paraId="180F85DE" w14:textId="77777777" w:rsidR="00D04024" w:rsidRPr="00314A09" w:rsidRDefault="00D04024" w:rsidP="00D960CC">
            <w:pPr>
              <w:jc w:val="center"/>
              <w:rPr>
                <w:color w:val="000000"/>
                <w:sz w:val="22"/>
                <w:szCs w:val="22"/>
              </w:rPr>
            </w:pPr>
            <w:r>
              <w:rPr>
                <w:color w:val="000000"/>
                <w:sz w:val="20"/>
              </w:rPr>
              <w:t>298,5</w:t>
            </w:r>
          </w:p>
        </w:tc>
        <w:tc>
          <w:tcPr>
            <w:tcW w:w="1137" w:type="dxa"/>
            <w:shd w:val="clear" w:color="auto" w:fill="auto"/>
            <w:vAlign w:val="center"/>
            <w:hideMark/>
          </w:tcPr>
          <w:p w14:paraId="268F5E8E" w14:textId="77777777" w:rsidR="00D04024" w:rsidRPr="00314A09" w:rsidRDefault="00D04024" w:rsidP="00D960CC">
            <w:pPr>
              <w:jc w:val="center"/>
              <w:rPr>
                <w:color w:val="000000"/>
                <w:sz w:val="22"/>
                <w:szCs w:val="22"/>
              </w:rPr>
            </w:pPr>
            <w:r>
              <w:rPr>
                <w:color w:val="000000"/>
                <w:sz w:val="20"/>
              </w:rPr>
              <w:t>96,0</w:t>
            </w:r>
          </w:p>
        </w:tc>
        <w:tc>
          <w:tcPr>
            <w:tcW w:w="1134" w:type="dxa"/>
            <w:shd w:val="clear" w:color="auto" w:fill="auto"/>
            <w:vAlign w:val="center"/>
            <w:hideMark/>
          </w:tcPr>
          <w:p w14:paraId="652B3D4F" w14:textId="77777777" w:rsidR="00D04024" w:rsidRPr="00314A09" w:rsidRDefault="00D04024" w:rsidP="00D960CC">
            <w:pPr>
              <w:jc w:val="center"/>
              <w:rPr>
                <w:color w:val="000000"/>
                <w:sz w:val="22"/>
                <w:szCs w:val="22"/>
              </w:rPr>
            </w:pPr>
            <w:r>
              <w:rPr>
                <w:color w:val="000000"/>
                <w:sz w:val="20"/>
              </w:rPr>
              <w:t>394,5</w:t>
            </w:r>
          </w:p>
        </w:tc>
      </w:tr>
      <w:tr w:rsidR="00D04024" w:rsidRPr="00314A09" w14:paraId="6B5A54A2" w14:textId="77777777" w:rsidTr="00D960CC">
        <w:trPr>
          <w:trHeight w:val="315"/>
          <w:jc w:val="center"/>
        </w:trPr>
        <w:tc>
          <w:tcPr>
            <w:tcW w:w="988" w:type="dxa"/>
            <w:shd w:val="clear" w:color="auto" w:fill="auto"/>
            <w:vAlign w:val="center"/>
            <w:hideMark/>
          </w:tcPr>
          <w:p w14:paraId="7CBC4337" w14:textId="77777777" w:rsidR="00D04024" w:rsidRPr="00314A09" w:rsidRDefault="00D04024" w:rsidP="00D960CC">
            <w:pPr>
              <w:jc w:val="center"/>
              <w:rPr>
                <w:color w:val="000000"/>
                <w:sz w:val="22"/>
                <w:szCs w:val="22"/>
              </w:rPr>
            </w:pPr>
            <w:r w:rsidRPr="00314A09">
              <w:rPr>
                <w:color w:val="000000"/>
                <w:sz w:val="22"/>
                <w:szCs w:val="22"/>
              </w:rPr>
              <w:t>.4.6</w:t>
            </w:r>
          </w:p>
        </w:tc>
        <w:tc>
          <w:tcPr>
            <w:tcW w:w="4617" w:type="dxa"/>
            <w:shd w:val="clear" w:color="auto" w:fill="auto"/>
            <w:vAlign w:val="center"/>
            <w:hideMark/>
          </w:tcPr>
          <w:p w14:paraId="5D6B7D5B" w14:textId="77777777" w:rsidR="00D04024" w:rsidRPr="00314A09" w:rsidRDefault="00D04024" w:rsidP="00D960CC">
            <w:pPr>
              <w:rPr>
                <w:color w:val="000000"/>
                <w:sz w:val="22"/>
                <w:szCs w:val="22"/>
              </w:rPr>
            </w:pPr>
            <w:r w:rsidRPr="00314A09">
              <w:rPr>
                <w:color w:val="000000"/>
                <w:sz w:val="22"/>
                <w:szCs w:val="22"/>
              </w:rPr>
              <w:t>Собственные средства РСО</w:t>
            </w:r>
          </w:p>
        </w:tc>
        <w:tc>
          <w:tcPr>
            <w:tcW w:w="960" w:type="dxa"/>
            <w:shd w:val="clear" w:color="auto" w:fill="auto"/>
            <w:vAlign w:val="center"/>
            <w:hideMark/>
          </w:tcPr>
          <w:p w14:paraId="7FB4E6F1"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5A0CB86A" w14:textId="77777777" w:rsidR="00D04024" w:rsidRPr="00314A09" w:rsidRDefault="00D04024" w:rsidP="00D960CC">
            <w:pPr>
              <w:jc w:val="center"/>
              <w:rPr>
                <w:color w:val="000000"/>
                <w:sz w:val="22"/>
                <w:szCs w:val="22"/>
              </w:rPr>
            </w:pPr>
            <w:r>
              <w:rPr>
                <w:color w:val="000000"/>
                <w:sz w:val="20"/>
              </w:rPr>
              <w:t>0</w:t>
            </w:r>
          </w:p>
        </w:tc>
        <w:tc>
          <w:tcPr>
            <w:tcW w:w="960" w:type="dxa"/>
            <w:shd w:val="clear" w:color="auto" w:fill="auto"/>
            <w:vAlign w:val="center"/>
            <w:hideMark/>
          </w:tcPr>
          <w:p w14:paraId="350BA6EE" w14:textId="77777777" w:rsidR="00D04024" w:rsidRPr="00314A09" w:rsidRDefault="00D04024" w:rsidP="00D960CC">
            <w:pPr>
              <w:jc w:val="center"/>
              <w:rPr>
                <w:color w:val="000000"/>
                <w:sz w:val="22"/>
                <w:szCs w:val="22"/>
              </w:rPr>
            </w:pPr>
            <w:r>
              <w:rPr>
                <w:color w:val="000000"/>
                <w:sz w:val="20"/>
              </w:rPr>
              <w:t>0</w:t>
            </w:r>
          </w:p>
        </w:tc>
        <w:tc>
          <w:tcPr>
            <w:tcW w:w="960" w:type="dxa"/>
            <w:shd w:val="clear" w:color="auto" w:fill="auto"/>
            <w:vAlign w:val="center"/>
            <w:hideMark/>
          </w:tcPr>
          <w:p w14:paraId="1B0FCBEF" w14:textId="77777777" w:rsidR="00D04024" w:rsidRPr="00314A09" w:rsidRDefault="00D04024" w:rsidP="00D960CC">
            <w:pPr>
              <w:jc w:val="center"/>
              <w:rPr>
                <w:color w:val="000000"/>
                <w:sz w:val="22"/>
                <w:szCs w:val="22"/>
              </w:rPr>
            </w:pPr>
            <w:r>
              <w:rPr>
                <w:color w:val="000000"/>
                <w:sz w:val="20"/>
              </w:rPr>
              <w:t>0</w:t>
            </w:r>
          </w:p>
        </w:tc>
        <w:tc>
          <w:tcPr>
            <w:tcW w:w="960" w:type="dxa"/>
            <w:shd w:val="clear" w:color="auto" w:fill="auto"/>
            <w:vAlign w:val="center"/>
            <w:hideMark/>
          </w:tcPr>
          <w:p w14:paraId="480F50A3" w14:textId="77777777" w:rsidR="00D04024" w:rsidRPr="00314A09" w:rsidRDefault="00D04024" w:rsidP="00D960CC">
            <w:pPr>
              <w:jc w:val="center"/>
              <w:rPr>
                <w:color w:val="000000"/>
                <w:sz w:val="22"/>
                <w:szCs w:val="22"/>
              </w:rPr>
            </w:pPr>
            <w:r>
              <w:rPr>
                <w:color w:val="000000"/>
                <w:sz w:val="20"/>
              </w:rPr>
              <w:t>0</w:t>
            </w:r>
          </w:p>
        </w:tc>
        <w:tc>
          <w:tcPr>
            <w:tcW w:w="960" w:type="dxa"/>
            <w:shd w:val="clear" w:color="auto" w:fill="auto"/>
            <w:vAlign w:val="center"/>
            <w:hideMark/>
          </w:tcPr>
          <w:p w14:paraId="0E955BA1" w14:textId="77777777" w:rsidR="00D04024" w:rsidRPr="00314A09" w:rsidRDefault="00D04024" w:rsidP="00D960CC">
            <w:pPr>
              <w:jc w:val="center"/>
              <w:rPr>
                <w:color w:val="000000"/>
                <w:sz w:val="22"/>
                <w:szCs w:val="22"/>
              </w:rPr>
            </w:pPr>
            <w:r>
              <w:rPr>
                <w:color w:val="000000"/>
                <w:sz w:val="20"/>
              </w:rPr>
              <w:t>0</w:t>
            </w:r>
          </w:p>
        </w:tc>
        <w:tc>
          <w:tcPr>
            <w:tcW w:w="960" w:type="dxa"/>
            <w:shd w:val="clear" w:color="auto" w:fill="auto"/>
            <w:vAlign w:val="center"/>
            <w:hideMark/>
          </w:tcPr>
          <w:p w14:paraId="12E8DDDF" w14:textId="77777777" w:rsidR="00D04024" w:rsidRPr="00314A09" w:rsidRDefault="00D04024" w:rsidP="00D960CC">
            <w:pPr>
              <w:jc w:val="center"/>
              <w:rPr>
                <w:color w:val="000000"/>
                <w:sz w:val="22"/>
                <w:szCs w:val="22"/>
              </w:rPr>
            </w:pPr>
            <w:r>
              <w:rPr>
                <w:color w:val="000000"/>
                <w:sz w:val="20"/>
              </w:rPr>
              <w:t>0</w:t>
            </w:r>
          </w:p>
        </w:tc>
        <w:tc>
          <w:tcPr>
            <w:tcW w:w="1137" w:type="dxa"/>
            <w:shd w:val="clear" w:color="auto" w:fill="auto"/>
            <w:vAlign w:val="center"/>
            <w:hideMark/>
          </w:tcPr>
          <w:p w14:paraId="0A947833" w14:textId="77777777" w:rsidR="00D04024" w:rsidRPr="00314A09" w:rsidRDefault="00D04024" w:rsidP="00D960CC">
            <w:pPr>
              <w:jc w:val="center"/>
              <w:rPr>
                <w:color w:val="000000"/>
                <w:sz w:val="22"/>
                <w:szCs w:val="22"/>
              </w:rPr>
            </w:pPr>
            <w:r>
              <w:rPr>
                <w:color w:val="000000"/>
                <w:sz w:val="20"/>
              </w:rPr>
              <w:t>0</w:t>
            </w:r>
          </w:p>
        </w:tc>
        <w:tc>
          <w:tcPr>
            <w:tcW w:w="1134" w:type="dxa"/>
            <w:shd w:val="clear" w:color="auto" w:fill="auto"/>
            <w:vAlign w:val="center"/>
            <w:hideMark/>
          </w:tcPr>
          <w:p w14:paraId="7CD3FB3D" w14:textId="77777777" w:rsidR="00D04024" w:rsidRPr="00314A09" w:rsidRDefault="00D04024" w:rsidP="00D960CC">
            <w:pPr>
              <w:jc w:val="center"/>
              <w:rPr>
                <w:color w:val="000000"/>
                <w:sz w:val="22"/>
                <w:szCs w:val="22"/>
              </w:rPr>
            </w:pPr>
            <w:r>
              <w:rPr>
                <w:color w:val="000000"/>
                <w:sz w:val="20"/>
              </w:rPr>
              <w:t>0</w:t>
            </w:r>
          </w:p>
        </w:tc>
      </w:tr>
      <w:tr w:rsidR="00D04024" w:rsidRPr="00314A09" w14:paraId="7B455B12" w14:textId="77777777" w:rsidTr="00D960CC">
        <w:trPr>
          <w:trHeight w:val="315"/>
          <w:jc w:val="center"/>
        </w:trPr>
        <w:tc>
          <w:tcPr>
            <w:tcW w:w="988" w:type="dxa"/>
            <w:shd w:val="clear" w:color="auto" w:fill="auto"/>
            <w:vAlign w:val="center"/>
            <w:hideMark/>
          </w:tcPr>
          <w:p w14:paraId="036DC643" w14:textId="77777777" w:rsidR="00D04024" w:rsidRPr="00314A09" w:rsidRDefault="00D04024" w:rsidP="00D960CC">
            <w:pPr>
              <w:jc w:val="center"/>
              <w:rPr>
                <w:color w:val="000000"/>
                <w:sz w:val="22"/>
                <w:szCs w:val="22"/>
              </w:rPr>
            </w:pPr>
            <w:r w:rsidRPr="00314A09">
              <w:rPr>
                <w:color w:val="000000"/>
                <w:sz w:val="22"/>
                <w:szCs w:val="22"/>
              </w:rPr>
              <w:t>.4.7</w:t>
            </w:r>
          </w:p>
        </w:tc>
        <w:tc>
          <w:tcPr>
            <w:tcW w:w="4617" w:type="dxa"/>
            <w:shd w:val="clear" w:color="auto" w:fill="auto"/>
            <w:vAlign w:val="center"/>
            <w:hideMark/>
          </w:tcPr>
          <w:p w14:paraId="255BB21D" w14:textId="77777777" w:rsidR="00D04024" w:rsidRPr="00314A09" w:rsidRDefault="00D04024" w:rsidP="00D960CC">
            <w:pPr>
              <w:rPr>
                <w:color w:val="000000"/>
                <w:sz w:val="22"/>
                <w:szCs w:val="22"/>
              </w:rPr>
            </w:pPr>
            <w:r w:rsidRPr="00314A09">
              <w:rPr>
                <w:color w:val="000000"/>
                <w:sz w:val="22"/>
                <w:szCs w:val="22"/>
              </w:rPr>
              <w:t>за счет тарифов на подключение</w:t>
            </w:r>
          </w:p>
        </w:tc>
        <w:tc>
          <w:tcPr>
            <w:tcW w:w="960" w:type="dxa"/>
            <w:shd w:val="clear" w:color="auto" w:fill="auto"/>
            <w:vAlign w:val="center"/>
            <w:hideMark/>
          </w:tcPr>
          <w:p w14:paraId="49CCB7BC"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4DB17FC9"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2D802FB7"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29B35653"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600375A2"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7FC4ACA0" w14:textId="77777777" w:rsidR="00D04024" w:rsidRPr="00314A09" w:rsidRDefault="00D04024" w:rsidP="00D960CC">
            <w:pPr>
              <w:jc w:val="center"/>
              <w:rPr>
                <w:color w:val="000000"/>
                <w:sz w:val="22"/>
                <w:szCs w:val="22"/>
              </w:rPr>
            </w:pPr>
            <w:r w:rsidRPr="00314A09">
              <w:rPr>
                <w:color w:val="000000"/>
                <w:sz w:val="22"/>
                <w:szCs w:val="22"/>
              </w:rPr>
              <w:t> </w:t>
            </w:r>
          </w:p>
        </w:tc>
        <w:tc>
          <w:tcPr>
            <w:tcW w:w="960" w:type="dxa"/>
            <w:shd w:val="clear" w:color="auto" w:fill="auto"/>
            <w:vAlign w:val="center"/>
            <w:hideMark/>
          </w:tcPr>
          <w:p w14:paraId="371F8218" w14:textId="77777777" w:rsidR="00D04024" w:rsidRPr="00314A09" w:rsidRDefault="00D04024" w:rsidP="00D960CC">
            <w:pPr>
              <w:jc w:val="center"/>
              <w:rPr>
                <w:color w:val="000000"/>
                <w:sz w:val="22"/>
                <w:szCs w:val="22"/>
              </w:rPr>
            </w:pPr>
            <w:r w:rsidRPr="00314A09">
              <w:rPr>
                <w:color w:val="000000"/>
                <w:sz w:val="22"/>
                <w:szCs w:val="22"/>
              </w:rPr>
              <w:t> </w:t>
            </w:r>
          </w:p>
        </w:tc>
        <w:tc>
          <w:tcPr>
            <w:tcW w:w="1137" w:type="dxa"/>
            <w:shd w:val="clear" w:color="auto" w:fill="auto"/>
            <w:vAlign w:val="center"/>
            <w:hideMark/>
          </w:tcPr>
          <w:p w14:paraId="4ECE91E2" w14:textId="77777777" w:rsidR="00D04024" w:rsidRPr="00314A09" w:rsidRDefault="00D04024" w:rsidP="00D960CC">
            <w:pPr>
              <w:jc w:val="center"/>
              <w:rPr>
                <w:color w:val="000000"/>
                <w:sz w:val="22"/>
                <w:szCs w:val="22"/>
              </w:rPr>
            </w:pPr>
            <w:r w:rsidRPr="00314A09">
              <w:rPr>
                <w:color w:val="000000"/>
                <w:sz w:val="22"/>
                <w:szCs w:val="22"/>
              </w:rPr>
              <w:t> </w:t>
            </w:r>
          </w:p>
        </w:tc>
        <w:tc>
          <w:tcPr>
            <w:tcW w:w="1134" w:type="dxa"/>
            <w:shd w:val="clear" w:color="auto" w:fill="auto"/>
            <w:noWrap/>
            <w:vAlign w:val="center"/>
            <w:hideMark/>
          </w:tcPr>
          <w:p w14:paraId="65BF69A9" w14:textId="77777777" w:rsidR="00D04024" w:rsidRPr="00314A09" w:rsidRDefault="00D04024" w:rsidP="00D960CC">
            <w:pPr>
              <w:jc w:val="center"/>
              <w:rPr>
                <w:rFonts w:ascii="Calibri" w:hAnsi="Calibri" w:cs="Calibri"/>
                <w:color w:val="000000"/>
                <w:sz w:val="22"/>
                <w:szCs w:val="22"/>
              </w:rPr>
            </w:pPr>
            <w:r w:rsidRPr="00314A09">
              <w:rPr>
                <w:rFonts w:ascii="Calibri" w:hAnsi="Calibri" w:cs="Calibri"/>
                <w:color w:val="000000"/>
                <w:sz w:val="22"/>
                <w:szCs w:val="22"/>
              </w:rPr>
              <w:t> </w:t>
            </w:r>
          </w:p>
        </w:tc>
      </w:tr>
    </w:tbl>
    <w:p w14:paraId="2EC3CA36" w14:textId="77777777" w:rsidR="00D04024" w:rsidRDefault="00D04024" w:rsidP="00D04024">
      <w:pPr>
        <w:sectPr w:rsidR="00D04024" w:rsidSect="00181A01">
          <w:pgSz w:w="16838" w:h="11906" w:orient="landscape"/>
          <w:pgMar w:top="851" w:right="851" w:bottom="1134" w:left="1134" w:header="709" w:footer="709" w:gutter="0"/>
          <w:cols w:space="708"/>
          <w:docGrid w:linePitch="360"/>
        </w:sectPr>
      </w:pPr>
    </w:p>
    <w:p w14:paraId="28313915" w14:textId="63D0F32D" w:rsidR="00D04024" w:rsidRPr="004419F7" w:rsidRDefault="00D04024" w:rsidP="00D04024">
      <w:pPr>
        <w:pStyle w:val="3"/>
        <w:rPr>
          <w:rFonts w:ascii="Times New Roman" w:hAnsi="Times New Roman"/>
          <w:sz w:val="24"/>
          <w:szCs w:val="24"/>
        </w:rPr>
      </w:pPr>
      <w:bookmarkStart w:id="65" w:name="_Toc164711124"/>
      <w:bookmarkStart w:id="66" w:name="_Toc170246374"/>
      <w:r>
        <w:rPr>
          <w:rFonts w:ascii="Times New Roman" w:hAnsi="Times New Roman"/>
          <w:sz w:val="24"/>
          <w:szCs w:val="24"/>
        </w:rPr>
        <w:lastRenderedPageBreak/>
        <w:t>5</w:t>
      </w:r>
      <w:r w:rsidRPr="004419F7">
        <w:rPr>
          <w:rFonts w:ascii="Times New Roman" w:hAnsi="Times New Roman"/>
          <w:sz w:val="24"/>
          <w:szCs w:val="24"/>
        </w:rPr>
        <w:t>.3.2.Оценка уровня тарифов на услуги сбора и захоронения (утилизации) ТКО при реализации</w:t>
      </w:r>
      <w:r w:rsidRPr="004419F7">
        <w:rPr>
          <w:rFonts w:ascii="Times New Roman" w:hAnsi="Times New Roman"/>
          <w:spacing w:val="-5"/>
          <w:sz w:val="24"/>
          <w:szCs w:val="24"/>
        </w:rPr>
        <w:t xml:space="preserve"> </w:t>
      </w:r>
      <w:r w:rsidRPr="004419F7">
        <w:rPr>
          <w:rFonts w:ascii="Times New Roman" w:hAnsi="Times New Roman"/>
          <w:sz w:val="24"/>
          <w:szCs w:val="24"/>
        </w:rPr>
        <w:t>программы</w:t>
      </w:r>
      <w:r w:rsidRPr="004419F7">
        <w:rPr>
          <w:rFonts w:ascii="Times New Roman" w:hAnsi="Times New Roman"/>
          <w:spacing w:val="-8"/>
          <w:sz w:val="24"/>
          <w:szCs w:val="24"/>
        </w:rPr>
        <w:t xml:space="preserve"> </w:t>
      </w:r>
      <w:r w:rsidRPr="004419F7">
        <w:rPr>
          <w:rFonts w:ascii="Times New Roman" w:hAnsi="Times New Roman"/>
          <w:sz w:val="24"/>
          <w:szCs w:val="24"/>
        </w:rPr>
        <w:t>инвестиционных</w:t>
      </w:r>
      <w:r w:rsidRPr="004419F7">
        <w:rPr>
          <w:rFonts w:ascii="Times New Roman" w:hAnsi="Times New Roman"/>
          <w:spacing w:val="-10"/>
          <w:sz w:val="24"/>
          <w:szCs w:val="24"/>
        </w:rPr>
        <w:t xml:space="preserve"> </w:t>
      </w:r>
      <w:r w:rsidRPr="004419F7">
        <w:rPr>
          <w:rFonts w:ascii="Times New Roman" w:hAnsi="Times New Roman"/>
          <w:sz w:val="24"/>
          <w:szCs w:val="24"/>
        </w:rPr>
        <w:t>проектов</w:t>
      </w:r>
      <w:r w:rsidRPr="004419F7">
        <w:rPr>
          <w:rFonts w:ascii="Times New Roman" w:hAnsi="Times New Roman"/>
          <w:spacing w:val="-5"/>
          <w:sz w:val="24"/>
          <w:szCs w:val="24"/>
        </w:rPr>
        <w:t xml:space="preserve"> </w:t>
      </w:r>
      <w:r w:rsidRPr="004419F7">
        <w:rPr>
          <w:rFonts w:ascii="Times New Roman" w:hAnsi="Times New Roman"/>
          <w:sz w:val="24"/>
          <w:szCs w:val="24"/>
        </w:rPr>
        <w:t>сбора</w:t>
      </w:r>
      <w:r w:rsidRPr="004419F7">
        <w:rPr>
          <w:rFonts w:ascii="Times New Roman" w:hAnsi="Times New Roman"/>
          <w:spacing w:val="-5"/>
          <w:sz w:val="24"/>
          <w:szCs w:val="24"/>
        </w:rPr>
        <w:t xml:space="preserve"> </w:t>
      </w:r>
      <w:r w:rsidRPr="004419F7">
        <w:rPr>
          <w:rFonts w:ascii="Times New Roman" w:hAnsi="Times New Roman"/>
          <w:sz w:val="24"/>
          <w:szCs w:val="24"/>
        </w:rPr>
        <w:t>и</w:t>
      </w:r>
      <w:r w:rsidRPr="004419F7">
        <w:rPr>
          <w:rFonts w:ascii="Times New Roman" w:hAnsi="Times New Roman"/>
          <w:spacing w:val="-5"/>
          <w:sz w:val="24"/>
          <w:szCs w:val="24"/>
        </w:rPr>
        <w:t xml:space="preserve"> </w:t>
      </w:r>
      <w:r w:rsidRPr="004419F7">
        <w:rPr>
          <w:rFonts w:ascii="Times New Roman" w:hAnsi="Times New Roman"/>
          <w:sz w:val="24"/>
          <w:szCs w:val="24"/>
        </w:rPr>
        <w:t>захоронения</w:t>
      </w:r>
      <w:r w:rsidRPr="004419F7">
        <w:rPr>
          <w:rFonts w:ascii="Times New Roman" w:hAnsi="Times New Roman"/>
          <w:spacing w:val="-6"/>
          <w:sz w:val="24"/>
          <w:szCs w:val="24"/>
        </w:rPr>
        <w:t xml:space="preserve"> </w:t>
      </w:r>
      <w:r w:rsidRPr="004419F7">
        <w:rPr>
          <w:rFonts w:ascii="Times New Roman" w:hAnsi="Times New Roman"/>
          <w:sz w:val="24"/>
          <w:szCs w:val="24"/>
        </w:rPr>
        <w:t>(утилизации) ТКО</w:t>
      </w:r>
      <w:bookmarkEnd w:id="65"/>
      <w:bookmarkEnd w:id="66"/>
    </w:p>
    <w:p w14:paraId="0367AEB4" w14:textId="2468EF12" w:rsidR="00D04024" w:rsidRPr="003E1BB0" w:rsidRDefault="00D04024" w:rsidP="00D04024">
      <w:pPr>
        <w:pStyle w:val="af0"/>
        <w:spacing w:before="112"/>
        <w:ind w:right="109"/>
        <w:jc w:val="both"/>
        <w:rPr>
          <w:sz w:val="24"/>
          <w:szCs w:val="24"/>
        </w:rPr>
      </w:pPr>
      <w:r w:rsidRPr="003E1BB0">
        <w:rPr>
          <w:sz w:val="24"/>
          <w:szCs w:val="24"/>
        </w:rPr>
        <w:t>Результаты расчета прогнозных</w:t>
      </w:r>
      <w:r w:rsidRPr="003E1BB0">
        <w:rPr>
          <w:spacing w:val="-1"/>
          <w:sz w:val="24"/>
          <w:szCs w:val="24"/>
        </w:rPr>
        <w:t xml:space="preserve"> </w:t>
      </w:r>
      <w:r w:rsidRPr="003E1BB0">
        <w:rPr>
          <w:sz w:val="24"/>
          <w:szCs w:val="24"/>
        </w:rPr>
        <w:t>среднегодовых</w:t>
      </w:r>
      <w:r w:rsidRPr="003E1BB0">
        <w:rPr>
          <w:spacing w:val="-1"/>
          <w:sz w:val="24"/>
          <w:szCs w:val="24"/>
        </w:rPr>
        <w:t xml:space="preserve"> </w:t>
      </w:r>
      <w:r w:rsidRPr="003E1BB0">
        <w:rPr>
          <w:sz w:val="24"/>
          <w:szCs w:val="24"/>
        </w:rPr>
        <w:t>тарифов</w:t>
      </w:r>
      <w:r w:rsidRPr="003E1BB0">
        <w:rPr>
          <w:spacing w:val="-1"/>
          <w:sz w:val="24"/>
          <w:szCs w:val="24"/>
        </w:rPr>
        <w:t xml:space="preserve"> </w:t>
      </w:r>
      <w:r w:rsidRPr="003E1BB0">
        <w:rPr>
          <w:sz w:val="24"/>
          <w:szCs w:val="24"/>
        </w:rPr>
        <w:t>на услуги сбора и захоронения (утилизации) ТКО в период до 202</w:t>
      </w:r>
      <w:r>
        <w:rPr>
          <w:sz w:val="24"/>
          <w:szCs w:val="24"/>
        </w:rPr>
        <w:t>8</w:t>
      </w:r>
      <w:r w:rsidRPr="003E1BB0">
        <w:rPr>
          <w:sz w:val="24"/>
          <w:szCs w:val="24"/>
        </w:rPr>
        <w:t xml:space="preserve"> года при реализации программы инвестиционных проектов сбора и захоронения (утилизации) ТКО представлены в таблице </w:t>
      </w:r>
      <w:r>
        <w:rPr>
          <w:sz w:val="24"/>
          <w:szCs w:val="24"/>
        </w:rPr>
        <w:t>5</w:t>
      </w:r>
      <w:r w:rsidRPr="003E1BB0">
        <w:rPr>
          <w:sz w:val="24"/>
          <w:szCs w:val="24"/>
        </w:rPr>
        <w:t>.</w:t>
      </w:r>
      <w:r>
        <w:rPr>
          <w:sz w:val="24"/>
          <w:szCs w:val="24"/>
        </w:rPr>
        <w:t>7</w:t>
      </w:r>
      <w:r w:rsidRPr="003E1BB0">
        <w:rPr>
          <w:sz w:val="24"/>
          <w:szCs w:val="24"/>
        </w:rPr>
        <w:t>.</w:t>
      </w:r>
    </w:p>
    <w:p w14:paraId="3BA5DB39" w14:textId="77777777" w:rsidR="00D04024" w:rsidRPr="003E1BB0" w:rsidRDefault="00D04024" w:rsidP="00D04024">
      <w:pPr>
        <w:pStyle w:val="af0"/>
        <w:ind w:right="111"/>
        <w:jc w:val="both"/>
        <w:rPr>
          <w:sz w:val="24"/>
          <w:szCs w:val="24"/>
        </w:rPr>
      </w:pPr>
      <w:r w:rsidRPr="003E1BB0">
        <w:rPr>
          <w:sz w:val="24"/>
          <w:szCs w:val="24"/>
        </w:rPr>
        <w:t>Тарифы в сфере</w:t>
      </w:r>
      <w:r w:rsidRPr="003E1BB0">
        <w:rPr>
          <w:spacing w:val="-5"/>
          <w:sz w:val="24"/>
          <w:szCs w:val="24"/>
        </w:rPr>
        <w:t xml:space="preserve"> </w:t>
      </w:r>
      <w:r w:rsidRPr="003E1BB0">
        <w:rPr>
          <w:sz w:val="24"/>
          <w:szCs w:val="24"/>
        </w:rPr>
        <w:t>сбора и захоронения (утилизации) ТКО, рассчитанные на период</w:t>
      </w:r>
      <w:r w:rsidRPr="003E1BB0">
        <w:rPr>
          <w:spacing w:val="-1"/>
          <w:sz w:val="24"/>
          <w:szCs w:val="24"/>
        </w:rPr>
        <w:t xml:space="preserve"> </w:t>
      </w:r>
      <w:r w:rsidRPr="003E1BB0">
        <w:rPr>
          <w:sz w:val="24"/>
          <w:szCs w:val="24"/>
        </w:rPr>
        <w:t>20</w:t>
      </w:r>
      <w:r>
        <w:rPr>
          <w:sz w:val="24"/>
          <w:szCs w:val="24"/>
        </w:rPr>
        <w:t>24</w:t>
      </w:r>
      <w:r w:rsidRPr="003E1BB0">
        <w:rPr>
          <w:sz w:val="24"/>
          <w:szCs w:val="24"/>
        </w:rPr>
        <w:t>– 20</w:t>
      </w:r>
      <w:r>
        <w:rPr>
          <w:sz w:val="24"/>
          <w:szCs w:val="24"/>
        </w:rPr>
        <w:t>33</w:t>
      </w:r>
      <w:r w:rsidRPr="003E1BB0">
        <w:rPr>
          <w:sz w:val="24"/>
          <w:szCs w:val="24"/>
        </w:rPr>
        <w:t xml:space="preserve"> </w:t>
      </w:r>
      <w:proofErr w:type="spellStart"/>
      <w:r w:rsidRPr="003E1BB0">
        <w:rPr>
          <w:sz w:val="24"/>
          <w:szCs w:val="24"/>
        </w:rPr>
        <w:t>г.г</w:t>
      </w:r>
      <w:proofErr w:type="spellEnd"/>
      <w:r w:rsidRPr="003E1BB0">
        <w:rPr>
          <w:sz w:val="24"/>
          <w:szCs w:val="24"/>
        </w:rPr>
        <w:t xml:space="preserve">., носят прогнозный характер и могут изменяться в зависимости от условий социально- экономического развития </w:t>
      </w:r>
      <w:r w:rsidRPr="00D82EF7">
        <w:rPr>
          <w:spacing w:val="-4"/>
          <w:sz w:val="24"/>
          <w:szCs w:val="24"/>
        </w:rPr>
        <w:t>муниципального образования</w:t>
      </w:r>
      <w:r w:rsidRPr="003E1BB0">
        <w:rPr>
          <w:sz w:val="24"/>
          <w:szCs w:val="24"/>
        </w:rPr>
        <w:t>. В случаях</w:t>
      </w:r>
      <w:r w:rsidRPr="003E1BB0">
        <w:rPr>
          <w:spacing w:val="-3"/>
          <w:sz w:val="24"/>
          <w:szCs w:val="24"/>
        </w:rPr>
        <w:t xml:space="preserve"> </w:t>
      </w:r>
      <w:r w:rsidRPr="003E1BB0">
        <w:rPr>
          <w:sz w:val="24"/>
          <w:szCs w:val="24"/>
        </w:rPr>
        <w:t>корректировки программы инвестиционных проектов сбора и захоронения (утилизации) ТКО, а также изменения их состава и объемов.</w:t>
      </w:r>
    </w:p>
    <w:p w14:paraId="64D7FD82" w14:textId="0CAE9719" w:rsidR="00D04024" w:rsidRPr="003C1A21" w:rsidRDefault="00D04024" w:rsidP="00D04024">
      <w:pPr>
        <w:pStyle w:val="4"/>
        <w:jc w:val="both"/>
        <w:rPr>
          <w:spacing w:val="-4"/>
          <w:sz w:val="22"/>
          <w:szCs w:val="22"/>
        </w:rPr>
      </w:pPr>
      <w:r w:rsidRPr="003C1A21">
        <w:rPr>
          <w:sz w:val="22"/>
          <w:szCs w:val="22"/>
        </w:rPr>
        <w:t xml:space="preserve">Таблица </w:t>
      </w:r>
      <w:r>
        <w:rPr>
          <w:sz w:val="22"/>
          <w:szCs w:val="22"/>
        </w:rPr>
        <w:t>5</w:t>
      </w:r>
      <w:r w:rsidRPr="003C1A21">
        <w:rPr>
          <w:sz w:val="22"/>
          <w:szCs w:val="22"/>
        </w:rPr>
        <w:t>.</w:t>
      </w:r>
      <w:r>
        <w:rPr>
          <w:sz w:val="22"/>
          <w:szCs w:val="22"/>
        </w:rPr>
        <w:t>7</w:t>
      </w:r>
      <w:r w:rsidRPr="003C1A21">
        <w:rPr>
          <w:sz w:val="22"/>
          <w:szCs w:val="22"/>
        </w:rPr>
        <w:t>. Прогнозный</w:t>
      </w:r>
      <w:r w:rsidRPr="003C1A21">
        <w:rPr>
          <w:spacing w:val="-6"/>
          <w:sz w:val="22"/>
          <w:szCs w:val="22"/>
        </w:rPr>
        <w:t xml:space="preserve"> </w:t>
      </w:r>
      <w:r w:rsidRPr="003C1A21">
        <w:rPr>
          <w:sz w:val="22"/>
          <w:szCs w:val="22"/>
        </w:rPr>
        <w:t>среднегодовой</w:t>
      </w:r>
      <w:r w:rsidRPr="003C1A21">
        <w:rPr>
          <w:spacing w:val="-2"/>
          <w:sz w:val="22"/>
          <w:szCs w:val="22"/>
        </w:rPr>
        <w:t xml:space="preserve"> </w:t>
      </w:r>
      <w:r w:rsidRPr="003C1A21">
        <w:rPr>
          <w:sz w:val="22"/>
          <w:szCs w:val="22"/>
        </w:rPr>
        <w:t>тариф</w:t>
      </w:r>
      <w:r w:rsidRPr="003C1A21">
        <w:rPr>
          <w:spacing w:val="-6"/>
          <w:sz w:val="22"/>
          <w:szCs w:val="22"/>
        </w:rPr>
        <w:t xml:space="preserve"> </w:t>
      </w:r>
      <w:r w:rsidRPr="003C1A21">
        <w:rPr>
          <w:sz w:val="22"/>
          <w:szCs w:val="22"/>
        </w:rPr>
        <w:t>на</w:t>
      </w:r>
      <w:r w:rsidRPr="003C1A21">
        <w:rPr>
          <w:spacing w:val="2"/>
          <w:sz w:val="22"/>
          <w:szCs w:val="22"/>
        </w:rPr>
        <w:t xml:space="preserve"> </w:t>
      </w:r>
      <w:r w:rsidRPr="003C1A21">
        <w:rPr>
          <w:sz w:val="22"/>
          <w:szCs w:val="22"/>
        </w:rPr>
        <w:t>услуги</w:t>
      </w:r>
      <w:r w:rsidRPr="003C1A21">
        <w:rPr>
          <w:spacing w:val="-3"/>
          <w:sz w:val="22"/>
          <w:szCs w:val="22"/>
        </w:rPr>
        <w:t xml:space="preserve"> </w:t>
      </w:r>
      <w:r w:rsidRPr="003C1A21">
        <w:rPr>
          <w:sz w:val="22"/>
          <w:szCs w:val="22"/>
        </w:rPr>
        <w:t>в сфере</w:t>
      </w:r>
      <w:r w:rsidRPr="003C1A21">
        <w:rPr>
          <w:spacing w:val="-5"/>
          <w:sz w:val="22"/>
          <w:szCs w:val="22"/>
        </w:rPr>
        <w:t xml:space="preserve"> </w:t>
      </w:r>
      <w:r w:rsidRPr="003C1A21">
        <w:rPr>
          <w:sz w:val="22"/>
          <w:szCs w:val="22"/>
        </w:rPr>
        <w:t>сбора и захоронения (утилизации) ТКО</w:t>
      </w:r>
      <w:r w:rsidRPr="003C1A21">
        <w:rPr>
          <w:spacing w:val="-3"/>
          <w:sz w:val="22"/>
          <w:szCs w:val="22"/>
        </w:rPr>
        <w:t xml:space="preserve"> </w:t>
      </w:r>
      <w:r w:rsidRPr="003C1A21">
        <w:rPr>
          <w:spacing w:val="-2"/>
          <w:sz w:val="22"/>
          <w:szCs w:val="22"/>
        </w:rPr>
        <w:t xml:space="preserve"> </w:t>
      </w:r>
      <w:r w:rsidRPr="003C1A21">
        <w:rPr>
          <w:sz w:val="22"/>
          <w:szCs w:val="22"/>
        </w:rPr>
        <w:t>в период</w:t>
      </w:r>
      <w:r w:rsidRPr="003C1A21">
        <w:rPr>
          <w:spacing w:val="-5"/>
          <w:sz w:val="22"/>
          <w:szCs w:val="22"/>
        </w:rPr>
        <w:t xml:space="preserve"> </w:t>
      </w:r>
      <w:r w:rsidRPr="003C1A21">
        <w:rPr>
          <w:sz w:val="22"/>
          <w:szCs w:val="22"/>
        </w:rPr>
        <w:t>до</w:t>
      </w:r>
      <w:r w:rsidRPr="003C1A21">
        <w:rPr>
          <w:spacing w:val="-2"/>
          <w:sz w:val="22"/>
          <w:szCs w:val="22"/>
        </w:rPr>
        <w:t xml:space="preserve"> </w:t>
      </w:r>
      <w:r w:rsidRPr="003C1A21">
        <w:rPr>
          <w:sz w:val="22"/>
          <w:szCs w:val="22"/>
        </w:rPr>
        <w:t>203</w:t>
      </w:r>
      <w:r>
        <w:rPr>
          <w:sz w:val="22"/>
          <w:szCs w:val="22"/>
        </w:rPr>
        <w:t>3</w:t>
      </w:r>
      <w:r w:rsidRPr="003C1A21">
        <w:rPr>
          <w:spacing w:val="-4"/>
          <w:sz w:val="22"/>
          <w:szCs w:val="22"/>
        </w:rPr>
        <w:t xml:space="preserve"> года</w:t>
      </w:r>
    </w:p>
    <w:tbl>
      <w:tblPr>
        <w:tblW w:w="9775" w:type="dxa"/>
        <w:jc w:val="center"/>
        <w:tblLook w:val="04A0" w:firstRow="1" w:lastRow="0" w:firstColumn="1" w:lastColumn="0" w:noHBand="0" w:noVBand="1"/>
      </w:tblPr>
      <w:tblGrid>
        <w:gridCol w:w="2386"/>
        <w:gridCol w:w="950"/>
        <w:gridCol w:w="1134"/>
        <w:gridCol w:w="977"/>
        <w:gridCol w:w="717"/>
        <w:gridCol w:w="717"/>
        <w:gridCol w:w="717"/>
        <w:gridCol w:w="717"/>
        <w:gridCol w:w="1460"/>
      </w:tblGrid>
      <w:tr w:rsidR="00D04024" w:rsidRPr="00D82EF7" w14:paraId="07B4084E" w14:textId="77777777" w:rsidTr="00D960CC">
        <w:trPr>
          <w:trHeight w:val="315"/>
          <w:jc w:val="center"/>
        </w:trPr>
        <w:tc>
          <w:tcPr>
            <w:tcW w:w="24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D256255" w14:textId="77777777" w:rsidR="00D04024" w:rsidRPr="00D82EF7" w:rsidRDefault="00D04024" w:rsidP="00D960CC">
            <w:pPr>
              <w:jc w:val="center"/>
              <w:rPr>
                <w:color w:val="000000"/>
                <w:sz w:val="20"/>
              </w:rPr>
            </w:pPr>
            <w:r w:rsidRPr="00D82EF7">
              <w:rPr>
                <w:color w:val="000000"/>
                <w:sz w:val="20"/>
              </w:rPr>
              <w:t>Показатель</w:t>
            </w:r>
          </w:p>
        </w:tc>
        <w:tc>
          <w:tcPr>
            <w:tcW w:w="7375" w:type="dxa"/>
            <w:gridSpan w:val="8"/>
            <w:tcBorders>
              <w:top w:val="single" w:sz="8" w:space="0" w:color="auto"/>
              <w:left w:val="nil"/>
              <w:bottom w:val="single" w:sz="8" w:space="0" w:color="auto"/>
              <w:right w:val="nil"/>
            </w:tcBorders>
            <w:shd w:val="clear" w:color="auto" w:fill="auto"/>
            <w:noWrap/>
            <w:vAlign w:val="center"/>
            <w:hideMark/>
          </w:tcPr>
          <w:p w14:paraId="2E3A2541" w14:textId="77777777" w:rsidR="00D04024" w:rsidRPr="00D82EF7" w:rsidRDefault="00D04024" w:rsidP="00D960CC">
            <w:pPr>
              <w:jc w:val="center"/>
              <w:rPr>
                <w:color w:val="000000"/>
                <w:sz w:val="20"/>
              </w:rPr>
            </w:pPr>
            <w:r w:rsidRPr="00D82EF7">
              <w:rPr>
                <w:color w:val="000000"/>
                <w:sz w:val="20"/>
              </w:rPr>
              <w:t>Период прогнозирования</w:t>
            </w:r>
          </w:p>
        </w:tc>
      </w:tr>
      <w:tr w:rsidR="00D04024" w:rsidRPr="00D82EF7" w14:paraId="19B706CC" w14:textId="77777777" w:rsidTr="00D960CC">
        <w:trPr>
          <w:trHeight w:val="315"/>
          <w:jc w:val="center"/>
        </w:trPr>
        <w:tc>
          <w:tcPr>
            <w:tcW w:w="2400" w:type="dxa"/>
            <w:vMerge/>
            <w:tcBorders>
              <w:top w:val="single" w:sz="8" w:space="0" w:color="auto"/>
              <w:left w:val="single" w:sz="8" w:space="0" w:color="auto"/>
              <w:bottom w:val="single" w:sz="8" w:space="0" w:color="000000"/>
              <w:right w:val="single" w:sz="8" w:space="0" w:color="auto"/>
            </w:tcBorders>
            <w:vAlign w:val="center"/>
            <w:hideMark/>
          </w:tcPr>
          <w:p w14:paraId="20AF5C13" w14:textId="77777777" w:rsidR="00D04024" w:rsidRPr="00D82EF7" w:rsidRDefault="00D04024" w:rsidP="00D960CC">
            <w:pPr>
              <w:rPr>
                <w:color w:val="000000"/>
                <w:sz w:val="20"/>
              </w:rPr>
            </w:pPr>
          </w:p>
        </w:tc>
        <w:tc>
          <w:tcPr>
            <w:tcW w:w="936" w:type="dxa"/>
            <w:tcBorders>
              <w:top w:val="nil"/>
              <w:left w:val="nil"/>
              <w:bottom w:val="single" w:sz="8" w:space="0" w:color="auto"/>
              <w:right w:val="single" w:sz="8" w:space="0" w:color="auto"/>
            </w:tcBorders>
            <w:shd w:val="clear" w:color="auto" w:fill="auto"/>
            <w:vAlign w:val="center"/>
            <w:hideMark/>
          </w:tcPr>
          <w:p w14:paraId="026C002D" w14:textId="77777777" w:rsidR="00D04024" w:rsidRPr="00D82EF7" w:rsidRDefault="00D04024" w:rsidP="00D960CC">
            <w:pPr>
              <w:jc w:val="center"/>
              <w:rPr>
                <w:color w:val="000000"/>
                <w:sz w:val="20"/>
              </w:rPr>
            </w:pPr>
            <w:proofErr w:type="spellStart"/>
            <w:r w:rsidRPr="00D82EF7">
              <w:rPr>
                <w:color w:val="000000"/>
                <w:sz w:val="20"/>
              </w:rPr>
              <w:t>ед.изм</w:t>
            </w:r>
            <w:proofErr w:type="spellEnd"/>
          </w:p>
        </w:tc>
        <w:tc>
          <w:tcPr>
            <w:tcW w:w="1134" w:type="dxa"/>
            <w:tcBorders>
              <w:top w:val="nil"/>
              <w:left w:val="nil"/>
              <w:bottom w:val="single" w:sz="8" w:space="0" w:color="auto"/>
              <w:right w:val="single" w:sz="8" w:space="0" w:color="auto"/>
            </w:tcBorders>
            <w:shd w:val="clear" w:color="auto" w:fill="auto"/>
            <w:noWrap/>
            <w:vAlign w:val="center"/>
            <w:hideMark/>
          </w:tcPr>
          <w:p w14:paraId="044F6577" w14:textId="77777777" w:rsidR="00D04024" w:rsidRPr="00D82EF7" w:rsidRDefault="00D04024" w:rsidP="00D960CC">
            <w:pPr>
              <w:jc w:val="center"/>
              <w:rPr>
                <w:color w:val="000000"/>
                <w:sz w:val="18"/>
                <w:szCs w:val="18"/>
              </w:rPr>
            </w:pPr>
            <w:r w:rsidRPr="00D82EF7">
              <w:rPr>
                <w:color w:val="000000"/>
                <w:sz w:val="18"/>
                <w:szCs w:val="18"/>
              </w:rPr>
              <w:t>2023</w:t>
            </w:r>
          </w:p>
        </w:tc>
        <w:tc>
          <w:tcPr>
            <w:tcW w:w="977" w:type="dxa"/>
            <w:tcBorders>
              <w:top w:val="nil"/>
              <w:left w:val="nil"/>
              <w:bottom w:val="single" w:sz="8" w:space="0" w:color="auto"/>
              <w:right w:val="single" w:sz="8" w:space="0" w:color="auto"/>
            </w:tcBorders>
            <w:shd w:val="clear" w:color="auto" w:fill="auto"/>
            <w:noWrap/>
            <w:vAlign w:val="center"/>
            <w:hideMark/>
          </w:tcPr>
          <w:p w14:paraId="74F432AA" w14:textId="77777777" w:rsidR="00D04024" w:rsidRPr="00D82EF7" w:rsidRDefault="00D04024" w:rsidP="00D960CC">
            <w:pPr>
              <w:jc w:val="center"/>
              <w:rPr>
                <w:color w:val="000000"/>
                <w:sz w:val="18"/>
                <w:szCs w:val="18"/>
              </w:rPr>
            </w:pPr>
            <w:r w:rsidRPr="00D82EF7">
              <w:rPr>
                <w:color w:val="000000"/>
                <w:sz w:val="18"/>
                <w:szCs w:val="18"/>
              </w:rPr>
              <w:t>2024</w:t>
            </w:r>
          </w:p>
        </w:tc>
        <w:tc>
          <w:tcPr>
            <w:tcW w:w="717" w:type="dxa"/>
            <w:tcBorders>
              <w:top w:val="nil"/>
              <w:left w:val="nil"/>
              <w:bottom w:val="single" w:sz="8" w:space="0" w:color="auto"/>
              <w:right w:val="single" w:sz="8" w:space="0" w:color="auto"/>
            </w:tcBorders>
            <w:shd w:val="clear" w:color="auto" w:fill="auto"/>
            <w:noWrap/>
            <w:vAlign w:val="center"/>
            <w:hideMark/>
          </w:tcPr>
          <w:p w14:paraId="57488993" w14:textId="77777777" w:rsidR="00D04024" w:rsidRPr="00D82EF7" w:rsidRDefault="00D04024" w:rsidP="00D960CC">
            <w:pPr>
              <w:jc w:val="center"/>
              <w:rPr>
                <w:color w:val="000000"/>
                <w:sz w:val="18"/>
                <w:szCs w:val="18"/>
              </w:rPr>
            </w:pPr>
            <w:r w:rsidRPr="00D82EF7">
              <w:rPr>
                <w:color w:val="000000"/>
                <w:sz w:val="18"/>
                <w:szCs w:val="18"/>
              </w:rPr>
              <w:t>2025</w:t>
            </w:r>
          </w:p>
        </w:tc>
        <w:tc>
          <w:tcPr>
            <w:tcW w:w="717" w:type="dxa"/>
            <w:tcBorders>
              <w:top w:val="nil"/>
              <w:left w:val="nil"/>
              <w:bottom w:val="single" w:sz="8" w:space="0" w:color="auto"/>
              <w:right w:val="single" w:sz="8" w:space="0" w:color="auto"/>
            </w:tcBorders>
            <w:shd w:val="clear" w:color="auto" w:fill="auto"/>
            <w:noWrap/>
            <w:vAlign w:val="center"/>
            <w:hideMark/>
          </w:tcPr>
          <w:p w14:paraId="14D2B7A1" w14:textId="77777777" w:rsidR="00D04024" w:rsidRPr="00D82EF7" w:rsidRDefault="00D04024" w:rsidP="00D960CC">
            <w:pPr>
              <w:jc w:val="center"/>
              <w:rPr>
                <w:color w:val="000000"/>
                <w:sz w:val="18"/>
                <w:szCs w:val="18"/>
              </w:rPr>
            </w:pPr>
            <w:r w:rsidRPr="00D82EF7">
              <w:rPr>
                <w:color w:val="000000"/>
                <w:sz w:val="18"/>
                <w:szCs w:val="18"/>
              </w:rPr>
              <w:t>2026</w:t>
            </w:r>
          </w:p>
        </w:tc>
        <w:tc>
          <w:tcPr>
            <w:tcW w:w="717" w:type="dxa"/>
            <w:tcBorders>
              <w:top w:val="nil"/>
              <w:left w:val="nil"/>
              <w:bottom w:val="single" w:sz="8" w:space="0" w:color="auto"/>
              <w:right w:val="single" w:sz="8" w:space="0" w:color="auto"/>
            </w:tcBorders>
            <w:shd w:val="clear" w:color="auto" w:fill="auto"/>
            <w:noWrap/>
            <w:vAlign w:val="center"/>
            <w:hideMark/>
          </w:tcPr>
          <w:p w14:paraId="72DB4C30" w14:textId="77777777" w:rsidR="00D04024" w:rsidRPr="00D82EF7" w:rsidRDefault="00D04024" w:rsidP="00D960CC">
            <w:pPr>
              <w:jc w:val="center"/>
              <w:rPr>
                <w:color w:val="000000"/>
                <w:sz w:val="18"/>
                <w:szCs w:val="18"/>
              </w:rPr>
            </w:pPr>
            <w:r w:rsidRPr="00D82EF7">
              <w:rPr>
                <w:color w:val="000000"/>
                <w:sz w:val="18"/>
                <w:szCs w:val="18"/>
              </w:rPr>
              <w:t>2027</w:t>
            </w:r>
          </w:p>
        </w:tc>
        <w:tc>
          <w:tcPr>
            <w:tcW w:w="717" w:type="dxa"/>
            <w:tcBorders>
              <w:top w:val="nil"/>
              <w:left w:val="nil"/>
              <w:bottom w:val="single" w:sz="8" w:space="0" w:color="auto"/>
              <w:right w:val="single" w:sz="8" w:space="0" w:color="auto"/>
            </w:tcBorders>
            <w:shd w:val="clear" w:color="auto" w:fill="auto"/>
            <w:noWrap/>
            <w:vAlign w:val="center"/>
            <w:hideMark/>
          </w:tcPr>
          <w:p w14:paraId="6206D030" w14:textId="77777777" w:rsidR="00D04024" w:rsidRPr="00D82EF7" w:rsidRDefault="00D04024" w:rsidP="00D960CC">
            <w:pPr>
              <w:jc w:val="center"/>
              <w:rPr>
                <w:color w:val="000000"/>
                <w:sz w:val="18"/>
                <w:szCs w:val="18"/>
              </w:rPr>
            </w:pPr>
            <w:r w:rsidRPr="00D82EF7">
              <w:rPr>
                <w:color w:val="000000"/>
                <w:sz w:val="18"/>
                <w:szCs w:val="18"/>
              </w:rPr>
              <w:t>2028</w:t>
            </w:r>
          </w:p>
        </w:tc>
        <w:tc>
          <w:tcPr>
            <w:tcW w:w="1460" w:type="dxa"/>
            <w:tcBorders>
              <w:top w:val="nil"/>
              <w:left w:val="nil"/>
              <w:bottom w:val="single" w:sz="8" w:space="0" w:color="auto"/>
              <w:right w:val="single" w:sz="8" w:space="0" w:color="auto"/>
            </w:tcBorders>
            <w:shd w:val="clear" w:color="auto" w:fill="auto"/>
            <w:noWrap/>
            <w:vAlign w:val="center"/>
            <w:hideMark/>
          </w:tcPr>
          <w:p w14:paraId="3A6D99EE" w14:textId="77777777" w:rsidR="00D04024" w:rsidRPr="00D82EF7" w:rsidRDefault="00D04024" w:rsidP="00D960CC">
            <w:pPr>
              <w:jc w:val="center"/>
              <w:rPr>
                <w:color w:val="000000"/>
                <w:sz w:val="18"/>
                <w:szCs w:val="18"/>
              </w:rPr>
            </w:pPr>
            <w:r w:rsidRPr="00D82EF7">
              <w:rPr>
                <w:color w:val="000000"/>
                <w:sz w:val="18"/>
                <w:szCs w:val="18"/>
              </w:rPr>
              <w:t>2029-203</w:t>
            </w:r>
            <w:r>
              <w:rPr>
                <w:color w:val="000000"/>
                <w:sz w:val="18"/>
                <w:szCs w:val="18"/>
              </w:rPr>
              <w:t>3</w:t>
            </w:r>
          </w:p>
        </w:tc>
      </w:tr>
      <w:tr w:rsidR="00D04024" w:rsidRPr="00D82EF7" w14:paraId="2FC81857" w14:textId="77777777" w:rsidTr="00D960CC">
        <w:trPr>
          <w:trHeight w:val="315"/>
          <w:jc w:val="center"/>
        </w:trPr>
        <w:tc>
          <w:tcPr>
            <w:tcW w:w="9775" w:type="dxa"/>
            <w:gridSpan w:val="9"/>
            <w:tcBorders>
              <w:top w:val="single" w:sz="8" w:space="0" w:color="auto"/>
              <w:left w:val="single" w:sz="8" w:space="0" w:color="auto"/>
              <w:bottom w:val="single" w:sz="4" w:space="0" w:color="auto"/>
              <w:right w:val="nil"/>
            </w:tcBorders>
            <w:shd w:val="clear" w:color="000000" w:fill="FFFF00"/>
            <w:noWrap/>
            <w:vAlign w:val="center"/>
            <w:hideMark/>
          </w:tcPr>
          <w:p w14:paraId="1D8C7097" w14:textId="77777777" w:rsidR="00D04024" w:rsidRPr="00D82EF7" w:rsidRDefault="00D04024" w:rsidP="00D960CC">
            <w:pPr>
              <w:jc w:val="center"/>
              <w:rPr>
                <w:color w:val="000000"/>
                <w:sz w:val="20"/>
              </w:rPr>
            </w:pPr>
            <w:r>
              <w:rPr>
                <w:color w:val="000000"/>
                <w:sz w:val="20"/>
              </w:rPr>
              <w:t>ТКО</w:t>
            </w:r>
          </w:p>
        </w:tc>
      </w:tr>
      <w:tr w:rsidR="00D04024" w:rsidRPr="00D82EF7" w14:paraId="04E455A6" w14:textId="77777777" w:rsidTr="00D960CC">
        <w:trPr>
          <w:trHeight w:val="885"/>
          <w:jc w:val="center"/>
        </w:trPr>
        <w:tc>
          <w:tcPr>
            <w:tcW w:w="2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5A8006" w14:textId="77777777" w:rsidR="00D04024" w:rsidRPr="008706AA" w:rsidRDefault="00D04024" w:rsidP="00D960CC">
            <w:pPr>
              <w:rPr>
                <w:color w:val="000000"/>
                <w:sz w:val="20"/>
              </w:rPr>
            </w:pPr>
            <w:r w:rsidRPr="008706AA">
              <w:rPr>
                <w:color w:val="000000"/>
                <w:sz w:val="20"/>
              </w:rPr>
              <w:t xml:space="preserve">Тариф  </w:t>
            </w:r>
            <w:r w:rsidRPr="008706AA">
              <w:rPr>
                <w:sz w:val="20"/>
              </w:rPr>
              <w:t>в сфере</w:t>
            </w:r>
            <w:r w:rsidRPr="008706AA">
              <w:rPr>
                <w:spacing w:val="-5"/>
                <w:sz w:val="20"/>
              </w:rPr>
              <w:t xml:space="preserve"> </w:t>
            </w:r>
            <w:r w:rsidRPr="008706AA">
              <w:rPr>
                <w:sz w:val="20"/>
              </w:rPr>
              <w:t>сбора и захоронения (утилизации) ТКО</w:t>
            </w:r>
            <w:r w:rsidRPr="008706AA">
              <w:rPr>
                <w:color w:val="000000"/>
                <w:sz w:val="20"/>
              </w:rPr>
              <w:t xml:space="preserve">   для муниципального образования</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E256B" w14:textId="77777777" w:rsidR="00D04024" w:rsidRPr="00D82EF7" w:rsidRDefault="00D04024" w:rsidP="00D960CC">
            <w:pPr>
              <w:jc w:val="center"/>
              <w:rPr>
                <w:color w:val="000000"/>
                <w:sz w:val="20"/>
              </w:rPr>
            </w:pPr>
            <w:r>
              <w:rPr>
                <w:rFonts w:ascii="Calibri" w:hAnsi="Calibri" w:cs="Calibri"/>
                <w:color w:val="000000"/>
                <w:sz w:val="22"/>
                <w:szCs w:val="22"/>
              </w:rPr>
              <w:t>руб./м3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1E5F67" w14:textId="77777777" w:rsidR="00D04024" w:rsidRPr="00D82EF7" w:rsidRDefault="00D04024" w:rsidP="00D960CC">
            <w:pPr>
              <w:jc w:val="center"/>
              <w:rPr>
                <w:color w:val="000000"/>
                <w:sz w:val="20"/>
              </w:rPr>
            </w:pPr>
            <w:r>
              <w:rPr>
                <w:rFonts w:ascii="Calibri" w:hAnsi="Calibri" w:cs="Calibri"/>
                <w:color w:val="000000"/>
                <w:sz w:val="22"/>
                <w:szCs w:val="22"/>
              </w:rPr>
              <w:t>627,0</w:t>
            </w:r>
          </w:p>
        </w:tc>
        <w:tc>
          <w:tcPr>
            <w:tcW w:w="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3EAAB1" w14:textId="77777777" w:rsidR="00D04024" w:rsidRPr="00D82EF7" w:rsidRDefault="00D04024" w:rsidP="00D960CC">
            <w:pPr>
              <w:jc w:val="center"/>
              <w:rPr>
                <w:color w:val="000000"/>
                <w:sz w:val="20"/>
              </w:rPr>
            </w:pPr>
            <w:r>
              <w:rPr>
                <w:rFonts w:ascii="Calibri" w:hAnsi="Calibri" w:cs="Calibri"/>
                <w:color w:val="000000"/>
                <w:sz w:val="22"/>
                <w:szCs w:val="22"/>
              </w:rPr>
              <w:t>658,4</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270B97" w14:textId="77777777" w:rsidR="00D04024" w:rsidRPr="00D82EF7" w:rsidRDefault="00D04024" w:rsidP="00D960CC">
            <w:pPr>
              <w:jc w:val="center"/>
              <w:rPr>
                <w:color w:val="000000"/>
                <w:sz w:val="20"/>
              </w:rPr>
            </w:pPr>
            <w:r>
              <w:rPr>
                <w:rFonts w:ascii="Calibri" w:hAnsi="Calibri" w:cs="Calibri"/>
                <w:color w:val="000000"/>
                <w:sz w:val="22"/>
                <w:szCs w:val="22"/>
              </w:rPr>
              <w:t>684,7</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F457AE" w14:textId="77777777" w:rsidR="00D04024" w:rsidRPr="00D82EF7" w:rsidRDefault="00D04024" w:rsidP="00D960CC">
            <w:pPr>
              <w:jc w:val="center"/>
              <w:rPr>
                <w:color w:val="000000"/>
                <w:sz w:val="20"/>
              </w:rPr>
            </w:pPr>
            <w:r>
              <w:rPr>
                <w:rFonts w:ascii="Calibri" w:hAnsi="Calibri" w:cs="Calibri"/>
                <w:color w:val="000000"/>
                <w:sz w:val="22"/>
                <w:szCs w:val="22"/>
              </w:rPr>
              <w:t>712,1</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D46E0E" w14:textId="77777777" w:rsidR="00D04024" w:rsidRPr="00D82EF7" w:rsidRDefault="00D04024" w:rsidP="00D960CC">
            <w:pPr>
              <w:jc w:val="center"/>
              <w:rPr>
                <w:color w:val="000000"/>
                <w:sz w:val="20"/>
              </w:rPr>
            </w:pPr>
            <w:r>
              <w:rPr>
                <w:rFonts w:ascii="Calibri" w:hAnsi="Calibri" w:cs="Calibri"/>
                <w:color w:val="000000"/>
                <w:sz w:val="22"/>
                <w:szCs w:val="22"/>
              </w:rPr>
              <w:t>740,6</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8EB944" w14:textId="77777777" w:rsidR="00D04024" w:rsidRPr="00D82EF7" w:rsidRDefault="00D04024" w:rsidP="00D960CC">
            <w:pPr>
              <w:jc w:val="center"/>
              <w:rPr>
                <w:color w:val="000000"/>
                <w:sz w:val="20"/>
              </w:rPr>
            </w:pPr>
            <w:r>
              <w:rPr>
                <w:rFonts w:ascii="Calibri" w:hAnsi="Calibri" w:cs="Calibri"/>
                <w:color w:val="000000"/>
                <w:sz w:val="22"/>
                <w:szCs w:val="22"/>
              </w:rPr>
              <w:t>770,2</w:t>
            </w:r>
          </w:p>
        </w:tc>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667005" w14:textId="77777777" w:rsidR="00D04024" w:rsidRPr="00D82EF7" w:rsidRDefault="00D04024" w:rsidP="00D960CC">
            <w:pPr>
              <w:jc w:val="center"/>
              <w:rPr>
                <w:color w:val="000000"/>
                <w:sz w:val="20"/>
              </w:rPr>
            </w:pPr>
            <w:r>
              <w:rPr>
                <w:color w:val="000000"/>
                <w:sz w:val="20"/>
              </w:rPr>
              <w:t>850,3</w:t>
            </w:r>
          </w:p>
        </w:tc>
      </w:tr>
      <w:tr w:rsidR="00D04024" w:rsidRPr="00D82EF7" w14:paraId="023A31CD" w14:textId="77777777" w:rsidTr="00D960CC">
        <w:trPr>
          <w:trHeight w:val="885"/>
          <w:jc w:val="center"/>
        </w:trPr>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14:paraId="46B66F03" w14:textId="77777777" w:rsidR="00D04024" w:rsidRPr="008706AA" w:rsidRDefault="00D04024" w:rsidP="00D960CC">
            <w:pPr>
              <w:pStyle w:val="TableParagraph"/>
              <w:ind w:right="-15"/>
              <w:rPr>
                <w:sz w:val="20"/>
                <w:szCs w:val="20"/>
              </w:rPr>
            </w:pPr>
            <w:r w:rsidRPr="008706AA">
              <w:rPr>
                <w:sz w:val="20"/>
                <w:szCs w:val="20"/>
              </w:rPr>
              <w:t>Темп роста</w:t>
            </w:r>
            <w:r w:rsidRPr="008706AA">
              <w:rPr>
                <w:spacing w:val="-7"/>
                <w:sz w:val="20"/>
                <w:szCs w:val="20"/>
              </w:rPr>
              <w:t xml:space="preserve"> </w:t>
            </w:r>
            <w:r w:rsidRPr="008706AA">
              <w:rPr>
                <w:sz w:val="20"/>
                <w:szCs w:val="20"/>
              </w:rPr>
              <w:t>тарифа</w:t>
            </w:r>
            <w:r w:rsidRPr="008706AA">
              <w:rPr>
                <w:spacing w:val="-1"/>
                <w:sz w:val="20"/>
                <w:szCs w:val="20"/>
              </w:rPr>
              <w:t xml:space="preserve"> </w:t>
            </w:r>
            <w:r w:rsidRPr="008706AA">
              <w:rPr>
                <w:sz w:val="20"/>
                <w:szCs w:val="20"/>
              </w:rPr>
              <w:t>(в</w:t>
            </w:r>
            <w:r w:rsidRPr="008706AA">
              <w:rPr>
                <w:spacing w:val="3"/>
                <w:sz w:val="20"/>
                <w:szCs w:val="20"/>
              </w:rPr>
              <w:t xml:space="preserve"> </w:t>
            </w:r>
            <w:r w:rsidRPr="008706AA">
              <w:rPr>
                <w:spacing w:val="-10"/>
                <w:sz w:val="20"/>
                <w:szCs w:val="20"/>
              </w:rPr>
              <w:t>%</w:t>
            </w:r>
          </w:p>
          <w:p w14:paraId="5FCD9849" w14:textId="77777777" w:rsidR="00D04024" w:rsidRPr="008706AA" w:rsidRDefault="00D04024" w:rsidP="00D960CC">
            <w:pPr>
              <w:rPr>
                <w:color w:val="000000"/>
                <w:sz w:val="20"/>
              </w:rPr>
            </w:pPr>
            <w:r w:rsidRPr="008706AA">
              <w:rPr>
                <w:sz w:val="20"/>
              </w:rPr>
              <w:t>к</w:t>
            </w:r>
            <w:r w:rsidRPr="008706AA">
              <w:rPr>
                <w:spacing w:val="-3"/>
                <w:sz w:val="20"/>
              </w:rPr>
              <w:t xml:space="preserve"> </w:t>
            </w:r>
            <w:r w:rsidRPr="008706AA">
              <w:rPr>
                <w:sz w:val="20"/>
              </w:rPr>
              <w:t>предыдущему</w:t>
            </w:r>
            <w:r w:rsidRPr="008706AA">
              <w:rPr>
                <w:spacing w:val="-8"/>
                <w:sz w:val="20"/>
              </w:rPr>
              <w:t xml:space="preserve"> </w:t>
            </w:r>
            <w:r w:rsidRPr="008706AA">
              <w:rPr>
                <w:spacing w:val="-4"/>
                <w:sz w:val="20"/>
              </w:rPr>
              <w:t>году)</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580C52" w14:textId="77777777" w:rsidR="00D04024" w:rsidRDefault="00D04024" w:rsidP="00D960CC">
            <w:pPr>
              <w:jc w:val="center"/>
              <w:rPr>
                <w:rFonts w:ascii="Calibri" w:hAnsi="Calibri" w:cs="Calibri"/>
                <w:color w:val="000000"/>
                <w:sz w:val="22"/>
                <w:szCs w:val="22"/>
              </w:rPr>
            </w:pPr>
            <w:r>
              <w:rPr>
                <w:rFonts w:ascii="Calibri" w:hAnsi="Calibri" w:cs="Calibri"/>
                <w:color w:val="000000"/>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DA3E4" w14:textId="77777777" w:rsidR="00D04024" w:rsidRDefault="00D04024" w:rsidP="00D960CC">
            <w:pPr>
              <w:jc w:val="center"/>
              <w:rPr>
                <w:rFonts w:ascii="Calibri" w:hAnsi="Calibri" w:cs="Calibri"/>
                <w:color w:val="000000"/>
                <w:sz w:val="22"/>
                <w:szCs w:val="22"/>
              </w:rPr>
            </w:pPr>
            <w:r>
              <w:rPr>
                <w:rFonts w:ascii="Calibri" w:hAnsi="Calibri" w:cs="Calibri"/>
                <w:color w:val="000000"/>
                <w:sz w:val="22"/>
                <w:szCs w:val="22"/>
              </w:rPr>
              <w:t>104,0</w:t>
            </w:r>
          </w:p>
        </w:tc>
        <w:tc>
          <w:tcPr>
            <w:tcW w:w="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E556A5" w14:textId="77777777" w:rsidR="00D04024" w:rsidRDefault="00D04024" w:rsidP="00D960CC">
            <w:pPr>
              <w:jc w:val="center"/>
              <w:rPr>
                <w:rFonts w:ascii="Calibri" w:hAnsi="Calibri" w:cs="Calibri"/>
                <w:color w:val="000000"/>
                <w:sz w:val="22"/>
                <w:szCs w:val="22"/>
              </w:rPr>
            </w:pPr>
            <w:r w:rsidRPr="00C84D4C">
              <w:rPr>
                <w:rFonts w:ascii="Calibri" w:hAnsi="Calibri" w:cs="Calibri"/>
                <w:color w:val="000000"/>
                <w:sz w:val="22"/>
                <w:szCs w:val="22"/>
              </w:rPr>
              <w:t>104,0</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39B23D" w14:textId="77777777" w:rsidR="00D04024" w:rsidRDefault="00D04024" w:rsidP="00D960CC">
            <w:pPr>
              <w:jc w:val="center"/>
              <w:rPr>
                <w:rFonts w:ascii="Calibri" w:hAnsi="Calibri" w:cs="Calibri"/>
                <w:color w:val="000000"/>
                <w:sz w:val="22"/>
                <w:szCs w:val="22"/>
              </w:rPr>
            </w:pPr>
            <w:r w:rsidRPr="00C84D4C">
              <w:rPr>
                <w:rFonts w:ascii="Calibri" w:hAnsi="Calibri" w:cs="Calibri"/>
                <w:color w:val="000000"/>
                <w:sz w:val="22"/>
                <w:szCs w:val="22"/>
              </w:rPr>
              <w:t>104,0</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778DC7" w14:textId="77777777" w:rsidR="00D04024" w:rsidRDefault="00D04024" w:rsidP="00D960CC">
            <w:pPr>
              <w:jc w:val="center"/>
              <w:rPr>
                <w:rFonts w:ascii="Calibri" w:hAnsi="Calibri" w:cs="Calibri"/>
                <w:color w:val="000000"/>
                <w:sz w:val="22"/>
                <w:szCs w:val="22"/>
              </w:rPr>
            </w:pPr>
            <w:r w:rsidRPr="00C84D4C">
              <w:rPr>
                <w:rFonts w:ascii="Calibri" w:hAnsi="Calibri" w:cs="Calibri"/>
                <w:color w:val="000000"/>
                <w:sz w:val="22"/>
                <w:szCs w:val="22"/>
              </w:rPr>
              <w:t>104,0</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86DDF0" w14:textId="77777777" w:rsidR="00D04024" w:rsidRDefault="00D04024" w:rsidP="00D960CC">
            <w:pPr>
              <w:jc w:val="center"/>
              <w:rPr>
                <w:rFonts w:ascii="Calibri" w:hAnsi="Calibri" w:cs="Calibri"/>
                <w:color w:val="000000"/>
                <w:sz w:val="22"/>
                <w:szCs w:val="22"/>
              </w:rPr>
            </w:pPr>
            <w:r w:rsidRPr="00C84D4C">
              <w:rPr>
                <w:rFonts w:ascii="Calibri" w:hAnsi="Calibri" w:cs="Calibri"/>
                <w:color w:val="000000"/>
                <w:sz w:val="22"/>
                <w:szCs w:val="22"/>
              </w:rPr>
              <w:t>104,0</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FD2770" w14:textId="77777777" w:rsidR="00D04024" w:rsidRDefault="00D04024" w:rsidP="00D960CC">
            <w:pPr>
              <w:jc w:val="center"/>
              <w:rPr>
                <w:rFonts w:ascii="Calibri" w:hAnsi="Calibri" w:cs="Calibri"/>
                <w:color w:val="000000"/>
                <w:sz w:val="22"/>
                <w:szCs w:val="22"/>
              </w:rPr>
            </w:pPr>
            <w:r w:rsidRPr="00C84D4C">
              <w:rPr>
                <w:rFonts w:ascii="Calibri" w:hAnsi="Calibri" w:cs="Calibri"/>
                <w:color w:val="000000"/>
                <w:sz w:val="22"/>
                <w:szCs w:val="22"/>
              </w:rPr>
              <w:t>104,0</w:t>
            </w:r>
          </w:p>
        </w:tc>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DED910" w14:textId="77777777" w:rsidR="00D04024" w:rsidRDefault="00D04024" w:rsidP="00D960CC">
            <w:pPr>
              <w:jc w:val="center"/>
              <w:rPr>
                <w:color w:val="000000"/>
                <w:sz w:val="20"/>
              </w:rPr>
            </w:pPr>
            <w:r w:rsidRPr="00C84D4C">
              <w:rPr>
                <w:rFonts w:ascii="Calibri" w:hAnsi="Calibri" w:cs="Calibri"/>
                <w:color w:val="000000"/>
                <w:sz w:val="22"/>
                <w:szCs w:val="22"/>
              </w:rPr>
              <w:t>104,0</w:t>
            </w:r>
          </w:p>
        </w:tc>
      </w:tr>
    </w:tbl>
    <w:p w14:paraId="0D954A09" w14:textId="77777777" w:rsidR="00D04024" w:rsidRPr="003E1BB0" w:rsidRDefault="00D04024" w:rsidP="00D04024">
      <w:pPr>
        <w:pStyle w:val="af0"/>
        <w:jc w:val="both"/>
        <w:rPr>
          <w:sz w:val="24"/>
          <w:szCs w:val="24"/>
        </w:rPr>
      </w:pPr>
    </w:p>
    <w:p w14:paraId="3345F677" w14:textId="631B4996" w:rsidR="00D04024" w:rsidRPr="00D82EF7" w:rsidRDefault="00D04024" w:rsidP="00D04024">
      <w:pPr>
        <w:pStyle w:val="2"/>
        <w:jc w:val="both"/>
        <w:rPr>
          <w:sz w:val="24"/>
          <w:szCs w:val="24"/>
        </w:rPr>
      </w:pPr>
      <w:bookmarkStart w:id="67" w:name="_Toc164711125"/>
      <w:bookmarkStart w:id="68" w:name="_Toc170246375"/>
      <w:r>
        <w:rPr>
          <w:sz w:val="24"/>
          <w:szCs w:val="24"/>
        </w:rPr>
        <w:t>5</w:t>
      </w:r>
      <w:r w:rsidRPr="00D82EF7">
        <w:rPr>
          <w:sz w:val="24"/>
          <w:szCs w:val="24"/>
        </w:rPr>
        <w:t>.</w:t>
      </w:r>
      <w:r>
        <w:rPr>
          <w:sz w:val="24"/>
          <w:szCs w:val="24"/>
        </w:rPr>
        <w:t>4</w:t>
      </w:r>
      <w:r w:rsidRPr="00D82EF7">
        <w:rPr>
          <w:sz w:val="24"/>
          <w:szCs w:val="24"/>
        </w:rPr>
        <w:t>.Программы</w:t>
      </w:r>
      <w:r w:rsidRPr="00D82EF7">
        <w:rPr>
          <w:spacing w:val="-9"/>
          <w:sz w:val="24"/>
          <w:szCs w:val="24"/>
        </w:rPr>
        <w:t xml:space="preserve"> </w:t>
      </w:r>
      <w:r w:rsidRPr="00D82EF7">
        <w:rPr>
          <w:sz w:val="24"/>
          <w:szCs w:val="24"/>
        </w:rPr>
        <w:t>инвестиционных</w:t>
      </w:r>
      <w:r w:rsidRPr="00D82EF7">
        <w:rPr>
          <w:spacing w:val="-10"/>
          <w:sz w:val="24"/>
          <w:szCs w:val="24"/>
        </w:rPr>
        <w:t xml:space="preserve"> </w:t>
      </w:r>
      <w:r w:rsidRPr="00D82EF7">
        <w:rPr>
          <w:sz w:val="24"/>
          <w:szCs w:val="24"/>
        </w:rPr>
        <w:t>проектов,</w:t>
      </w:r>
      <w:r w:rsidRPr="00D82EF7">
        <w:rPr>
          <w:spacing w:val="-5"/>
          <w:sz w:val="24"/>
          <w:szCs w:val="24"/>
        </w:rPr>
        <w:t xml:space="preserve"> </w:t>
      </w:r>
      <w:r w:rsidRPr="00D82EF7">
        <w:rPr>
          <w:sz w:val="24"/>
          <w:szCs w:val="24"/>
        </w:rPr>
        <w:t>тариф</w:t>
      </w:r>
      <w:r w:rsidRPr="00D82EF7">
        <w:rPr>
          <w:spacing w:val="-4"/>
          <w:sz w:val="24"/>
          <w:szCs w:val="24"/>
        </w:rPr>
        <w:t xml:space="preserve"> </w:t>
      </w:r>
      <w:r w:rsidRPr="00D82EF7">
        <w:rPr>
          <w:sz w:val="24"/>
          <w:szCs w:val="24"/>
        </w:rPr>
        <w:t>для</w:t>
      </w:r>
      <w:r w:rsidRPr="00D82EF7">
        <w:rPr>
          <w:spacing w:val="-4"/>
          <w:sz w:val="24"/>
          <w:szCs w:val="24"/>
        </w:rPr>
        <w:t xml:space="preserve"> </w:t>
      </w:r>
      <w:r w:rsidRPr="00D82EF7">
        <w:rPr>
          <w:sz w:val="24"/>
          <w:szCs w:val="24"/>
        </w:rPr>
        <w:t>систем</w:t>
      </w:r>
      <w:r w:rsidRPr="00D82EF7">
        <w:rPr>
          <w:spacing w:val="-11"/>
          <w:sz w:val="24"/>
          <w:szCs w:val="24"/>
        </w:rPr>
        <w:t xml:space="preserve"> </w:t>
      </w:r>
      <w:r>
        <w:rPr>
          <w:spacing w:val="-11"/>
          <w:sz w:val="24"/>
          <w:szCs w:val="24"/>
        </w:rPr>
        <w:t>газо</w:t>
      </w:r>
      <w:r w:rsidRPr="00D82EF7">
        <w:rPr>
          <w:sz w:val="24"/>
          <w:szCs w:val="24"/>
        </w:rPr>
        <w:t>снабжения</w:t>
      </w:r>
      <w:r w:rsidRPr="00D82EF7">
        <w:rPr>
          <w:spacing w:val="-4"/>
          <w:sz w:val="24"/>
          <w:szCs w:val="24"/>
        </w:rPr>
        <w:t xml:space="preserve"> муниципального образования</w:t>
      </w:r>
      <w:bookmarkEnd w:id="67"/>
      <w:bookmarkEnd w:id="68"/>
    </w:p>
    <w:p w14:paraId="1E0D10BE" w14:textId="77777777" w:rsidR="00D04024" w:rsidRPr="00D82EF7" w:rsidRDefault="00D04024" w:rsidP="00D04024">
      <w:pPr>
        <w:pStyle w:val="af0"/>
        <w:spacing w:before="113"/>
        <w:rPr>
          <w:sz w:val="24"/>
          <w:szCs w:val="24"/>
        </w:rPr>
      </w:pPr>
      <w:r w:rsidRPr="00D82EF7">
        <w:rPr>
          <w:sz w:val="24"/>
          <w:szCs w:val="24"/>
        </w:rPr>
        <w:t>Перечень</w:t>
      </w:r>
      <w:r w:rsidRPr="00D82EF7">
        <w:rPr>
          <w:spacing w:val="-10"/>
          <w:sz w:val="24"/>
          <w:szCs w:val="24"/>
        </w:rPr>
        <w:t xml:space="preserve"> </w:t>
      </w:r>
      <w:r w:rsidRPr="00D82EF7">
        <w:rPr>
          <w:sz w:val="24"/>
          <w:szCs w:val="24"/>
        </w:rPr>
        <w:t>инвестиционных</w:t>
      </w:r>
      <w:r w:rsidRPr="00D82EF7">
        <w:rPr>
          <w:spacing w:val="-15"/>
          <w:sz w:val="24"/>
          <w:szCs w:val="24"/>
        </w:rPr>
        <w:t xml:space="preserve"> </w:t>
      </w:r>
      <w:r w:rsidRPr="00D82EF7">
        <w:rPr>
          <w:sz w:val="24"/>
          <w:szCs w:val="24"/>
        </w:rPr>
        <w:t>проектов</w:t>
      </w:r>
      <w:r w:rsidRPr="00D82EF7">
        <w:rPr>
          <w:spacing w:val="-13"/>
          <w:sz w:val="24"/>
          <w:szCs w:val="24"/>
        </w:rPr>
        <w:t xml:space="preserve"> </w:t>
      </w:r>
      <w:r w:rsidRPr="00D82EF7">
        <w:rPr>
          <w:sz w:val="24"/>
          <w:szCs w:val="24"/>
        </w:rPr>
        <w:t>систем</w:t>
      </w:r>
      <w:r w:rsidRPr="00D82EF7">
        <w:rPr>
          <w:spacing w:val="-13"/>
          <w:sz w:val="24"/>
          <w:szCs w:val="24"/>
        </w:rPr>
        <w:t xml:space="preserve"> </w:t>
      </w:r>
      <w:r>
        <w:rPr>
          <w:spacing w:val="-13"/>
          <w:sz w:val="24"/>
          <w:szCs w:val="24"/>
        </w:rPr>
        <w:t>газо</w:t>
      </w:r>
      <w:r w:rsidRPr="00D82EF7">
        <w:rPr>
          <w:sz w:val="24"/>
          <w:szCs w:val="24"/>
        </w:rPr>
        <w:t>снабжения</w:t>
      </w:r>
      <w:r w:rsidRPr="00D82EF7">
        <w:rPr>
          <w:spacing w:val="-13"/>
          <w:sz w:val="24"/>
          <w:szCs w:val="24"/>
        </w:rPr>
        <w:t xml:space="preserve"> </w:t>
      </w:r>
      <w:r w:rsidRPr="00D82EF7">
        <w:rPr>
          <w:sz w:val="24"/>
          <w:szCs w:val="24"/>
        </w:rPr>
        <w:t>представлен</w:t>
      </w:r>
      <w:r w:rsidRPr="00D82EF7">
        <w:rPr>
          <w:spacing w:val="-8"/>
          <w:sz w:val="24"/>
          <w:szCs w:val="24"/>
        </w:rPr>
        <w:t xml:space="preserve"> </w:t>
      </w:r>
      <w:r w:rsidRPr="00D82EF7">
        <w:rPr>
          <w:sz w:val="24"/>
          <w:szCs w:val="24"/>
        </w:rPr>
        <w:t>в</w:t>
      </w:r>
      <w:r w:rsidRPr="00D82EF7">
        <w:rPr>
          <w:spacing w:val="-13"/>
          <w:sz w:val="24"/>
          <w:szCs w:val="24"/>
        </w:rPr>
        <w:t xml:space="preserve"> </w:t>
      </w:r>
      <w:r w:rsidRPr="00D82EF7">
        <w:rPr>
          <w:sz w:val="24"/>
          <w:szCs w:val="24"/>
        </w:rPr>
        <w:t>разделе</w:t>
      </w:r>
      <w:r w:rsidRPr="00D82EF7">
        <w:rPr>
          <w:spacing w:val="-7"/>
          <w:sz w:val="24"/>
          <w:szCs w:val="24"/>
        </w:rPr>
        <w:t xml:space="preserve"> </w:t>
      </w:r>
      <w:r>
        <w:rPr>
          <w:spacing w:val="-7"/>
          <w:sz w:val="24"/>
          <w:szCs w:val="24"/>
        </w:rPr>
        <w:t>9</w:t>
      </w:r>
      <w:r w:rsidRPr="00D82EF7">
        <w:rPr>
          <w:spacing w:val="-5"/>
          <w:sz w:val="24"/>
          <w:szCs w:val="24"/>
        </w:rPr>
        <w:t>.</w:t>
      </w:r>
    </w:p>
    <w:p w14:paraId="764816DF" w14:textId="77777777" w:rsidR="00D04024" w:rsidRPr="00D82EF7" w:rsidRDefault="00D04024" w:rsidP="00D04024">
      <w:pPr>
        <w:pStyle w:val="af0"/>
        <w:spacing w:before="46"/>
        <w:jc w:val="both"/>
        <w:rPr>
          <w:sz w:val="24"/>
          <w:szCs w:val="24"/>
        </w:rPr>
      </w:pPr>
      <w:r w:rsidRPr="00D82EF7">
        <w:rPr>
          <w:sz w:val="24"/>
          <w:szCs w:val="24"/>
        </w:rPr>
        <w:t xml:space="preserve">Совокупные финансовые потребности для реализации программы инвестиционных проектов </w:t>
      </w:r>
      <w:r>
        <w:rPr>
          <w:sz w:val="24"/>
          <w:szCs w:val="24"/>
        </w:rPr>
        <w:t>газо</w:t>
      </w:r>
      <w:r w:rsidRPr="00D82EF7">
        <w:rPr>
          <w:sz w:val="24"/>
          <w:szCs w:val="24"/>
        </w:rPr>
        <w:t>снабжения и их ежегодная динамика представлены в разделе 12.</w:t>
      </w:r>
    </w:p>
    <w:p w14:paraId="46A25EA6" w14:textId="311C5B65" w:rsidR="00D04024" w:rsidRPr="00D82EF7" w:rsidRDefault="00D04024" w:rsidP="00D04024">
      <w:pPr>
        <w:pStyle w:val="3"/>
        <w:jc w:val="both"/>
        <w:rPr>
          <w:sz w:val="24"/>
          <w:szCs w:val="24"/>
        </w:rPr>
      </w:pPr>
      <w:bookmarkStart w:id="69" w:name="_Toc164711126"/>
      <w:bookmarkStart w:id="70" w:name="_Toc170246376"/>
      <w:r>
        <w:rPr>
          <w:sz w:val="24"/>
          <w:szCs w:val="24"/>
        </w:rPr>
        <w:t>5</w:t>
      </w:r>
      <w:r w:rsidRPr="00D82EF7">
        <w:rPr>
          <w:sz w:val="24"/>
          <w:szCs w:val="24"/>
        </w:rPr>
        <w:t>.</w:t>
      </w:r>
      <w:r>
        <w:rPr>
          <w:sz w:val="24"/>
          <w:szCs w:val="24"/>
        </w:rPr>
        <w:t>4</w:t>
      </w:r>
      <w:r w:rsidRPr="00D82EF7">
        <w:rPr>
          <w:sz w:val="24"/>
          <w:szCs w:val="24"/>
        </w:rPr>
        <w:t>.1.Обоснование</w:t>
      </w:r>
      <w:r w:rsidRPr="00D82EF7">
        <w:rPr>
          <w:spacing w:val="-7"/>
          <w:sz w:val="24"/>
          <w:szCs w:val="24"/>
        </w:rPr>
        <w:t xml:space="preserve"> </w:t>
      </w:r>
      <w:r w:rsidRPr="00D82EF7">
        <w:rPr>
          <w:sz w:val="24"/>
          <w:szCs w:val="24"/>
        </w:rPr>
        <w:t>источников</w:t>
      </w:r>
      <w:r w:rsidRPr="00D82EF7">
        <w:rPr>
          <w:spacing w:val="-6"/>
          <w:sz w:val="24"/>
          <w:szCs w:val="24"/>
        </w:rPr>
        <w:t xml:space="preserve"> </w:t>
      </w:r>
      <w:r w:rsidRPr="00D82EF7">
        <w:rPr>
          <w:sz w:val="24"/>
          <w:szCs w:val="24"/>
        </w:rPr>
        <w:t>финансирования</w:t>
      </w:r>
      <w:r w:rsidRPr="00D82EF7">
        <w:rPr>
          <w:spacing w:val="-3"/>
          <w:sz w:val="24"/>
          <w:szCs w:val="24"/>
        </w:rPr>
        <w:t xml:space="preserve"> </w:t>
      </w:r>
      <w:r w:rsidRPr="00D82EF7">
        <w:rPr>
          <w:sz w:val="24"/>
          <w:szCs w:val="24"/>
        </w:rPr>
        <w:t>для</w:t>
      </w:r>
      <w:r w:rsidRPr="00D82EF7">
        <w:rPr>
          <w:spacing w:val="-3"/>
          <w:sz w:val="24"/>
          <w:szCs w:val="24"/>
        </w:rPr>
        <w:t xml:space="preserve"> </w:t>
      </w:r>
      <w:r w:rsidRPr="00D82EF7">
        <w:rPr>
          <w:sz w:val="24"/>
          <w:szCs w:val="24"/>
        </w:rPr>
        <w:t>реализации</w:t>
      </w:r>
      <w:r w:rsidRPr="00D82EF7">
        <w:rPr>
          <w:spacing w:val="-9"/>
          <w:sz w:val="24"/>
          <w:szCs w:val="24"/>
        </w:rPr>
        <w:t xml:space="preserve"> </w:t>
      </w:r>
      <w:r w:rsidRPr="00D82EF7">
        <w:rPr>
          <w:sz w:val="24"/>
          <w:szCs w:val="24"/>
        </w:rPr>
        <w:t>инвестиционных</w:t>
      </w:r>
      <w:r w:rsidRPr="00D82EF7">
        <w:rPr>
          <w:spacing w:val="-10"/>
          <w:sz w:val="24"/>
          <w:szCs w:val="24"/>
        </w:rPr>
        <w:t xml:space="preserve"> </w:t>
      </w:r>
      <w:r w:rsidRPr="00D82EF7">
        <w:rPr>
          <w:sz w:val="24"/>
          <w:szCs w:val="24"/>
        </w:rPr>
        <w:t xml:space="preserve">проектов </w:t>
      </w:r>
      <w:r>
        <w:rPr>
          <w:sz w:val="24"/>
          <w:szCs w:val="24"/>
        </w:rPr>
        <w:t>газо</w:t>
      </w:r>
      <w:r w:rsidRPr="00D82EF7">
        <w:rPr>
          <w:sz w:val="24"/>
          <w:szCs w:val="24"/>
        </w:rPr>
        <w:t>снабжения</w:t>
      </w:r>
      <w:bookmarkEnd w:id="69"/>
      <w:bookmarkEnd w:id="70"/>
    </w:p>
    <w:p w14:paraId="5E15E709" w14:textId="77777777" w:rsidR="00D04024" w:rsidRDefault="00D04024" w:rsidP="00D04024">
      <w:pPr>
        <w:pStyle w:val="af0"/>
        <w:spacing w:before="109"/>
        <w:ind w:right="108"/>
        <w:jc w:val="both"/>
        <w:rPr>
          <w:sz w:val="24"/>
          <w:szCs w:val="24"/>
        </w:rPr>
      </w:pPr>
    </w:p>
    <w:p w14:paraId="094D3138" w14:textId="77777777" w:rsidR="00D04024" w:rsidRPr="002B11B3" w:rsidRDefault="00D04024" w:rsidP="00D04024">
      <w:pPr>
        <w:pStyle w:val="af0"/>
        <w:spacing w:before="109"/>
        <w:ind w:right="108"/>
        <w:jc w:val="both"/>
        <w:rPr>
          <w:sz w:val="24"/>
          <w:szCs w:val="24"/>
        </w:rPr>
      </w:pPr>
      <w:r w:rsidRPr="002B11B3">
        <w:rPr>
          <w:sz w:val="24"/>
          <w:szCs w:val="24"/>
        </w:rPr>
        <w:t>В период реализации программы (с 2024 года по 203</w:t>
      </w:r>
      <w:r>
        <w:rPr>
          <w:sz w:val="24"/>
          <w:szCs w:val="24"/>
        </w:rPr>
        <w:t>3</w:t>
      </w:r>
      <w:r w:rsidRPr="002B11B3">
        <w:rPr>
          <w:sz w:val="24"/>
          <w:szCs w:val="24"/>
        </w:rPr>
        <w:t xml:space="preserve"> год) потребности в финансировании инвестиционных проектов </w:t>
      </w:r>
      <w:r>
        <w:rPr>
          <w:sz w:val="24"/>
          <w:szCs w:val="24"/>
        </w:rPr>
        <w:t>газо</w:t>
      </w:r>
      <w:r w:rsidRPr="002B11B3">
        <w:rPr>
          <w:sz w:val="24"/>
          <w:szCs w:val="24"/>
        </w:rPr>
        <w:t xml:space="preserve">снабжения составят </w:t>
      </w:r>
      <w:r>
        <w:rPr>
          <w:sz w:val="24"/>
          <w:szCs w:val="24"/>
        </w:rPr>
        <w:t xml:space="preserve">6500 </w:t>
      </w:r>
      <w:proofErr w:type="spellStart"/>
      <w:r>
        <w:rPr>
          <w:sz w:val="24"/>
          <w:szCs w:val="24"/>
        </w:rPr>
        <w:t>т</w:t>
      </w:r>
      <w:r w:rsidRPr="002B11B3">
        <w:rPr>
          <w:sz w:val="24"/>
          <w:szCs w:val="24"/>
        </w:rPr>
        <w:t>ыс.руб</w:t>
      </w:r>
      <w:proofErr w:type="spellEnd"/>
      <w:r w:rsidRPr="002B11B3">
        <w:rPr>
          <w:sz w:val="24"/>
          <w:szCs w:val="24"/>
        </w:rPr>
        <w:t xml:space="preserve">. Источники финансирования    мероприятий </w:t>
      </w:r>
      <w:r w:rsidRPr="002B11B3">
        <w:rPr>
          <w:color w:val="000000"/>
          <w:sz w:val="24"/>
          <w:szCs w:val="24"/>
        </w:rPr>
        <w:t xml:space="preserve">программы инвестиционных проектов в </w:t>
      </w:r>
      <w:r>
        <w:rPr>
          <w:color w:val="000000"/>
          <w:sz w:val="24"/>
          <w:szCs w:val="24"/>
        </w:rPr>
        <w:t>газо</w:t>
      </w:r>
      <w:r w:rsidRPr="002B11B3">
        <w:rPr>
          <w:color w:val="000000"/>
          <w:sz w:val="24"/>
          <w:szCs w:val="24"/>
        </w:rPr>
        <w:t>снабжении  (2024-203</w:t>
      </w:r>
      <w:r>
        <w:rPr>
          <w:color w:val="000000"/>
          <w:sz w:val="24"/>
          <w:szCs w:val="24"/>
        </w:rPr>
        <w:t>3</w:t>
      </w:r>
      <w:r w:rsidRPr="002B11B3">
        <w:rPr>
          <w:color w:val="000000"/>
          <w:sz w:val="24"/>
          <w:szCs w:val="24"/>
        </w:rPr>
        <w:t xml:space="preserve">годы)  представлены в таблице </w:t>
      </w:r>
      <w:r>
        <w:rPr>
          <w:color w:val="000000"/>
          <w:sz w:val="24"/>
          <w:szCs w:val="24"/>
        </w:rPr>
        <w:t>14.8.</w:t>
      </w:r>
      <w:r w:rsidRPr="002B11B3">
        <w:rPr>
          <w:sz w:val="24"/>
          <w:szCs w:val="24"/>
        </w:rPr>
        <w:t xml:space="preserve"> </w:t>
      </w:r>
    </w:p>
    <w:p w14:paraId="7165E8DD" w14:textId="77777777" w:rsidR="00D04024" w:rsidRDefault="00D04024" w:rsidP="00D04024">
      <w:pPr>
        <w:jc w:val="center"/>
        <w:rPr>
          <w:b/>
          <w:bCs/>
          <w:color w:val="000000"/>
          <w:sz w:val="18"/>
          <w:szCs w:val="18"/>
        </w:rPr>
        <w:sectPr w:rsidR="00D04024" w:rsidSect="00181A01">
          <w:pgSz w:w="11906" w:h="16838"/>
          <w:pgMar w:top="1134" w:right="851" w:bottom="1134" w:left="1134" w:header="709" w:footer="709" w:gutter="0"/>
          <w:cols w:space="708"/>
          <w:docGrid w:linePitch="360"/>
        </w:sectPr>
      </w:pPr>
    </w:p>
    <w:tbl>
      <w:tblPr>
        <w:tblW w:w="14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4817"/>
        <w:gridCol w:w="862"/>
        <w:gridCol w:w="960"/>
        <w:gridCol w:w="960"/>
        <w:gridCol w:w="960"/>
        <w:gridCol w:w="960"/>
        <w:gridCol w:w="960"/>
        <w:gridCol w:w="949"/>
        <w:gridCol w:w="1337"/>
        <w:gridCol w:w="960"/>
      </w:tblGrid>
      <w:tr w:rsidR="00D04024" w:rsidRPr="00314A09" w14:paraId="2E4C95DB" w14:textId="77777777" w:rsidTr="00D960CC">
        <w:trPr>
          <w:trHeight w:val="840"/>
          <w:jc w:val="center"/>
        </w:trPr>
        <w:tc>
          <w:tcPr>
            <w:tcW w:w="14713" w:type="dxa"/>
            <w:gridSpan w:val="11"/>
            <w:shd w:val="clear" w:color="auto" w:fill="auto"/>
            <w:vAlign w:val="center"/>
            <w:hideMark/>
          </w:tcPr>
          <w:p w14:paraId="6DA356FA" w14:textId="53E8D66F" w:rsidR="00D04024" w:rsidRPr="00314A09" w:rsidRDefault="00D04024" w:rsidP="00D960CC">
            <w:pPr>
              <w:jc w:val="center"/>
              <w:rPr>
                <w:b/>
                <w:bCs/>
                <w:color w:val="000000"/>
                <w:sz w:val="22"/>
                <w:szCs w:val="22"/>
              </w:rPr>
            </w:pPr>
            <w:r w:rsidRPr="00314A09">
              <w:rPr>
                <w:b/>
                <w:bCs/>
                <w:color w:val="000000"/>
                <w:sz w:val="22"/>
                <w:szCs w:val="22"/>
              </w:rPr>
              <w:lastRenderedPageBreak/>
              <w:t xml:space="preserve">Таблица </w:t>
            </w:r>
            <w:r>
              <w:rPr>
                <w:b/>
                <w:bCs/>
                <w:color w:val="000000"/>
                <w:sz w:val="22"/>
                <w:szCs w:val="22"/>
              </w:rPr>
              <w:t>5.8.</w:t>
            </w:r>
            <w:r w:rsidRPr="00314A09">
              <w:rPr>
                <w:b/>
                <w:bCs/>
                <w:color w:val="000000"/>
                <w:sz w:val="22"/>
                <w:szCs w:val="22"/>
              </w:rPr>
              <w:t xml:space="preserve"> Итоговая информация  по  источникам финансирования  программы инвестиционных проектов в газоснабжении  (2023-203</w:t>
            </w:r>
            <w:r>
              <w:rPr>
                <w:b/>
                <w:bCs/>
                <w:color w:val="000000"/>
                <w:sz w:val="22"/>
                <w:szCs w:val="22"/>
              </w:rPr>
              <w:t>3</w:t>
            </w:r>
            <w:r w:rsidRPr="00314A09">
              <w:rPr>
                <w:b/>
                <w:bCs/>
                <w:color w:val="000000"/>
                <w:sz w:val="22"/>
                <w:szCs w:val="22"/>
              </w:rPr>
              <w:t>годы)</w:t>
            </w:r>
          </w:p>
        </w:tc>
      </w:tr>
      <w:tr w:rsidR="00D04024" w:rsidRPr="00314A09" w14:paraId="612A4C44" w14:textId="77777777" w:rsidTr="00D960CC">
        <w:trPr>
          <w:trHeight w:val="315"/>
          <w:jc w:val="center"/>
        </w:trPr>
        <w:tc>
          <w:tcPr>
            <w:tcW w:w="988" w:type="dxa"/>
            <w:shd w:val="clear" w:color="auto" w:fill="auto"/>
            <w:noWrap/>
            <w:vAlign w:val="bottom"/>
            <w:hideMark/>
          </w:tcPr>
          <w:p w14:paraId="4B1DAEBA" w14:textId="77777777" w:rsidR="00D04024" w:rsidRPr="00314A09" w:rsidRDefault="00D04024" w:rsidP="00D960CC">
            <w:pPr>
              <w:jc w:val="center"/>
              <w:rPr>
                <w:b/>
                <w:bCs/>
                <w:color w:val="000000"/>
                <w:sz w:val="22"/>
                <w:szCs w:val="22"/>
              </w:rPr>
            </w:pPr>
          </w:p>
        </w:tc>
        <w:tc>
          <w:tcPr>
            <w:tcW w:w="4817" w:type="dxa"/>
            <w:shd w:val="clear" w:color="auto" w:fill="auto"/>
            <w:vAlign w:val="center"/>
            <w:hideMark/>
          </w:tcPr>
          <w:p w14:paraId="4CC4E9F0" w14:textId="77777777" w:rsidR="00D04024" w:rsidRPr="00314A09" w:rsidRDefault="00D04024" w:rsidP="00D960CC">
            <w:pPr>
              <w:jc w:val="center"/>
              <w:rPr>
                <w:color w:val="000000"/>
                <w:sz w:val="22"/>
                <w:szCs w:val="22"/>
              </w:rPr>
            </w:pPr>
            <w:r w:rsidRPr="00314A09">
              <w:rPr>
                <w:color w:val="000000"/>
                <w:sz w:val="22"/>
                <w:szCs w:val="22"/>
              </w:rPr>
              <w:t>Источники финансирования</w:t>
            </w:r>
          </w:p>
        </w:tc>
        <w:tc>
          <w:tcPr>
            <w:tcW w:w="862" w:type="dxa"/>
            <w:shd w:val="clear" w:color="auto" w:fill="auto"/>
            <w:vAlign w:val="center"/>
            <w:hideMark/>
          </w:tcPr>
          <w:p w14:paraId="394F8A42" w14:textId="77777777" w:rsidR="00D04024" w:rsidRPr="00314A09" w:rsidRDefault="00D04024" w:rsidP="00D960CC">
            <w:pPr>
              <w:jc w:val="center"/>
              <w:rPr>
                <w:color w:val="000000"/>
                <w:sz w:val="22"/>
                <w:szCs w:val="22"/>
              </w:rPr>
            </w:pPr>
            <w:proofErr w:type="spellStart"/>
            <w:r w:rsidRPr="00314A09">
              <w:rPr>
                <w:color w:val="000000"/>
                <w:sz w:val="22"/>
                <w:szCs w:val="22"/>
              </w:rPr>
              <w:t>Ед.изм</w:t>
            </w:r>
            <w:proofErr w:type="spellEnd"/>
          </w:p>
        </w:tc>
        <w:tc>
          <w:tcPr>
            <w:tcW w:w="960" w:type="dxa"/>
            <w:shd w:val="clear" w:color="auto" w:fill="auto"/>
            <w:noWrap/>
            <w:vAlign w:val="center"/>
            <w:hideMark/>
          </w:tcPr>
          <w:p w14:paraId="3B77D94C" w14:textId="77777777" w:rsidR="00D04024" w:rsidRPr="00314A09" w:rsidRDefault="00D04024" w:rsidP="00D960CC">
            <w:pPr>
              <w:jc w:val="center"/>
              <w:rPr>
                <w:color w:val="000000"/>
                <w:sz w:val="22"/>
                <w:szCs w:val="22"/>
              </w:rPr>
            </w:pPr>
            <w:r w:rsidRPr="00314A09">
              <w:rPr>
                <w:color w:val="000000"/>
                <w:sz w:val="22"/>
                <w:szCs w:val="22"/>
              </w:rPr>
              <w:t>2023</w:t>
            </w:r>
          </w:p>
        </w:tc>
        <w:tc>
          <w:tcPr>
            <w:tcW w:w="960" w:type="dxa"/>
            <w:shd w:val="clear" w:color="auto" w:fill="auto"/>
            <w:noWrap/>
            <w:vAlign w:val="center"/>
            <w:hideMark/>
          </w:tcPr>
          <w:p w14:paraId="7FD811D8" w14:textId="77777777" w:rsidR="00D04024" w:rsidRPr="00314A09" w:rsidRDefault="00D04024" w:rsidP="00D960CC">
            <w:pPr>
              <w:jc w:val="center"/>
              <w:rPr>
                <w:color w:val="000000"/>
                <w:sz w:val="22"/>
                <w:szCs w:val="22"/>
              </w:rPr>
            </w:pPr>
            <w:r w:rsidRPr="00314A09">
              <w:rPr>
                <w:color w:val="000000"/>
                <w:sz w:val="22"/>
                <w:szCs w:val="22"/>
              </w:rPr>
              <w:t>2024</w:t>
            </w:r>
          </w:p>
        </w:tc>
        <w:tc>
          <w:tcPr>
            <w:tcW w:w="960" w:type="dxa"/>
            <w:shd w:val="clear" w:color="auto" w:fill="auto"/>
            <w:noWrap/>
            <w:vAlign w:val="center"/>
            <w:hideMark/>
          </w:tcPr>
          <w:p w14:paraId="1F31987C" w14:textId="77777777" w:rsidR="00D04024" w:rsidRPr="00314A09" w:rsidRDefault="00D04024" w:rsidP="00D960CC">
            <w:pPr>
              <w:jc w:val="center"/>
              <w:rPr>
                <w:color w:val="000000"/>
                <w:sz w:val="22"/>
                <w:szCs w:val="22"/>
              </w:rPr>
            </w:pPr>
            <w:r w:rsidRPr="00314A09">
              <w:rPr>
                <w:color w:val="000000"/>
                <w:sz w:val="22"/>
                <w:szCs w:val="22"/>
              </w:rPr>
              <w:t>2025</w:t>
            </w:r>
          </w:p>
        </w:tc>
        <w:tc>
          <w:tcPr>
            <w:tcW w:w="960" w:type="dxa"/>
            <w:shd w:val="clear" w:color="auto" w:fill="auto"/>
            <w:noWrap/>
            <w:vAlign w:val="center"/>
            <w:hideMark/>
          </w:tcPr>
          <w:p w14:paraId="4CB3A131" w14:textId="77777777" w:rsidR="00D04024" w:rsidRPr="00314A09" w:rsidRDefault="00D04024" w:rsidP="00D960CC">
            <w:pPr>
              <w:jc w:val="center"/>
              <w:rPr>
                <w:color w:val="000000"/>
                <w:sz w:val="22"/>
                <w:szCs w:val="22"/>
              </w:rPr>
            </w:pPr>
            <w:r w:rsidRPr="00314A09">
              <w:rPr>
                <w:color w:val="000000"/>
                <w:sz w:val="22"/>
                <w:szCs w:val="22"/>
              </w:rPr>
              <w:t>2026</w:t>
            </w:r>
          </w:p>
        </w:tc>
        <w:tc>
          <w:tcPr>
            <w:tcW w:w="960" w:type="dxa"/>
            <w:shd w:val="clear" w:color="auto" w:fill="auto"/>
            <w:noWrap/>
            <w:vAlign w:val="center"/>
            <w:hideMark/>
          </w:tcPr>
          <w:p w14:paraId="223BADF8" w14:textId="77777777" w:rsidR="00D04024" w:rsidRPr="00314A09" w:rsidRDefault="00D04024" w:rsidP="00D960CC">
            <w:pPr>
              <w:jc w:val="center"/>
              <w:rPr>
                <w:color w:val="000000"/>
                <w:sz w:val="22"/>
                <w:szCs w:val="22"/>
              </w:rPr>
            </w:pPr>
            <w:r w:rsidRPr="00314A09">
              <w:rPr>
                <w:color w:val="000000"/>
                <w:sz w:val="22"/>
                <w:szCs w:val="22"/>
              </w:rPr>
              <w:t>2027</w:t>
            </w:r>
          </w:p>
        </w:tc>
        <w:tc>
          <w:tcPr>
            <w:tcW w:w="949" w:type="dxa"/>
            <w:shd w:val="clear" w:color="auto" w:fill="auto"/>
            <w:vAlign w:val="center"/>
            <w:hideMark/>
          </w:tcPr>
          <w:p w14:paraId="668DBC69" w14:textId="77777777" w:rsidR="00D04024" w:rsidRPr="00314A09" w:rsidRDefault="00D04024" w:rsidP="00D960CC">
            <w:pPr>
              <w:jc w:val="center"/>
              <w:rPr>
                <w:color w:val="000000"/>
                <w:sz w:val="22"/>
                <w:szCs w:val="22"/>
              </w:rPr>
            </w:pPr>
            <w:r w:rsidRPr="00314A09">
              <w:rPr>
                <w:color w:val="000000"/>
                <w:sz w:val="22"/>
                <w:szCs w:val="22"/>
              </w:rPr>
              <w:t>2024-2028</w:t>
            </w:r>
          </w:p>
        </w:tc>
        <w:tc>
          <w:tcPr>
            <w:tcW w:w="1337" w:type="dxa"/>
            <w:shd w:val="clear" w:color="auto" w:fill="auto"/>
            <w:vAlign w:val="bottom"/>
            <w:hideMark/>
          </w:tcPr>
          <w:p w14:paraId="6682069F" w14:textId="77777777" w:rsidR="00D04024" w:rsidRPr="00314A09" w:rsidRDefault="00D04024" w:rsidP="00D960CC">
            <w:pPr>
              <w:jc w:val="center"/>
              <w:rPr>
                <w:rFonts w:ascii="Calibri" w:hAnsi="Calibri" w:cs="Calibri"/>
                <w:color w:val="000000"/>
                <w:sz w:val="22"/>
                <w:szCs w:val="22"/>
              </w:rPr>
            </w:pPr>
            <w:r w:rsidRPr="00314A09">
              <w:rPr>
                <w:rFonts w:ascii="Calibri" w:hAnsi="Calibri" w:cs="Calibri"/>
                <w:color w:val="000000"/>
                <w:sz w:val="22"/>
                <w:szCs w:val="22"/>
              </w:rPr>
              <w:t>2029-203</w:t>
            </w:r>
            <w:r>
              <w:rPr>
                <w:rFonts w:ascii="Calibri" w:hAnsi="Calibri" w:cs="Calibri"/>
                <w:color w:val="000000"/>
                <w:sz w:val="22"/>
                <w:szCs w:val="22"/>
              </w:rPr>
              <w:t>3</w:t>
            </w:r>
          </w:p>
        </w:tc>
        <w:tc>
          <w:tcPr>
            <w:tcW w:w="960" w:type="dxa"/>
            <w:shd w:val="clear" w:color="auto" w:fill="auto"/>
            <w:noWrap/>
            <w:vAlign w:val="center"/>
            <w:hideMark/>
          </w:tcPr>
          <w:p w14:paraId="2544F2FB" w14:textId="77777777" w:rsidR="00D04024" w:rsidRPr="00314A09" w:rsidRDefault="00D04024" w:rsidP="00D960CC">
            <w:pPr>
              <w:jc w:val="center"/>
              <w:rPr>
                <w:rFonts w:ascii="Calibri" w:hAnsi="Calibri" w:cs="Calibri"/>
                <w:color w:val="000000"/>
                <w:sz w:val="22"/>
                <w:szCs w:val="22"/>
              </w:rPr>
            </w:pPr>
            <w:r w:rsidRPr="00314A09">
              <w:rPr>
                <w:rFonts w:ascii="Calibri" w:hAnsi="Calibri" w:cs="Calibri"/>
                <w:color w:val="000000"/>
                <w:sz w:val="22"/>
                <w:szCs w:val="22"/>
              </w:rPr>
              <w:t>Итого</w:t>
            </w:r>
          </w:p>
        </w:tc>
      </w:tr>
      <w:tr w:rsidR="00D04024" w:rsidRPr="00314A09" w14:paraId="062D088E" w14:textId="77777777" w:rsidTr="00D960CC">
        <w:trPr>
          <w:trHeight w:val="675"/>
          <w:jc w:val="center"/>
        </w:trPr>
        <w:tc>
          <w:tcPr>
            <w:tcW w:w="988" w:type="dxa"/>
            <w:shd w:val="clear" w:color="000000" w:fill="FFFF00"/>
            <w:noWrap/>
            <w:vAlign w:val="center"/>
            <w:hideMark/>
          </w:tcPr>
          <w:p w14:paraId="2EBCB8AD" w14:textId="77777777" w:rsidR="00D04024" w:rsidRPr="00314A09" w:rsidRDefault="00D04024" w:rsidP="00D960CC">
            <w:pPr>
              <w:jc w:val="center"/>
              <w:rPr>
                <w:rFonts w:ascii="Calibri" w:hAnsi="Calibri" w:cs="Calibri"/>
                <w:color w:val="000000"/>
                <w:sz w:val="22"/>
                <w:szCs w:val="22"/>
              </w:rPr>
            </w:pPr>
            <w:r w:rsidRPr="00314A09">
              <w:rPr>
                <w:rFonts w:ascii="Calibri" w:hAnsi="Calibri" w:cs="Calibri"/>
                <w:color w:val="000000"/>
                <w:sz w:val="22"/>
                <w:szCs w:val="22"/>
              </w:rPr>
              <w:t>1</w:t>
            </w:r>
          </w:p>
        </w:tc>
        <w:tc>
          <w:tcPr>
            <w:tcW w:w="13725" w:type="dxa"/>
            <w:gridSpan w:val="10"/>
            <w:shd w:val="clear" w:color="000000" w:fill="FFFF00"/>
            <w:vAlign w:val="center"/>
            <w:hideMark/>
          </w:tcPr>
          <w:p w14:paraId="190594E0" w14:textId="77777777" w:rsidR="00D04024" w:rsidRPr="00314A09" w:rsidRDefault="00D04024" w:rsidP="00D960CC">
            <w:pPr>
              <w:jc w:val="center"/>
              <w:rPr>
                <w:b/>
                <w:bCs/>
                <w:color w:val="000000"/>
                <w:sz w:val="22"/>
                <w:szCs w:val="22"/>
              </w:rPr>
            </w:pPr>
            <w:r w:rsidRPr="00314A09">
              <w:rPr>
                <w:b/>
                <w:bCs/>
                <w:color w:val="000000"/>
                <w:sz w:val="22"/>
                <w:szCs w:val="22"/>
              </w:rPr>
              <w:t>Газоснабжение вводимого индивидуального жилья в НП муниципального образования (1,0км газопровода)</w:t>
            </w:r>
          </w:p>
        </w:tc>
      </w:tr>
      <w:tr w:rsidR="00D04024" w:rsidRPr="00314A09" w14:paraId="4D8C7D71" w14:textId="77777777" w:rsidTr="00D960CC">
        <w:trPr>
          <w:trHeight w:val="525"/>
          <w:jc w:val="center"/>
        </w:trPr>
        <w:tc>
          <w:tcPr>
            <w:tcW w:w="988" w:type="dxa"/>
            <w:shd w:val="clear" w:color="auto" w:fill="auto"/>
            <w:vAlign w:val="center"/>
            <w:hideMark/>
          </w:tcPr>
          <w:p w14:paraId="08ADE563" w14:textId="77777777" w:rsidR="00D04024" w:rsidRPr="00314A09" w:rsidRDefault="00D04024" w:rsidP="00D960CC">
            <w:pPr>
              <w:jc w:val="center"/>
              <w:rPr>
                <w:color w:val="000000"/>
                <w:sz w:val="22"/>
                <w:szCs w:val="22"/>
              </w:rPr>
            </w:pPr>
            <w:r w:rsidRPr="00314A09">
              <w:rPr>
                <w:color w:val="000000"/>
                <w:sz w:val="22"/>
                <w:szCs w:val="22"/>
              </w:rPr>
              <w:t>.1.1</w:t>
            </w:r>
          </w:p>
        </w:tc>
        <w:tc>
          <w:tcPr>
            <w:tcW w:w="4817" w:type="dxa"/>
            <w:shd w:val="clear" w:color="auto" w:fill="auto"/>
            <w:vAlign w:val="center"/>
            <w:hideMark/>
          </w:tcPr>
          <w:p w14:paraId="1245CA7A" w14:textId="77777777" w:rsidR="00D04024" w:rsidRPr="00314A09" w:rsidRDefault="00D04024" w:rsidP="00D960CC">
            <w:pPr>
              <w:rPr>
                <w:color w:val="000000"/>
                <w:sz w:val="22"/>
                <w:szCs w:val="22"/>
              </w:rPr>
            </w:pPr>
            <w:r w:rsidRPr="00314A09">
              <w:rPr>
                <w:color w:val="000000"/>
                <w:sz w:val="22"/>
                <w:szCs w:val="22"/>
              </w:rPr>
              <w:t>Всего инвестиций за период, в т.ч.</w:t>
            </w:r>
          </w:p>
        </w:tc>
        <w:tc>
          <w:tcPr>
            <w:tcW w:w="862" w:type="dxa"/>
            <w:shd w:val="clear" w:color="auto" w:fill="auto"/>
            <w:vAlign w:val="center"/>
            <w:hideMark/>
          </w:tcPr>
          <w:p w14:paraId="1A75770D"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2764E133" w14:textId="77777777" w:rsidR="00D04024" w:rsidRPr="00314A09" w:rsidRDefault="00D04024" w:rsidP="00D960CC">
            <w:pPr>
              <w:jc w:val="center"/>
              <w:rPr>
                <w:color w:val="000000"/>
                <w:sz w:val="22"/>
                <w:szCs w:val="22"/>
              </w:rPr>
            </w:pPr>
            <w:r>
              <w:rPr>
                <w:color w:val="000000"/>
                <w:sz w:val="20"/>
              </w:rPr>
              <w:t>302,0</w:t>
            </w:r>
          </w:p>
        </w:tc>
        <w:tc>
          <w:tcPr>
            <w:tcW w:w="960" w:type="dxa"/>
            <w:shd w:val="clear" w:color="auto" w:fill="auto"/>
            <w:vAlign w:val="center"/>
            <w:hideMark/>
          </w:tcPr>
          <w:p w14:paraId="64203333" w14:textId="77777777" w:rsidR="00D04024" w:rsidRPr="00314A09" w:rsidRDefault="00D04024" w:rsidP="00D960CC">
            <w:pPr>
              <w:jc w:val="center"/>
              <w:rPr>
                <w:color w:val="000000"/>
                <w:sz w:val="22"/>
                <w:szCs w:val="22"/>
              </w:rPr>
            </w:pPr>
            <w:r>
              <w:rPr>
                <w:color w:val="000000"/>
                <w:sz w:val="20"/>
              </w:rPr>
              <w:t>302,0</w:t>
            </w:r>
          </w:p>
        </w:tc>
        <w:tc>
          <w:tcPr>
            <w:tcW w:w="960" w:type="dxa"/>
            <w:shd w:val="clear" w:color="auto" w:fill="auto"/>
            <w:vAlign w:val="center"/>
            <w:hideMark/>
          </w:tcPr>
          <w:p w14:paraId="425904EB" w14:textId="77777777" w:rsidR="00D04024" w:rsidRPr="00314A09" w:rsidRDefault="00D04024" w:rsidP="00D960CC">
            <w:pPr>
              <w:jc w:val="center"/>
              <w:rPr>
                <w:color w:val="000000"/>
                <w:sz w:val="22"/>
                <w:szCs w:val="22"/>
              </w:rPr>
            </w:pPr>
            <w:r>
              <w:rPr>
                <w:color w:val="000000"/>
                <w:sz w:val="20"/>
              </w:rPr>
              <w:t>302,0</w:t>
            </w:r>
          </w:p>
        </w:tc>
        <w:tc>
          <w:tcPr>
            <w:tcW w:w="960" w:type="dxa"/>
            <w:shd w:val="clear" w:color="auto" w:fill="auto"/>
            <w:vAlign w:val="center"/>
            <w:hideMark/>
          </w:tcPr>
          <w:p w14:paraId="6C1E7998" w14:textId="77777777" w:rsidR="00D04024" w:rsidRPr="00314A09" w:rsidRDefault="00D04024" w:rsidP="00D960CC">
            <w:pPr>
              <w:jc w:val="center"/>
              <w:rPr>
                <w:color w:val="000000"/>
                <w:sz w:val="22"/>
                <w:szCs w:val="22"/>
              </w:rPr>
            </w:pPr>
            <w:r>
              <w:rPr>
                <w:color w:val="000000"/>
                <w:sz w:val="20"/>
              </w:rPr>
              <w:t>302,0</w:t>
            </w:r>
          </w:p>
        </w:tc>
        <w:tc>
          <w:tcPr>
            <w:tcW w:w="960" w:type="dxa"/>
            <w:shd w:val="clear" w:color="auto" w:fill="auto"/>
            <w:vAlign w:val="center"/>
            <w:hideMark/>
          </w:tcPr>
          <w:p w14:paraId="682BAE55" w14:textId="77777777" w:rsidR="00D04024" w:rsidRPr="00314A09" w:rsidRDefault="00D04024" w:rsidP="00D960CC">
            <w:pPr>
              <w:jc w:val="center"/>
              <w:rPr>
                <w:color w:val="000000"/>
                <w:sz w:val="22"/>
                <w:szCs w:val="22"/>
              </w:rPr>
            </w:pPr>
            <w:r>
              <w:rPr>
                <w:color w:val="000000"/>
                <w:sz w:val="20"/>
              </w:rPr>
              <w:t>302,0</w:t>
            </w:r>
          </w:p>
        </w:tc>
        <w:tc>
          <w:tcPr>
            <w:tcW w:w="949" w:type="dxa"/>
            <w:shd w:val="clear" w:color="auto" w:fill="auto"/>
            <w:vAlign w:val="center"/>
            <w:hideMark/>
          </w:tcPr>
          <w:p w14:paraId="6ECBE54B" w14:textId="77777777" w:rsidR="00D04024" w:rsidRPr="00314A09" w:rsidRDefault="00D04024" w:rsidP="00D960CC">
            <w:pPr>
              <w:jc w:val="center"/>
              <w:rPr>
                <w:color w:val="000000"/>
                <w:sz w:val="22"/>
                <w:szCs w:val="22"/>
              </w:rPr>
            </w:pPr>
            <w:r>
              <w:rPr>
                <w:color w:val="000000"/>
                <w:sz w:val="20"/>
              </w:rPr>
              <w:t>1510,0</w:t>
            </w:r>
          </w:p>
        </w:tc>
        <w:tc>
          <w:tcPr>
            <w:tcW w:w="1337" w:type="dxa"/>
            <w:shd w:val="clear" w:color="auto" w:fill="auto"/>
            <w:vAlign w:val="center"/>
            <w:hideMark/>
          </w:tcPr>
          <w:p w14:paraId="1F285619" w14:textId="77777777" w:rsidR="00D04024" w:rsidRPr="00314A09" w:rsidRDefault="00D04024" w:rsidP="00D960CC">
            <w:pPr>
              <w:jc w:val="center"/>
              <w:rPr>
                <w:color w:val="000000"/>
                <w:sz w:val="22"/>
                <w:szCs w:val="22"/>
              </w:rPr>
            </w:pPr>
            <w:r>
              <w:rPr>
                <w:color w:val="000000"/>
                <w:sz w:val="20"/>
              </w:rPr>
              <w:t>1510,0</w:t>
            </w:r>
          </w:p>
        </w:tc>
        <w:tc>
          <w:tcPr>
            <w:tcW w:w="960" w:type="dxa"/>
            <w:shd w:val="clear" w:color="auto" w:fill="auto"/>
            <w:vAlign w:val="center"/>
            <w:hideMark/>
          </w:tcPr>
          <w:p w14:paraId="697BCDA1" w14:textId="77777777" w:rsidR="00D04024" w:rsidRPr="00314A09" w:rsidRDefault="00D04024" w:rsidP="00D960CC">
            <w:pPr>
              <w:jc w:val="center"/>
              <w:rPr>
                <w:color w:val="000000"/>
                <w:sz w:val="22"/>
                <w:szCs w:val="22"/>
              </w:rPr>
            </w:pPr>
            <w:r>
              <w:rPr>
                <w:color w:val="000000"/>
                <w:sz w:val="20"/>
              </w:rPr>
              <w:t>3020,0</w:t>
            </w:r>
          </w:p>
        </w:tc>
      </w:tr>
      <w:tr w:rsidR="00D04024" w:rsidRPr="00314A09" w14:paraId="578870EF" w14:textId="77777777" w:rsidTr="00D960CC">
        <w:trPr>
          <w:trHeight w:val="315"/>
          <w:jc w:val="center"/>
        </w:trPr>
        <w:tc>
          <w:tcPr>
            <w:tcW w:w="988" w:type="dxa"/>
            <w:shd w:val="clear" w:color="auto" w:fill="auto"/>
            <w:vAlign w:val="center"/>
            <w:hideMark/>
          </w:tcPr>
          <w:p w14:paraId="21B53DBB" w14:textId="77777777" w:rsidR="00D04024" w:rsidRPr="00314A09" w:rsidRDefault="00D04024" w:rsidP="00D960CC">
            <w:pPr>
              <w:jc w:val="center"/>
              <w:rPr>
                <w:color w:val="000000"/>
                <w:sz w:val="22"/>
                <w:szCs w:val="22"/>
              </w:rPr>
            </w:pPr>
            <w:r w:rsidRPr="00314A09">
              <w:rPr>
                <w:color w:val="000000"/>
                <w:sz w:val="22"/>
                <w:szCs w:val="22"/>
              </w:rPr>
              <w:t>.1.2</w:t>
            </w:r>
          </w:p>
        </w:tc>
        <w:tc>
          <w:tcPr>
            <w:tcW w:w="4817" w:type="dxa"/>
            <w:shd w:val="clear" w:color="auto" w:fill="auto"/>
            <w:vAlign w:val="center"/>
            <w:hideMark/>
          </w:tcPr>
          <w:p w14:paraId="410DF511" w14:textId="77777777" w:rsidR="00D04024" w:rsidRPr="00314A09" w:rsidRDefault="00D04024" w:rsidP="00D960CC">
            <w:pPr>
              <w:rPr>
                <w:color w:val="000000"/>
                <w:sz w:val="22"/>
                <w:szCs w:val="22"/>
              </w:rPr>
            </w:pPr>
            <w:r w:rsidRPr="00314A09">
              <w:rPr>
                <w:color w:val="000000"/>
                <w:sz w:val="22"/>
                <w:szCs w:val="22"/>
              </w:rPr>
              <w:t>Федеральный бюджет</w:t>
            </w:r>
          </w:p>
        </w:tc>
        <w:tc>
          <w:tcPr>
            <w:tcW w:w="862" w:type="dxa"/>
            <w:shd w:val="clear" w:color="auto" w:fill="auto"/>
            <w:vAlign w:val="center"/>
            <w:hideMark/>
          </w:tcPr>
          <w:p w14:paraId="4F7F679D"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65B6D517"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3219B224"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1ED3E04E"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4150BFEA"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51DF5AF5" w14:textId="77777777" w:rsidR="00D04024" w:rsidRPr="00314A09" w:rsidRDefault="00D04024" w:rsidP="00D960CC">
            <w:pPr>
              <w:jc w:val="center"/>
              <w:rPr>
                <w:color w:val="000000"/>
                <w:sz w:val="22"/>
                <w:szCs w:val="22"/>
              </w:rPr>
            </w:pPr>
            <w:r>
              <w:rPr>
                <w:color w:val="000000"/>
                <w:sz w:val="20"/>
              </w:rPr>
              <w:t> </w:t>
            </w:r>
          </w:p>
        </w:tc>
        <w:tc>
          <w:tcPr>
            <w:tcW w:w="949" w:type="dxa"/>
            <w:shd w:val="clear" w:color="auto" w:fill="auto"/>
            <w:vAlign w:val="center"/>
            <w:hideMark/>
          </w:tcPr>
          <w:p w14:paraId="00B158E0" w14:textId="77777777" w:rsidR="00D04024" w:rsidRPr="00314A09" w:rsidRDefault="00D04024" w:rsidP="00D960CC">
            <w:pPr>
              <w:jc w:val="center"/>
              <w:rPr>
                <w:color w:val="000000"/>
                <w:sz w:val="22"/>
                <w:szCs w:val="22"/>
              </w:rPr>
            </w:pPr>
            <w:r>
              <w:rPr>
                <w:color w:val="000000"/>
                <w:sz w:val="20"/>
              </w:rPr>
              <w:t> </w:t>
            </w:r>
          </w:p>
        </w:tc>
        <w:tc>
          <w:tcPr>
            <w:tcW w:w="1337" w:type="dxa"/>
            <w:shd w:val="clear" w:color="auto" w:fill="auto"/>
            <w:vAlign w:val="center"/>
            <w:hideMark/>
          </w:tcPr>
          <w:p w14:paraId="2EAB441F"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7B611C52" w14:textId="77777777" w:rsidR="00D04024" w:rsidRPr="00314A09" w:rsidRDefault="00D04024" w:rsidP="00D960CC">
            <w:pPr>
              <w:jc w:val="center"/>
              <w:rPr>
                <w:color w:val="000000"/>
                <w:sz w:val="22"/>
                <w:szCs w:val="22"/>
              </w:rPr>
            </w:pPr>
            <w:r>
              <w:rPr>
                <w:color w:val="000000"/>
                <w:sz w:val="20"/>
              </w:rPr>
              <w:t> </w:t>
            </w:r>
          </w:p>
        </w:tc>
      </w:tr>
      <w:tr w:rsidR="00D04024" w:rsidRPr="00314A09" w14:paraId="5A8FB5BB" w14:textId="77777777" w:rsidTr="00D960CC">
        <w:trPr>
          <w:trHeight w:val="315"/>
          <w:jc w:val="center"/>
        </w:trPr>
        <w:tc>
          <w:tcPr>
            <w:tcW w:w="988" w:type="dxa"/>
            <w:shd w:val="clear" w:color="auto" w:fill="auto"/>
            <w:vAlign w:val="center"/>
            <w:hideMark/>
          </w:tcPr>
          <w:p w14:paraId="28615BB7" w14:textId="77777777" w:rsidR="00D04024" w:rsidRPr="00314A09" w:rsidRDefault="00D04024" w:rsidP="00D960CC">
            <w:pPr>
              <w:jc w:val="center"/>
              <w:rPr>
                <w:color w:val="000000"/>
                <w:sz w:val="22"/>
                <w:szCs w:val="22"/>
              </w:rPr>
            </w:pPr>
            <w:r w:rsidRPr="00314A09">
              <w:rPr>
                <w:color w:val="000000"/>
                <w:sz w:val="22"/>
                <w:szCs w:val="22"/>
              </w:rPr>
              <w:t>.1.3</w:t>
            </w:r>
          </w:p>
        </w:tc>
        <w:tc>
          <w:tcPr>
            <w:tcW w:w="4817" w:type="dxa"/>
            <w:shd w:val="clear" w:color="auto" w:fill="auto"/>
            <w:vAlign w:val="center"/>
            <w:hideMark/>
          </w:tcPr>
          <w:p w14:paraId="3A083B9F" w14:textId="77777777" w:rsidR="00D04024" w:rsidRPr="00314A09" w:rsidRDefault="00D04024" w:rsidP="00D960CC">
            <w:pPr>
              <w:rPr>
                <w:color w:val="000000"/>
                <w:sz w:val="22"/>
                <w:szCs w:val="22"/>
              </w:rPr>
            </w:pPr>
            <w:r w:rsidRPr="00314A09">
              <w:rPr>
                <w:color w:val="000000"/>
                <w:sz w:val="22"/>
                <w:szCs w:val="22"/>
              </w:rPr>
              <w:t>бюджет субъекта РФ</w:t>
            </w:r>
          </w:p>
        </w:tc>
        <w:tc>
          <w:tcPr>
            <w:tcW w:w="862" w:type="dxa"/>
            <w:shd w:val="clear" w:color="auto" w:fill="auto"/>
            <w:vAlign w:val="center"/>
            <w:hideMark/>
          </w:tcPr>
          <w:p w14:paraId="68E408D1"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0F3333C3" w14:textId="77777777" w:rsidR="00D04024" w:rsidRPr="00314A09" w:rsidRDefault="00D04024" w:rsidP="00D960CC">
            <w:pPr>
              <w:jc w:val="center"/>
              <w:rPr>
                <w:color w:val="000000"/>
                <w:sz w:val="22"/>
                <w:szCs w:val="22"/>
              </w:rPr>
            </w:pPr>
            <w:r>
              <w:rPr>
                <w:color w:val="000000"/>
                <w:sz w:val="20"/>
              </w:rPr>
              <w:t>302,0</w:t>
            </w:r>
          </w:p>
        </w:tc>
        <w:tc>
          <w:tcPr>
            <w:tcW w:w="960" w:type="dxa"/>
            <w:shd w:val="clear" w:color="auto" w:fill="auto"/>
            <w:vAlign w:val="center"/>
            <w:hideMark/>
          </w:tcPr>
          <w:p w14:paraId="3A5580A7" w14:textId="77777777" w:rsidR="00D04024" w:rsidRPr="00314A09" w:rsidRDefault="00D04024" w:rsidP="00D960CC">
            <w:pPr>
              <w:jc w:val="center"/>
              <w:rPr>
                <w:color w:val="000000"/>
                <w:sz w:val="22"/>
                <w:szCs w:val="22"/>
              </w:rPr>
            </w:pPr>
            <w:r>
              <w:rPr>
                <w:color w:val="000000"/>
                <w:sz w:val="20"/>
              </w:rPr>
              <w:t>302,0</w:t>
            </w:r>
          </w:p>
        </w:tc>
        <w:tc>
          <w:tcPr>
            <w:tcW w:w="960" w:type="dxa"/>
            <w:shd w:val="clear" w:color="auto" w:fill="auto"/>
            <w:vAlign w:val="center"/>
            <w:hideMark/>
          </w:tcPr>
          <w:p w14:paraId="7D356513" w14:textId="77777777" w:rsidR="00D04024" w:rsidRPr="00314A09" w:rsidRDefault="00D04024" w:rsidP="00D960CC">
            <w:pPr>
              <w:jc w:val="center"/>
              <w:rPr>
                <w:color w:val="000000"/>
                <w:sz w:val="22"/>
                <w:szCs w:val="22"/>
              </w:rPr>
            </w:pPr>
            <w:r>
              <w:rPr>
                <w:color w:val="000000"/>
                <w:sz w:val="20"/>
              </w:rPr>
              <w:t>302,0</w:t>
            </w:r>
          </w:p>
        </w:tc>
        <w:tc>
          <w:tcPr>
            <w:tcW w:w="960" w:type="dxa"/>
            <w:shd w:val="clear" w:color="auto" w:fill="auto"/>
            <w:vAlign w:val="center"/>
            <w:hideMark/>
          </w:tcPr>
          <w:p w14:paraId="04738503" w14:textId="77777777" w:rsidR="00D04024" w:rsidRPr="00314A09" w:rsidRDefault="00D04024" w:rsidP="00D960CC">
            <w:pPr>
              <w:jc w:val="center"/>
              <w:rPr>
                <w:color w:val="000000"/>
                <w:sz w:val="22"/>
                <w:szCs w:val="22"/>
              </w:rPr>
            </w:pPr>
            <w:r>
              <w:rPr>
                <w:color w:val="000000"/>
                <w:sz w:val="20"/>
              </w:rPr>
              <w:t>302,0</w:t>
            </w:r>
          </w:p>
        </w:tc>
        <w:tc>
          <w:tcPr>
            <w:tcW w:w="960" w:type="dxa"/>
            <w:shd w:val="clear" w:color="auto" w:fill="auto"/>
            <w:vAlign w:val="center"/>
            <w:hideMark/>
          </w:tcPr>
          <w:p w14:paraId="5EC28859" w14:textId="77777777" w:rsidR="00D04024" w:rsidRPr="00314A09" w:rsidRDefault="00D04024" w:rsidP="00D960CC">
            <w:pPr>
              <w:jc w:val="center"/>
              <w:rPr>
                <w:color w:val="000000"/>
                <w:sz w:val="22"/>
                <w:szCs w:val="22"/>
              </w:rPr>
            </w:pPr>
            <w:r>
              <w:rPr>
                <w:color w:val="000000"/>
                <w:sz w:val="20"/>
              </w:rPr>
              <w:t>302,0</w:t>
            </w:r>
          </w:p>
        </w:tc>
        <w:tc>
          <w:tcPr>
            <w:tcW w:w="949" w:type="dxa"/>
            <w:shd w:val="clear" w:color="auto" w:fill="auto"/>
            <w:vAlign w:val="center"/>
            <w:hideMark/>
          </w:tcPr>
          <w:p w14:paraId="67F5AA60" w14:textId="77777777" w:rsidR="00D04024" w:rsidRPr="00314A09" w:rsidRDefault="00D04024" w:rsidP="00D960CC">
            <w:pPr>
              <w:jc w:val="center"/>
              <w:rPr>
                <w:color w:val="000000"/>
                <w:sz w:val="22"/>
                <w:szCs w:val="22"/>
              </w:rPr>
            </w:pPr>
            <w:r>
              <w:rPr>
                <w:color w:val="000000"/>
                <w:sz w:val="20"/>
              </w:rPr>
              <w:t>1510,0</w:t>
            </w:r>
          </w:p>
        </w:tc>
        <w:tc>
          <w:tcPr>
            <w:tcW w:w="1337" w:type="dxa"/>
            <w:shd w:val="clear" w:color="auto" w:fill="auto"/>
            <w:vAlign w:val="center"/>
            <w:hideMark/>
          </w:tcPr>
          <w:p w14:paraId="5696223B" w14:textId="77777777" w:rsidR="00D04024" w:rsidRPr="00314A09" w:rsidRDefault="00D04024" w:rsidP="00D960CC">
            <w:pPr>
              <w:jc w:val="center"/>
              <w:rPr>
                <w:color w:val="000000"/>
                <w:sz w:val="22"/>
                <w:szCs w:val="22"/>
              </w:rPr>
            </w:pPr>
            <w:r>
              <w:rPr>
                <w:color w:val="000000"/>
                <w:sz w:val="20"/>
              </w:rPr>
              <w:t>1510,0</w:t>
            </w:r>
          </w:p>
        </w:tc>
        <w:tc>
          <w:tcPr>
            <w:tcW w:w="960" w:type="dxa"/>
            <w:shd w:val="clear" w:color="auto" w:fill="auto"/>
            <w:vAlign w:val="center"/>
            <w:hideMark/>
          </w:tcPr>
          <w:p w14:paraId="58AC06DA" w14:textId="77777777" w:rsidR="00D04024" w:rsidRPr="00314A09" w:rsidRDefault="00D04024" w:rsidP="00D960CC">
            <w:pPr>
              <w:jc w:val="center"/>
              <w:rPr>
                <w:color w:val="000000"/>
                <w:sz w:val="22"/>
                <w:szCs w:val="22"/>
              </w:rPr>
            </w:pPr>
            <w:r>
              <w:rPr>
                <w:color w:val="000000"/>
                <w:sz w:val="20"/>
              </w:rPr>
              <w:t>3020,0</w:t>
            </w:r>
          </w:p>
        </w:tc>
      </w:tr>
      <w:tr w:rsidR="00D04024" w:rsidRPr="00314A09" w14:paraId="6B312DF3" w14:textId="77777777" w:rsidTr="00D960CC">
        <w:trPr>
          <w:trHeight w:val="525"/>
          <w:jc w:val="center"/>
        </w:trPr>
        <w:tc>
          <w:tcPr>
            <w:tcW w:w="988" w:type="dxa"/>
            <w:shd w:val="clear" w:color="auto" w:fill="auto"/>
            <w:vAlign w:val="center"/>
            <w:hideMark/>
          </w:tcPr>
          <w:p w14:paraId="563BAD49" w14:textId="77777777" w:rsidR="00D04024" w:rsidRPr="00314A09" w:rsidRDefault="00D04024" w:rsidP="00D960CC">
            <w:pPr>
              <w:jc w:val="center"/>
              <w:rPr>
                <w:color w:val="000000"/>
                <w:sz w:val="22"/>
                <w:szCs w:val="22"/>
              </w:rPr>
            </w:pPr>
            <w:r w:rsidRPr="00314A09">
              <w:rPr>
                <w:color w:val="000000"/>
                <w:sz w:val="22"/>
                <w:szCs w:val="22"/>
              </w:rPr>
              <w:t>.1.4</w:t>
            </w:r>
          </w:p>
        </w:tc>
        <w:tc>
          <w:tcPr>
            <w:tcW w:w="4817" w:type="dxa"/>
            <w:shd w:val="clear" w:color="auto" w:fill="auto"/>
            <w:vAlign w:val="center"/>
            <w:hideMark/>
          </w:tcPr>
          <w:p w14:paraId="4A73A801" w14:textId="77777777" w:rsidR="00D04024" w:rsidRPr="00314A09" w:rsidRDefault="00D04024" w:rsidP="00D960CC">
            <w:pPr>
              <w:rPr>
                <w:color w:val="000000"/>
                <w:sz w:val="22"/>
                <w:szCs w:val="22"/>
              </w:rPr>
            </w:pPr>
            <w:r w:rsidRPr="00314A09">
              <w:rPr>
                <w:color w:val="000000"/>
                <w:sz w:val="22"/>
                <w:szCs w:val="22"/>
              </w:rPr>
              <w:t>бюджет муниципального образования (района)</w:t>
            </w:r>
          </w:p>
        </w:tc>
        <w:tc>
          <w:tcPr>
            <w:tcW w:w="862" w:type="dxa"/>
            <w:shd w:val="clear" w:color="auto" w:fill="auto"/>
            <w:vAlign w:val="center"/>
            <w:hideMark/>
          </w:tcPr>
          <w:p w14:paraId="52010A13"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0CEC6155" w14:textId="77777777" w:rsidR="00D04024" w:rsidRPr="00314A09" w:rsidRDefault="00D04024" w:rsidP="00D960CC">
            <w:pPr>
              <w:jc w:val="center"/>
              <w:rPr>
                <w:color w:val="000000"/>
                <w:sz w:val="22"/>
                <w:szCs w:val="22"/>
              </w:rPr>
            </w:pPr>
          </w:p>
        </w:tc>
        <w:tc>
          <w:tcPr>
            <w:tcW w:w="960" w:type="dxa"/>
            <w:shd w:val="clear" w:color="auto" w:fill="auto"/>
            <w:vAlign w:val="center"/>
            <w:hideMark/>
          </w:tcPr>
          <w:p w14:paraId="635EB8F7" w14:textId="77777777" w:rsidR="00D04024" w:rsidRPr="00314A09" w:rsidRDefault="00D04024" w:rsidP="00D960CC">
            <w:pPr>
              <w:jc w:val="center"/>
              <w:rPr>
                <w:color w:val="000000"/>
                <w:sz w:val="22"/>
                <w:szCs w:val="22"/>
              </w:rPr>
            </w:pPr>
          </w:p>
        </w:tc>
        <w:tc>
          <w:tcPr>
            <w:tcW w:w="960" w:type="dxa"/>
            <w:shd w:val="clear" w:color="auto" w:fill="auto"/>
            <w:vAlign w:val="center"/>
            <w:hideMark/>
          </w:tcPr>
          <w:p w14:paraId="43EAD9AF" w14:textId="77777777" w:rsidR="00D04024" w:rsidRPr="00314A09" w:rsidRDefault="00D04024" w:rsidP="00D960CC">
            <w:pPr>
              <w:jc w:val="center"/>
              <w:rPr>
                <w:color w:val="000000"/>
                <w:sz w:val="22"/>
                <w:szCs w:val="22"/>
              </w:rPr>
            </w:pPr>
          </w:p>
        </w:tc>
        <w:tc>
          <w:tcPr>
            <w:tcW w:w="960" w:type="dxa"/>
            <w:shd w:val="clear" w:color="auto" w:fill="auto"/>
            <w:vAlign w:val="center"/>
            <w:hideMark/>
          </w:tcPr>
          <w:p w14:paraId="23ADF561" w14:textId="77777777" w:rsidR="00D04024" w:rsidRPr="00314A09" w:rsidRDefault="00D04024" w:rsidP="00D960CC">
            <w:pPr>
              <w:jc w:val="center"/>
              <w:rPr>
                <w:color w:val="000000"/>
                <w:sz w:val="22"/>
                <w:szCs w:val="22"/>
              </w:rPr>
            </w:pPr>
          </w:p>
        </w:tc>
        <w:tc>
          <w:tcPr>
            <w:tcW w:w="960" w:type="dxa"/>
            <w:shd w:val="clear" w:color="auto" w:fill="auto"/>
            <w:vAlign w:val="center"/>
            <w:hideMark/>
          </w:tcPr>
          <w:p w14:paraId="63AB45CE" w14:textId="77777777" w:rsidR="00D04024" w:rsidRPr="00314A09" w:rsidRDefault="00D04024" w:rsidP="00D960CC">
            <w:pPr>
              <w:jc w:val="center"/>
              <w:rPr>
                <w:color w:val="000000"/>
                <w:sz w:val="22"/>
                <w:szCs w:val="22"/>
              </w:rPr>
            </w:pPr>
          </w:p>
        </w:tc>
        <w:tc>
          <w:tcPr>
            <w:tcW w:w="949" w:type="dxa"/>
            <w:shd w:val="clear" w:color="auto" w:fill="auto"/>
            <w:vAlign w:val="center"/>
            <w:hideMark/>
          </w:tcPr>
          <w:p w14:paraId="3CA1D930" w14:textId="77777777" w:rsidR="00D04024" w:rsidRPr="00314A09" w:rsidRDefault="00D04024" w:rsidP="00D960CC">
            <w:pPr>
              <w:jc w:val="center"/>
              <w:rPr>
                <w:color w:val="000000"/>
                <w:sz w:val="22"/>
                <w:szCs w:val="22"/>
              </w:rPr>
            </w:pPr>
          </w:p>
        </w:tc>
        <w:tc>
          <w:tcPr>
            <w:tcW w:w="1337" w:type="dxa"/>
            <w:shd w:val="clear" w:color="auto" w:fill="auto"/>
            <w:vAlign w:val="center"/>
            <w:hideMark/>
          </w:tcPr>
          <w:p w14:paraId="2815C8C0" w14:textId="77777777" w:rsidR="00D04024" w:rsidRPr="00314A09" w:rsidRDefault="00D04024" w:rsidP="00D960CC">
            <w:pPr>
              <w:jc w:val="center"/>
              <w:rPr>
                <w:color w:val="000000"/>
                <w:sz w:val="22"/>
                <w:szCs w:val="22"/>
              </w:rPr>
            </w:pPr>
          </w:p>
        </w:tc>
        <w:tc>
          <w:tcPr>
            <w:tcW w:w="960" w:type="dxa"/>
            <w:shd w:val="clear" w:color="auto" w:fill="auto"/>
            <w:vAlign w:val="center"/>
            <w:hideMark/>
          </w:tcPr>
          <w:p w14:paraId="66C33E12" w14:textId="77777777" w:rsidR="00D04024" w:rsidRPr="00314A09" w:rsidRDefault="00D04024" w:rsidP="00D960CC">
            <w:pPr>
              <w:jc w:val="center"/>
              <w:rPr>
                <w:color w:val="000000"/>
                <w:sz w:val="22"/>
                <w:szCs w:val="22"/>
              </w:rPr>
            </w:pPr>
          </w:p>
        </w:tc>
      </w:tr>
      <w:tr w:rsidR="00D04024" w:rsidRPr="00314A09" w14:paraId="38B23E61" w14:textId="77777777" w:rsidTr="00D960CC">
        <w:trPr>
          <w:trHeight w:val="471"/>
          <w:jc w:val="center"/>
        </w:trPr>
        <w:tc>
          <w:tcPr>
            <w:tcW w:w="988" w:type="dxa"/>
            <w:shd w:val="clear" w:color="auto" w:fill="auto"/>
            <w:vAlign w:val="center"/>
            <w:hideMark/>
          </w:tcPr>
          <w:p w14:paraId="58BCB551" w14:textId="77777777" w:rsidR="00D04024" w:rsidRPr="00314A09" w:rsidRDefault="00D04024" w:rsidP="00D960CC">
            <w:pPr>
              <w:jc w:val="center"/>
              <w:rPr>
                <w:color w:val="000000"/>
                <w:sz w:val="22"/>
                <w:szCs w:val="22"/>
              </w:rPr>
            </w:pPr>
            <w:r w:rsidRPr="00314A09">
              <w:rPr>
                <w:color w:val="000000"/>
                <w:sz w:val="22"/>
                <w:szCs w:val="22"/>
              </w:rPr>
              <w:t>.1.5</w:t>
            </w:r>
          </w:p>
        </w:tc>
        <w:tc>
          <w:tcPr>
            <w:tcW w:w="4817" w:type="dxa"/>
            <w:shd w:val="clear" w:color="auto" w:fill="auto"/>
            <w:vAlign w:val="center"/>
            <w:hideMark/>
          </w:tcPr>
          <w:p w14:paraId="5A84CFF2" w14:textId="77777777" w:rsidR="00D04024" w:rsidRPr="00314A09" w:rsidRDefault="00D04024" w:rsidP="00D960CC">
            <w:pPr>
              <w:rPr>
                <w:color w:val="000000"/>
                <w:sz w:val="22"/>
                <w:szCs w:val="22"/>
              </w:rPr>
            </w:pPr>
            <w:r w:rsidRPr="00314A09">
              <w:rPr>
                <w:color w:val="000000"/>
                <w:sz w:val="22"/>
                <w:szCs w:val="22"/>
              </w:rPr>
              <w:t>бюджет муниципального образования (</w:t>
            </w:r>
            <w:r>
              <w:rPr>
                <w:color w:val="000000"/>
                <w:sz w:val="22"/>
                <w:szCs w:val="22"/>
              </w:rPr>
              <w:t>Егорьевский</w:t>
            </w:r>
            <w:r w:rsidRPr="00314A09">
              <w:rPr>
                <w:color w:val="000000"/>
                <w:sz w:val="22"/>
                <w:szCs w:val="22"/>
              </w:rPr>
              <w:t xml:space="preserve"> сельсовет)</w:t>
            </w:r>
          </w:p>
        </w:tc>
        <w:tc>
          <w:tcPr>
            <w:tcW w:w="862" w:type="dxa"/>
            <w:shd w:val="clear" w:color="auto" w:fill="auto"/>
            <w:vAlign w:val="center"/>
            <w:hideMark/>
          </w:tcPr>
          <w:p w14:paraId="342A69DB"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5A2BC276" w14:textId="77777777" w:rsidR="00D04024" w:rsidRPr="00314A09" w:rsidRDefault="00D04024" w:rsidP="00D960CC">
            <w:pPr>
              <w:jc w:val="center"/>
              <w:rPr>
                <w:color w:val="000000"/>
                <w:sz w:val="22"/>
                <w:szCs w:val="22"/>
              </w:rPr>
            </w:pPr>
          </w:p>
        </w:tc>
        <w:tc>
          <w:tcPr>
            <w:tcW w:w="960" w:type="dxa"/>
            <w:shd w:val="clear" w:color="auto" w:fill="auto"/>
            <w:vAlign w:val="center"/>
            <w:hideMark/>
          </w:tcPr>
          <w:p w14:paraId="5BD002C8" w14:textId="77777777" w:rsidR="00D04024" w:rsidRPr="00314A09" w:rsidRDefault="00D04024" w:rsidP="00D960CC">
            <w:pPr>
              <w:jc w:val="center"/>
              <w:rPr>
                <w:color w:val="000000"/>
                <w:sz w:val="22"/>
                <w:szCs w:val="22"/>
              </w:rPr>
            </w:pPr>
          </w:p>
        </w:tc>
        <w:tc>
          <w:tcPr>
            <w:tcW w:w="960" w:type="dxa"/>
            <w:shd w:val="clear" w:color="auto" w:fill="auto"/>
            <w:vAlign w:val="center"/>
            <w:hideMark/>
          </w:tcPr>
          <w:p w14:paraId="56078B4C" w14:textId="77777777" w:rsidR="00D04024" w:rsidRPr="00314A09" w:rsidRDefault="00D04024" w:rsidP="00D960CC">
            <w:pPr>
              <w:jc w:val="center"/>
              <w:rPr>
                <w:color w:val="000000"/>
                <w:sz w:val="22"/>
                <w:szCs w:val="22"/>
              </w:rPr>
            </w:pPr>
          </w:p>
        </w:tc>
        <w:tc>
          <w:tcPr>
            <w:tcW w:w="960" w:type="dxa"/>
            <w:shd w:val="clear" w:color="auto" w:fill="auto"/>
            <w:vAlign w:val="center"/>
            <w:hideMark/>
          </w:tcPr>
          <w:p w14:paraId="7A77B7E0" w14:textId="77777777" w:rsidR="00D04024" w:rsidRPr="00314A09" w:rsidRDefault="00D04024" w:rsidP="00D960CC">
            <w:pPr>
              <w:jc w:val="center"/>
              <w:rPr>
                <w:color w:val="000000"/>
                <w:sz w:val="22"/>
                <w:szCs w:val="22"/>
              </w:rPr>
            </w:pPr>
          </w:p>
        </w:tc>
        <w:tc>
          <w:tcPr>
            <w:tcW w:w="960" w:type="dxa"/>
            <w:shd w:val="clear" w:color="auto" w:fill="auto"/>
            <w:vAlign w:val="center"/>
            <w:hideMark/>
          </w:tcPr>
          <w:p w14:paraId="5DD60156" w14:textId="77777777" w:rsidR="00D04024" w:rsidRPr="00314A09" w:rsidRDefault="00D04024" w:rsidP="00D960CC">
            <w:pPr>
              <w:jc w:val="center"/>
              <w:rPr>
                <w:color w:val="000000"/>
                <w:sz w:val="22"/>
                <w:szCs w:val="22"/>
              </w:rPr>
            </w:pPr>
          </w:p>
        </w:tc>
        <w:tc>
          <w:tcPr>
            <w:tcW w:w="949" w:type="dxa"/>
            <w:shd w:val="clear" w:color="auto" w:fill="auto"/>
            <w:vAlign w:val="center"/>
            <w:hideMark/>
          </w:tcPr>
          <w:p w14:paraId="75FE2EE9" w14:textId="77777777" w:rsidR="00D04024" w:rsidRPr="00314A09" w:rsidRDefault="00D04024" w:rsidP="00D960CC">
            <w:pPr>
              <w:jc w:val="center"/>
              <w:rPr>
                <w:color w:val="000000"/>
                <w:sz w:val="22"/>
                <w:szCs w:val="22"/>
              </w:rPr>
            </w:pPr>
          </w:p>
        </w:tc>
        <w:tc>
          <w:tcPr>
            <w:tcW w:w="1337" w:type="dxa"/>
            <w:shd w:val="clear" w:color="auto" w:fill="auto"/>
            <w:vAlign w:val="center"/>
            <w:hideMark/>
          </w:tcPr>
          <w:p w14:paraId="335A8559" w14:textId="77777777" w:rsidR="00D04024" w:rsidRPr="00314A09" w:rsidRDefault="00D04024" w:rsidP="00D960CC">
            <w:pPr>
              <w:jc w:val="center"/>
              <w:rPr>
                <w:color w:val="000000"/>
                <w:sz w:val="22"/>
                <w:szCs w:val="22"/>
              </w:rPr>
            </w:pPr>
          </w:p>
        </w:tc>
        <w:tc>
          <w:tcPr>
            <w:tcW w:w="960" w:type="dxa"/>
            <w:shd w:val="clear" w:color="auto" w:fill="auto"/>
            <w:vAlign w:val="center"/>
            <w:hideMark/>
          </w:tcPr>
          <w:p w14:paraId="32BA85F8" w14:textId="77777777" w:rsidR="00D04024" w:rsidRPr="00314A09" w:rsidRDefault="00D04024" w:rsidP="00D960CC">
            <w:pPr>
              <w:jc w:val="center"/>
              <w:rPr>
                <w:color w:val="000000"/>
                <w:sz w:val="22"/>
                <w:szCs w:val="22"/>
              </w:rPr>
            </w:pPr>
          </w:p>
        </w:tc>
      </w:tr>
      <w:tr w:rsidR="00D04024" w:rsidRPr="00314A09" w14:paraId="373E8304" w14:textId="77777777" w:rsidTr="00D960CC">
        <w:trPr>
          <w:trHeight w:val="300"/>
          <w:jc w:val="center"/>
        </w:trPr>
        <w:tc>
          <w:tcPr>
            <w:tcW w:w="988" w:type="dxa"/>
            <w:shd w:val="clear" w:color="auto" w:fill="auto"/>
            <w:vAlign w:val="center"/>
            <w:hideMark/>
          </w:tcPr>
          <w:p w14:paraId="290FED6D" w14:textId="77777777" w:rsidR="00D04024" w:rsidRPr="00314A09" w:rsidRDefault="00D04024" w:rsidP="00D960CC">
            <w:pPr>
              <w:jc w:val="center"/>
              <w:rPr>
                <w:color w:val="000000"/>
                <w:sz w:val="22"/>
                <w:szCs w:val="22"/>
              </w:rPr>
            </w:pPr>
            <w:r w:rsidRPr="00314A09">
              <w:rPr>
                <w:color w:val="000000"/>
                <w:sz w:val="22"/>
                <w:szCs w:val="22"/>
              </w:rPr>
              <w:t>.1.6</w:t>
            </w:r>
          </w:p>
        </w:tc>
        <w:tc>
          <w:tcPr>
            <w:tcW w:w="4817" w:type="dxa"/>
            <w:shd w:val="clear" w:color="auto" w:fill="auto"/>
            <w:vAlign w:val="center"/>
            <w:hideMark/>
          </w:tcPr>
          <w:p w14:paraId="63142E6F" w14:textId="77777777" w:rsidR="00D04024" w:rsidRPr="00314A09" w:rsidRDefault="00D04024" w:rsidP="00D960CC">
            <w:pPr>
              <w:rPr>
                <w:color w:val="000000"/>
                <w:sz w:val="22"/>
                <w:szCs w:val="22"/>
              </w:rPr>
            </w:pPr>
            <w:r w:rsidRPr="00314A09">
              <w:rPr>
                <w:color w:val="000000"/>
                <w:sz w:val="22"/>
                <w:szCs w:val="22"/>
              </w:rPr>
              <w:t>Собственные средства РСО</w:t>
            </w:r>
          </w:p>
        </w:tc>
        <w:tc>
          <w:tcPr>
            <w:tcW w:w="862" w:type="dxa"/>
            <w:shd w:val="clear" w:color="auto" w:fill="auto"/>
            <w:vAlign w:val="center"/>
            <w:hideMark/>
          </w:tcPr>
          <w:p w14:paraId="18464F3D"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5C5A94C0" w14:textId="77777777" w:rsidR="00D04024" w:rsidRPr="00314A09" w:rsidRDefault="00D04024" w:rsidP="00D960CC">
            <w:pPr>
              <w:jc w:val="center"/>
              <w:rPr>
                <w:color w:val="000000"/>
                <w:sz w:val="22"/>
                <w:szCs w:val="22"/>
              </w:rPr>
            </w:pPr>
          </w:p>
        </w:tc>
        <w:tc>
          <w:tcPr>
            <w:tcW w:w="960" w:type="dxa"/>
            <w:shd w:val="clear" w:color="auto" w:fill="auto"/>
            <w:vAlign w:val="center"/>
            <w:hideMark/>
          </w:tcPr>
          <w:p w14:paraId="1A096F6E" w14:textId="77777777" w:rsidR="00D04024" w:rsidRPr="00314A09" w:rsidRDefault="00D04024" w:rsidP="00D960CC">
            <w:pPr>
              <w:jc w:val="center"/>
              <w:rPr>
                <w:color w:val="000000"/>
                <w:sz w:val="22"/>
                <w:szCs w:val="22"/>
              </w:rPr>
            </w:pPr>
          </w:p>
        </w:tc>
        <w:tc>
          <w:tcPr>
            <w:tcW w:w="960" w:type="dxa"/>
            <w:shd w:val="clear" w:color="auto" w:fill="auto"/>
            <w:vAlign w:val="center"/>
            <w:hideMark/>
          </w:tcPr>
          <w:p w14:paraId="77049517" w14:textId="77777777" w:rsidR="00D04024" w:rsidRPr="00314A09" w:rsidRDefault="00D04024" w:rsidP="00D960CC">
            <w:pPr>
              <w:jc w:val="center"/>
              <w:rPr>
                <w:color w:val="000000"/>
                <w:sz w:val="22"/>
                <w:szCs w:val="22"/>
              </w:rPr>
            </w:pPr>
          </w:p>
        </w:tc>
        <w:tc>
          <w:tcPr>
            <w:tcW w:w="960" w:type="dxa"/>
            <w:shd w:val="clear" w:color="auto" w:fill="auto"/>
            <w:vAlign w:val="center"/>
            <w:hideMark/>
          </w:tcPr>
          <w:p w14:paraId="05D89429" w14:textId="77777777" w:rsidR="00D04024" w:rsidRPr="00314A09" w:rsidRDefault="00D04024" w:rsidP="00D960CC">
            <w:pPr>
              <w:jc w:val="center"/>
              <w:rPr>
                <w:color w:val="000000"/>
                <w:sz w:val="22"/>
                <w:szCs w:val="22"/>
              </w:rPr>
            </w:pPr>
          </w:p>
        </w:tc>
        <w:tc>
          <w:tcPr>
            <w:tcW w:w="960" w:type="dxa"/>
            <w:shd w:val="clear" w:color="auto" w:fill="auto"/>
            <w:vAlign w:val="center"/>
            <w:hideMark/>
          </w:tcPr>
          <w:p w14:paraId="60B8A5A9" w14:textId="77777777" w:rsidR="00D04024" w:rsidRPr="00314A09" w:rsidRDefault="00D04024" w:rsidP="00D960CC">
            <w:pPr>
              <w:jc w:val="center"/>
              <w:rPr>
                <w:color w:val="000000"/>
                <w:sz w:val="22"/>
                <w:szCs w:val="22"/>
              </w:rPr>
            </w:pPr>
          </w:p>
        </w:tc>
        <w:tc>
          <w:tcPr>
            <w:tcW w:w="949" w:type="dxa"/>
            <w:shd w:val="clear" w:color="auto" w:fill="auto"/>
            <w:vAlign w:val="center"/>
            <w:hideMark/>
          </w:tcPr>
          <w:p w14:paraId="26B82A26" w14:textId="77777777" w:rsidR="00D04024" w:rsidRPr="00314A09" w:rsidRDefault="00D04024" w:rsidP="00D960CC">
            <w:pPr>
              <w:jc w:val="center"/>
              <w:rPr>
                <w:color w:val="000000"/>
                <w:sz w:val="22"/>
                <w:szCs w:val="22"/>
              </w:rPr>
            </w:pPr>
          </w:p>
        </w:tc>
        <w:tc>
          <w:tcPr>
            <w:tcW w:w="1337" w:type="dxa"/>
            <w:shd w:val="clear" w:color="auto" w:fill="auto"/>
            <w:vAlign w:val="center"/>
            <w:hideMark/>
          </w:tcPr>
          <w:p w14:paraId="0235C0E9" w14:textId="77777777" w:rsidR="00D04024" w:rsidRPr="00314A09" w:rsidRDefault="00D04024" w:rsidP="00D960CC">
            <w:pPr>
              <w:jc w:val="center"/>
              <w:rPr>
                <w:color w:val="000000"/>
                <w:sz w:val="22"/>
                <w:szCs w:val="22"/>
              </w:rPr>
            </w:pPr>
          </w:p>
        </w:tc>
        <w:tc>
          <w:tcPr>
            <w:tcW w:w="960" w:type="dxa"/>
            <w:shd w:val="clear" w:color="auto" w:fill="auto"/>
            <w:vAlign w:val="center"/>
            <w:hideMark/>
          </w:tcPr>
          <w:p w14:paraId="63365A99" w14:textId="77777777" w:rsidR="00D04024" w:rsidRPr="00314A09" w:rsidRDefault="00D04024" w:rsidP="00D960CC">
            <w:pPr>
              <w:jc w:val="center"/>
              <w:rPr>
                <w:color w:val="000000"/>
                <w:sz w:val="22"/>
                <w:szCs w:val="22"/>
              </w:rPr>
            </w:pPr>
          </w:p>
        </w:tc>
      </w:tr>
      <w:tr w:rsidR="00D04024" w:rsidRPr="00314A09" w14:paraId="7B6E9C2D" w14:textId="77777777" w:rsidTr="00D960CC">
        <w:trPr>
          <w:trHeight w:val="315"/>
          <w:jc w:val="center"/>
        </w:trPr>
        <w:tc>
          <w:tcPr>
            <w:tcW w:w="988" w:type="dxa"/>
            <w:shd w:val="clear" w:color="auto" w:fill="auto"/>
            <w:vAlign w:val="center"/>
            <w:hideMark/>
          </w:tcPr>
          <w:p w14:paraId="7434FC5A" w14:textId="77777777" w:rsidR="00D04024" w:rsidRPr="00314A09" w:rsidRDefault="00D04024" w:rsidP="00D960CC">
            <w:pPr>
              <w:jc w:val="center"/>
              <w:rPr>
                <w:color w:val="000000"/>
                <w:sz w:val="22"/>
                <w:szCs w:val="22"/>
              </w:rPr>
            </w:pPr>
            <w:r w:rsidRPr="00314A09">
              <w:rPr>
                <w:color w:val="000000"/>
                <w:sz w:val="22"/>
                <w:szCs w:val="22"/>
              </w:rPr>
              <w:t>.1.7</w:t>
            </w:r>
          </w:p>
        </w:tc>
        <w:tc>
          <w:tcPr>
            <w:tcW w:w="4817" w:type="dxa"/>
            <w:shd w:val="clear" w:color="auto" w:fill="auto"/>
            <w:vAlign w:val="center"/>
            <w:hideMark/>
          </w:tcPr>
          <w:p w14:paraId="2FC208F9" w14:textId="77777777" w:rsidR="00D04024" w:rsidRPr="00314A09" w:rsidRDefault="00D04024" w:rsidP="00D960CC">
            <w:pPr>
              <w:rPr>
                <w:color w:val="000000"/>
                <w:sz w:val="22"/>
                <w:szCs w:val="22"/>
              </w:rPr>
            </w:pPr>
            <w:r w:rsidRPr="00314A09">
              <w:rPr>
                <w:color w:val="000000"/>
                <w:sz w:val="22"/>
                <w:szCs w:val="22"/>
              </w:rPr>
              <w:t>за счет тарифов на подключение</w:t>
            </w:r>
          </w:p>
        </w:tc>
        <w:tc>
          <w:tcPr>
            <w:tcW w:w="862" w:type="dxa"/>
            <w:shd w:val="clear" w:color="auto" w:fill="auto"/>
            <w:vAlign w:val="center"/>
            <w:hideMark/>
          </w:tcPr>
          <w:p w14:paraId="41DF1119"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259FC15A" w14:textId="77777777" w:rsidR="00D04024" w:rsidRPr="00314A09" w:rsidRDefault="00D04024" w:rsidP="00D960CC">
            <w:pPr>
              <w:jc w:val="center"/>
              <w:rPr>
                <w:color w:val="000000"/>
                <w:sz w:val="22"/>
                <w:szCs w:val="22"/>
              </w:rPr>
            </w:pPr>
            <w:r w:rsidRPr="00314A09">
              <w:rPr>
                <w:color w:val="000000"/>
                <w:sz w:val="22"/>
                <w:szCs w:val="22"/>
              </w:rPr>
              <w:t>0</w:t>
            </w:r>
          </w:p>
        </w:tc>
        <w:tc>
          <w:tcPr>
            <w:tcW w:w="960" w:type="dxa"/>
            <w:shd w:val="clear" w:color="auto" w:fill="auto"/>
            <w:vAlign w:val="center"/>
            <w:hideMark/>
          </w:tcPr>
          <w:p w14:paraId="7CC9684B" w14:textId="77777777" w:rsidR="00D04024" w:rsidRPr="00314A09" w:rsidRDefault="00D04024" w:rsidP="00D960CC">
            <w:pPr>
              <w:jc w:val="center"/>
              <w:rPr>
                <w:color w:val="000000"/>
                <w:sz w:val="22"/>
                <w:szCs w:val="22"/>
              </w:rPr>
            </w:pPr>
          </w:p>
        </w:tc>
        <w:tc>
          <w:tcPr>
            <w:tcW w:w="960" w:type="dxa"/>
            <w:shd w:val="clear" w:color="auto" w:fill="auto"/>
            <w:vAlign w:val="center"/>
            <w:hideMark/>
          </w:tcPr>
          <w:p w14:paraId="55B2F3D7" w14:textId="77777777" w:rsidR="00D04024" w:rsidRPr="00314A09" w:rsidRDefault="00D04024" w:rsidP="00D960CC">
            <w:pPr>
              <w:jc w:val="center"/>
              <w:rPr>
                <w:color w:val="000000"/>
                <w:sz w:val="22"/>
                <w:szCs w:val="22"/>
              </w:rPr>
            </w:pPr>
          </w:p>
        </w:tc>
        <w:tc>
          <w:tcPr>
            <w:tcW w:w="960" w:type="dxa"/>
            <w:shd w:val="clear" w:color="auto" w:fill="auto"/>
            <w:vAlign w:val="center"/>
            <w:hideMark/>
          </w:tcPr>
          <w:p w14:paraId="4D415CD7" w14:textId="77777777" w:rsidR="00D04024" w:rsidRPr="00314A09" w:rsidRDefault="00D04024" w:rsidP="00D960CC">
            <w:pPr>
              <w:jc w:val="center"/>
              <w:rPr>
                <w:color w:val="000000"/>
                <w:sz w:val="22"/>
                <w:szCs w:val="22"/>
              </w:rPr>
            </w:pPr>
            <w:r w:rsidRPr="00314A09">
              <w:rPr>
                <w:color w:val="000000"/>
                <w:sz w:val="22"/>
                <w:szCs w:val="22"/>
              </w:rPr>
              <w:t>0</w:t>
            </w:r>
          </w:p>
        </w:tc>
        <w:tc>
          <w:tcPr>
            <w:tcW w:w="960" w:type="dxa"/>
            <w:shd w:val="clear" w:color="auto" w:fill="auto"/>
            <w:vAlign w:val="center"/>
            <w:hideMark/>
          </w:tcPr>
          <w:p w14:paraId="5F9386DC" w14:textId="77777777" w:rsidR="00D04024" w:rsidRPr="00314A09" w:rsidRDefault="00D04024" w:rsidP="00D960CC">
            <w:pPr>
              <w:jc w:val="center"/>
              <w:rPr>
                <w:color w:val="000000"/>
                <w:sz w:val="22"/>
                <w:szCs w:val="22"/>
              </w:rPr>
            </w:pPr>
            <w:r w:rsidRPr="00314A09">
              <w:rPr>
                <w:color w:val="000000"/>
                <w:sz w:val="22"/>
                <w:szCs w:val="22"/>
              </w:rPr>
              <w:t>0</w:t>
            </w:r>
          </w:p>
        </w:tc>
        <w:tc>
          <w:tcPr>
            <w:tcW w:w="949" w:type="dxa"/>
            <w:shd w:val="clear" w:color="auto" w:fill="auto"/>
            <w:vAlign w:val="center"/>
            <w:hideMark/>
          </w:tcPr>
          <w:p w14:paraId="39A98F32" w14:textId="77777777" w:rsidR="00D04024" w:rsidRPr="00314A09" w:rsidRDefault="00D04024" w:rsidP="00D960CC">
            <w:pPr>
              <w:jc w:val="center"/>
              <w:rPr>
                <w:color w:val="000000"/>
                <w:sz w:val="22"/>
                <w:szCs w:val="22"/>
              </w:rPr>
            </w:pPr>
            <w:r w:rsidRPr="00314A09">
              <w:rPr>
                <w:color w:val="000000"/>
                <w:sz w:val="22"/>
                <w:szCs w:val="22"/>
              </w:rPr>
              <w:t>0</w:t>
            </w:r>
          </w:p>
        </w:tc>
        <w:tc>
          <w:tcPr>
            <w:tcW w:w="1337" w:type="dxa"/>
            <w:shd w:val="clear" w:color="auto" w:fill="auto"/>
            <w:vAlign w:val="center"/>
            <w:hideMark/>
          </w:tcPr>
          <w:p w14:paraId="38E752DF" w14:textId="77777777" w:rsidR="00D04024" w:rsidRPr="00314A09" w:rsidRDefault="00D04024" w:rsidP="00D960CC">
            <w:pPr>
              <w:jc w:val="center"/>
              <w:rPr>
                <w:color w:val="000000"/>
                <w:sz w:val="22"/>
                <w:szCs w:val="22"/>
              </w:rPr>
            </w:pPr>
            <w:r w:rsidRPr="00314A09">
              <w:rPr>
                <w:color w:val="000000"/>
                <w:sz w:val="22"/>
                <w:szCs w:val="22"/>
              </w:rPr>
              <w:t>0</w:t>
            </w:r>
          </w:p>
        </w:tc>
        <w:tc>
          <w:tcPr>
            <w:tcW w:w="960" w:type="dxa"/>
            <w:shd w:val="clear" w:color="auto" w:fill="auto"/>
            <w:vAlign w:val="center"/>
            <w:hideMark/>
          </w:tcPr>
          <w:p w14:paraId="1D630975" w14:textId="77777777" w:rsidR="00D04024" w:rsidRPr="00314A09" w:rsidRDefault="00D04024" w:rsidP="00D960CC">
            <w:pPr>
              <w:jc w:val="center"/>
              <w:rPr>
                <w:color w:val="000000"/>
                <w:sz w:val="22"/>
                <w:szCs w:val="22"/>
              </w:rPr>
            </w:pPr>
            <w:r w:rsidRPr="00314A09">
              <w:rPr>
                <w:color w:val="000000"/>
                <w:sz w:val="22"/>
                <w:szCs w:val="22"/>
              </w:rPr>
              <w:t>0</w:t>
            </w:r>
          </w:p>
        </w:tc>
      </w:tr>
      <w:tr w:rsidR="00D04024" w:rsidRPr="00314A09" w14:paraId="543371FA" w14:textId="77777777" w:rsidTr="00D960CC">
        <w:trPr>
          <w:trHeight w:val="300"/>
          <w:jc w:val="center"/>
        </w:trPr>
        <w:tc>
          <w:tcPr>
            <w:tcW w:w="988" w:type="dxa"/>
            <w:shd w:val="clear" w:color="000000" w:fill="FFFF00"/>
            <w:noWrap/>
            <w:vAlign w:val="bottom"/>
            <w:hideMark/>
          </w:tcPr>
          <w:p w14:paraId="5D6A5FE9" w14:textId="77777777" w:rsidR="00D04024" w:rsidRPr="00314A09" w:rsidRDefault="00D04024" w:rsidP="00D960CC">
            <w:pPr>
              <w:jc w:val="center"/>
              <w:rPr>
                <w:rFonts w:ascii="Calibri" w:hAnsi="Calibri" w:cs="Calibri"/>
                <w:color w:val="000000"/>
                <w:sz w:val="22"/>
                <w:szCs w:val="22"/>
              </w:rPr>
            </w:pPr>
            <w:r w:rsidRPr="00314A09">
              <w:rPr>
                <w:rFonts w:ascii="Calibri" w:hAnsi="Calibri" w:cs="Calibri"/>
                <w:color w:val="000000"/>
                <w:sz w:val="22"/>
                <w:szCs w:val="22"/>
              </w:rPr>
              <w:t>2</w:t>
            </w:r>
          </w:p>
        </w:tc>
        <w:tc>
          <w:tcPr>
            <w:tcW w:w="13725" w:type="dxa"/>
            <w:gridSpan w:val="10"/>
            <w:shd w:val="clear" w:color="000000" w:fill="FFFF00"/>
            <w:vAlign w:val="center"/>
            <w:hideMark/>
          </w:tcPr>
          <w:p w14:paraId="54EE4755" w14:textId="77777777" w:rsidR="00D04024" w:rsidRPr="00314A09" w:rsidRDefault="00D04024" w:rsidP="00D960CC">
            <w:pPr>
              <w:jc w:val="center"/>
              <w:rPr>
                <w:b/>
                <w:bCs/>
                <w:color w:val="000000"/>
                <w:sz w:val="22"/>
                <w:szCs w:val="22"/>
              </w:rPr>
            </w:pPr>
            <w:proofErr w:type="spellStart"/>
            <w:r w:rsidRPr="00314A09">
              <w:rPr>
                <w:b/>
                <w:bCs/>
                <w:color w:val="000000"/>
                <w:sz w:val="22"/>
                <w:szCs w:val="22"/>
              </w:rPr>
              <w:t>Догазификация</w:t>
            </w:r>
            <w:proofErr w:type="spellEnd"/>
            <w:r w:rsidRPr="00314A09">
              <w:rPr>
                <w:b/>
                <w:bCs/>
                <w:color w:val="000000"/>
                <w:sz w:val="22"/>
                <w:szCs w:val="22"/>
              </w:rPr>
              <w:t xml:space="preserve"> действующего  жилого фонда построить 0,9 км газопровода</w:t>
            </w:r>
          </w:p>
        </w:tc>
      </w:tr>
      <w:tr w:rsidR="00D04024" w:rsidRPr="00314A09" w14:paraId="5F832113" w14:textId="77777777" w:rsidTr="00D960CC">
        <w:trPr>
          <w:trHeight w:val="525"/>
          <w:jc w:val="center"/>
        </w:trPr>
        <w:tc>
          <w:tcPr>
            <w:tcW w:w="988" w:type="dxa"/>
            <w:shd w:val="clear" w:color="auto" w:fill="auto"/>
            <w:vAlign w:val="center"/>
            <w:hideMark/>
          </w:tcPr>
          <w:p w14:paraId="54A86573" w14:textId="77777777" w:rsidR="00D04024" w:rsidRPr="00314A09" w:rsidRDefault="00D04024" w:rsidP="00D960CC">
            <w:pPr>
              <w:jc w:val="center"/>
              <w:rPr>
                <w:color w:val="000000"/>
                <w:sz w:val="22"/>
                <w:szCs w:val="22"/>
              </w:rPr>
            </w:pPr>
            <w:r w:rsidRPr="00314A09">
              <w:rPr>
                <w:color w:val="000000"/>
                <w:sz w:val="22"/>
                <w:szCs w:val="22"/>
              </w:rPr>
              <w:t>.2.1</w:t>
            </w:r>
          </w:p>
        </w:tc>
        <w:tc>
          <w:tcPr>
            <w:tcW w:w="4817" w:type="dxa"/>
            <w:shd w:val="clear" w:color="auto" w:fill="auto"/>
            <w:vAlign w:val="center"/>
            <w:hideMark/>
          </w:tcPr>
          <w:p w14:paraId="5B48E09D" w14:textId="77777777" w:rsidR="00D04024" w:rsidRPr="00314A09" w:rsidRDefault="00D04024" w:rsidP="00D960CC">
            <w:pPr>
              <w:rPr>
                <w:color w:val="000000"/>
                <w:sz w:val="22"/>
                <w:szCs w:val="22"/>
              </w:rPr>
            </w:pPr>
            <w:r w:rsidRPr="00314A09">
              <w:rPr>
                <w:color w:val="000000"/>
                <w:sz w:val="22"/>
                <w:szCs w:val="22"/>
              </w:rPr>
              <w:t>Всего инвестиций за период, в т.ч.</w:t>
            </w:r>
          </w:p>
        </w:tc>
        <w:tc>
          <w:tcPr>
            <w:tcW w:w="862" w:type="dxa"/>
            <w:shd w:val="clear" w:color="auto" w:fill="auto"/>
            <w:vAlign w:val="center"/>
            <w:hideMark/>
          </w:tcPr>
          <w:p w14:paraId="15DDE032"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7BEEACFC" w14:textId="77777777" w:rsidR="00D04024" w:rsidRPr="00314A09" w:rsidRDefault="00D04024" w:rsidP="00D960CC">
            <w:pPr>
              <w:jc w:val="center"/>
              <w:rPr>
                <w:color w:val="000000"/>
                <w:sz w:val="22"/>
                <w:szCs w:val="22"/>
              </w:rPr>
            </w:pPr>
            <w:r>
              <w:rPr>
                <w:color w:val="000000"/>
                <w:sz w:val="20"/>
              </w:rPr>
              <w:t>72,5</w:t>
            </w:r>
          </w:p>
        </w:tc>
        <w:tc>
          <w:tcPr>
            <w:tcW w:w="960" w:type="dxa"/>
            <w:shd w:val="clear" w:color="auto" w:fill="auto"/>
            <w:vAlign w:val="center"/>
            <w:hideMark/>
          </w:tcPr>
          <w:p w14:paraId="0E6F430D" w14:textId="77777777" w:rsidR="00D04024" w:rsidRPr="00314A09" w:rsidRDefault="00D04024" w:rsidP="00D960CC">
            <w:pPr>
              <w:jc w:val="center"/>
              <w:rPr>
                <w:color w:val="000000"/>
                <w:sz w:val="22"/>
                <w:szCs w:val="22"/>
              </w:rPr>
            </w:pPr>
            <w:r>
              <w:rPr>
                <w:color w:val="000000"/>
                <w:sz w:val="20"/>
              </w:rPr>
              <w:t>72,5</w:t>
            </w:r>
          </w:p>
        </w:tc>
        <w:tc>
          <w:tcPr>
            <w:tcW w:w="960" w:type="dxa"/>
            <w:shd w:val="clear" w:color="auto" w:fill="auto"/>
            <w:vAlign w:val="center"/>
            <w:hideMark/>
          </w:tcPr>
          <w:p w14:paraId="5D6BF4CE" w14:textId="77777777" w:rsidR="00D04024" w:rsidRPr="00314A09" w:rsidRDefault="00D04024" w:rsidP="00D960CC">
            <w:pPr>
              <w:jc w:val="center"/>
              <w:rPr>
                <w:color w:val="000000"/>
                <w:sz w:val="22"/>
                <w:szCs w:val="22"/>
              </w:rPr>
            </w:pPr>
            <w:r>
              <w:rPr>
                <w:color w:val="000000"/>
                <w:sz w:val="20"/>
              </w:rPr>
              <w:t>72,5</w:t>
            </w:r>
          </w:p>
        </w:tc>
        <w:tc>
          <w:tcPr>
            <w:tcW w:w="960" w:type="dxa"/>
            <w:shd w:val="clear" w:color="auto" w:fill="auto"/>
            <w:vAlign w:val="center"/>
            <w:hideMark/>
          </w:tcPr>
          <w:p w14:paraId="119B6DB0" w14:textId="77777777" w:rsidR="00D04024" w:rsidRPr="00314A09" w:rsidRDefault="00D04024" w:rsidP="00D960CC">
            <w:pPr>
              <w:jc w:val="center"/>
              <w:rPr>
                <w:color w:val="000000"/>
                <w:sz w:val="22"/>
                <w:szCs w:val="22"/>
              </w:rPr>
            </w:pPr>
            <w:r>
              <w:rPr>
                <w:color w:val="000000"/>
                <w:sz w:val="20"/>
              </w:rPr>
              <w:t>72,5</w:t>
            </w:r>
          </w:p>
        </w:tc>
        <w:tc>
          <w:tcPr>
            <w:tcW w:w="960" w:type="dxa"/>
            <w:shd w:val="clear" w:color="auto" w:fill="auto"/>
            <w:vAlign w:val="center"/>
            <w:hideMark/>
          </w:tcPr>
          <w:p w14:paraId="12CBAD2A" w14:textId="77777777" w:rsidR="00D04024" w:rsidRPr="00314A09" w:rsidRDefault="00D04024" w:rsidP="00D960CC">
            <w:pPr>
              <w:jc w:val="center"/>
              <w:rPr>
                <w:color w:val="000000"/>
                <w:sz w:val="22"/>
                <w:szCs w:val="22"/>
              </w:rPr>
            </w:pPr>
            <w:r>
              <w:rPr>
                <w:color w:val="000000"/>
                <w:sz w:val="20"/>
              </w:rPr>
              <w:t>72,5</w:t>
            </w:r>
          </w:p>
        </w:tc>
        <w:tc>
          <w:tcPr>
            <w:tcW w:w="949" w:type="dxa"/>
            <w:shd w:val="clear" w:color="auto" w:fill="auto"/>
            <w:vAlign w:val="center"/>
            <w:hideMark/>
          </w:tcPr>
          <w:p w14:paraId="2ABEEEE3" w14:textId="77777777" w:rsidR="00D04024" w:rsidRPr="00314A09" w:rsidRDefault="00D04024" w:rsidP="00D960CC">
            <w:pPr>
              <w:jc w:val="center"/>
              <w:rPr>
                <w:color w:val="000000"/>
                <w:sz w:val="22"/>
                <w:szCs w:val="22"/>
              </w:rPr>
            </w:pPr>
            <w:r>
              <w:rPr>
                <w:color w:val="000000"/>
                <w:sz w:val="20"/>
              </w:rPr>
              <w:t>362,5</w:t>
            </w:r>
          </w:p>
        </w:tc>
        <w:tc>
          <w:tcPr>
            <w:tcW w:w="1337" w:type="dxa"/>
            <w:shd w:val="clear" w:color="auto" w:fill="auto"/>
            <w:vAlign w:val="center"/>
            <w:hideMark/>
          </w:tcPr>
          <w:p w14:paraId="79DF5101" w14:textId="77777777" w:rsidR="00D04024" w:rsidRPr="00314A09" w:rsidRDefault="00D04024" w:rsidP="00D960CC">
            <w:pPr>
              <w:jc w:val="center"/>
              <w:rPr>
                <w:color w:val="000000"/>
                <w:sz w:val="22"/>
                <w:szCs w:val="22"/>
              </w:rPr>
            </w:pPr>
            <w:r>
              <w:rPr>
                <w:color w:val="000000"/>
                <w:sz w:val="20"/>
              </w:rPr>
              <w:t>362,5</w:t>
            </w:r>
          </w:p>
        </w:tc>
        <w:tc>
          <w:tcPr>
            <w:tcW w:w="960" w:type="dxa"/>
            <w:shd w:val="clear" w:color="auto" w:fill="auto"/>
            <w:vAlign w:val="center"/>
            <w:hideMark/>
          </w:tcPr>
          <w:p w14:paraId="07338BB4" w14:textId="77777777" w:rsidR="00D04024" w:rsidRPr="00314A09" w:rsidRDefault="00D04024" w:rsidP="00D960CC">
            <w:pPr>
              <w:jc w:val="center"/>
              <w:rPr>
                <w:color w:val="000000"/>
                <w:sz w:val="22"/>
                <w:szCs w:val="22"/>
              </w:rPr>
            </w:pPr>
            <w:r>
              <w:rPr>
                <w:color w:val="000000"/>
                <w:sz w:val="20"/>
              </w:rPr>
              <w:t>725,0</w:t>
            </w:r>
          </w:p>
        </w:tc>
      </w:tr>
      <w:tr w:rsidR="00D04024" w:rsidRPr="00314A09" w14:paraId="48921D7E" w14:textId="77777777" w:rsidTr="00D960CC">
        <w:trPr>
          <w:trHeight w:val="390"/>
          <w:jc w:val="center"/>
        </w:trPr>
        <w:tc>
          <w:tcPr>
            <w:tcW w:w="988" w:type="dxa"/>
            <w:shd w:val="clear" w:color="auto" w:fill="auto"/>
            <w:vAlign w:val="center"/>
            <w:hideMark/>
          </w:tcPr>
          <w:p w14:paraId="4498C7F1" w14:textId="77777777" w:rsidR="00D04024" w:rsidRPr="00314A09" w:rsidRDefault="00D04024" w:rsidP="00D960CC">
            <w:pPr>
              <w:jc w:val="center"/>
              <w:rPr>
                <w:color w:val="000000"/>
                <w:sz w:val="22"/>
                <w:szCs w:val="22"/>
              </w:rPr>
            </w:pPr>
            <w:r w:rsidRPr="00314A09">
              <w:rPr>
                <w:color w:val="000000"/>
                <w:sz w:val="22"/>
                <w:szCs w:val="22"/>
              </w:rPr>
              <w:t>.2.2</w:t>
            </w:r>
          </w:p>
        </w:tc>
        <w:tc>
          <w:tcPr>
            <w:tcW w:w="4817" w:type="dxa"/>
            <w:shd w:val="clear" w:color="auto" w:fill="auto"/>
            <w:vAlign w:val="center"/>
            <w:hideMark/>
          </w:tcPr>
          <w:p w14:paraId="343B53ED" w14:textId="77777777" w:rsidR="00D04024" w:rsidRPr="00314A09" w:rsidRDefault="00D04024" w:rsidP="00D960CC">
            <w:pPr>
              <w:rPr>
                <w:color w:val="000000"/>
                <w:sz w:val="22"/>
                <w:szCs w:val="22"/>
              </w:rPr>
            </w:pPr>
            <w:r w:rsidRPr="00314A09">
              <w:rPr>
                <w:color w:val="000000"/>
                <w:sz w:val="22"/>
                <w:szCs w:val="22"/>
              </w:rPr>
              <w:t>Федеральный бюджет</w:t>
            </w:r>
          </w:p>
        </w:tc>
        <w:tc>
          <w:tcPr>
            <w:tcW w:w="862" w:type="dxa"/>
            <w:shd w:val="clear" w:color="auto" w:fill="auto"/>
            <w:vAlign w:val="center"/>
            <w:hideMark/>
          </w:tcPr>
          <w:p w14:paraId="630F69BC"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61584BCE" w14:textId="77777777" w:rsidR="00D04024" w:rsidRPr="00314A09" w:rsidRDefault="00D04024" w:rsidP="00D960CC">
            <w:pPr>
              <w:jc w:val="center"/>
              <w:rPr>
                <w:color w:val="000000"/>
                <w:sz w:val="22"/>
                <w:szCs w:val="22"/>
              </w:rPr>
            </w:pPr>
            <w:r>
              <w:rPr>
                <w:color w:val="000000"/>
                <w:sz w:val="22"/>
                <w:szCs w:val="22"/>
              </w:rPr>
              <w:t> </w:t>
            </w:r>
          </w:p>
        </w:tc>
        <w:tc>
          <w:tcPr>
            <w:tcW w:w="960" w:type="dxa"/>
            <w:shd w:val="clear" w:color="auto" w:fill="auto"/>
            <w:vAlign w:val="center"/>
            <w:hideMark/>
          </w:tcPr>
          <w:p w14:paraId="1360F701" w14:textId="77777777" w:rsidR="00D04024" w:rsidRPr="00314A09" w:rsidRDefault="00D04024" w:rsidP="00D960CC">
            <w:pPr>
              <w:jc w:val="center"/>
              <w:rPr>
                <w:color w:val="000000"/>
                <w:sz w:val="22"/>
                <w:szCs w:val="22"/>
              </w:rPr>
            </w:pPr>
            <w:r>
              <w:rPr>
                <w:color w:val="000000"/>
                <w:sz w:val="22"/>
                <w:szCs w:val="22"/>
              </w:rPr>
              <w:t> </w:t>
            </w:r>
          </w:p>
        </w:tc>
        <w:tc>
          <w:tcPr>
            <w:tcW w:w="960" w:type="dxa"/>
            <w:shd w:val="clear" w:color="auto" w:fill="auto"/>
            <w:vAlign w:val="center"/>
            <w:hideMark/>
          </w:tcPr>
          <w:p w14:paraId="09F09AB0" w14:textId="77777777" w:rsidR="00D04024" w:rsidRPr="00314A09" w:rsidRDefault="00D04024" w:rsidP="00D960CC">
            <w:pPr>
              <w:jc w:val="center"/>
              <w:rPr>
                <w:b/>
                <w:bCs/>
                <w:color w:val="000000"/>
                <w:sz w:val="22"/>
                <w:szCs w:val="22"/>
              </w:rPr>
            </w:pPr>
            <w:r>
              <w:rPr>
                <w:b/>
                <w:bCs/>
                <w:color w:val="000000"/>
                <w:sz w:val="28"/>
                <w:szCs w:val="28"/>
              </w:rPr>
              <w:t> </w:t>
            </w:r>
          </w:p>
        </w:tc>
        <w:tc>
          <w:tcPr>
            <w:tcW w:w="960" w:type="dxa"/>
            <w:shd w:val="clear" w:color="auto" w:fill="auto"/>
            <w:vAlign w:val="center"/>
            <w:hideMark/>
          </w:tcPr>
          <w:p w14:paraId="6E6B03B0" w14:textId="77777777" w:rsidR="00D04024" w:rsidRPr="00314A09" w:rsidRDefault="00D04024" w:rsidP="00D960CC">
            <w:pPr>
              <w:jc w:val="center"/>
              <w:rPr>
                <w:color w:val="000000"/>
                <w:sz w:val="22"/>
                <w:szCs w:val="22"/>
              </w:rPr>
            </w:pPr>
            <w:r>
              <w:rPr>
                <w:color w:val="000000"/>
                <w:sz w:val="22"/>
                <w:szCs w:val="22"/>
              </w:rPr>
              <w:t> </w:t>
            </w:r>
          </w:p>
        </w:tc>
        <w:tc>
          <w:tcPr>
            <w:tcW w:w="960" w:type="dxa"/>
            <w:shd w:val="clear" w:color="auto" w:fill="auto"/>
            <w:vAlign w:val="center"/>
            <w:hideMark/>
          </w:tcPr>
          <w:p w14:paraId="1A796828" w14:textId="77777777" w:rsidR="00D04024" w:rsidRPr="00314A09" w:rsidRDefault="00D04024" w:rsidP="00D960CC">
            <w:pPr>
              <w:jc w:val="center"/>
              <w:rPr>
                <w:color w:val="000000"/>
                <w:sz w:val="22"/>
                <w:szCs w:val="22"/>
              </w:rPr>
            </w:pPr>
            <w:r>
              <w:rPr>
                <w:color w:val="000000"/>
                <w:sz w:val="22"/>
                <w:szCs w:val="22"/>
              </w:rPr>
              <w:t> </w:t>
            </w:r>
          </w:p>
        </w:tc>
        <w:tc>
          <w:tcPr>
            <w:tcW w:w="949" w:type="dxa"/>
            <w:shd w:val="clear" w:color="auto" w:fill="auto"/>
            <w:vAlign w:val="center"/>
            <w:hideMark/>
          </w:tcPr>
          <w:p w14:paraId="3E9D8BB1" w14:textId="77777777" w:rsidR="00D04024" w:rsidRPr="00314A09" w:rsidRDefault="00D04024" w:rsidP="00D960CC">
            <w:pPr>
              <w:jc w:val="center"/>
              <w:rPr>
                <w:color w:val="000000"/>
                <w:sz w:val="22"/>
                <w:szCs w:val="22"/>
              </w:rPr>
            </w:pPr>
            <w:r>
              <w:rPr>
                <w:color w:val="000000"/>
                <w:sz w:val="20"/>
              </w:rPr>
              <w:t> </w:t>
            </w:r>
          </w:p>
        </w:tc>
        <w:tc>
          <w:tcPr>
            <w:tcW w:w="1337" w:type="dxa"/>
            <w:shd w:val="clear" w:color="auto" w:fill="auto"/>
            <w:vAlign w:val="center"/>
            <w:hideMark/>
          </w:tcPr>
          <w:p w14:paraId="3D04D1E1"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noWrap/>
            <w:vAlign w:val="bottom"/>
            <w:hideMark/>
          </w:tcPr>
          <w:p w14:paraId="7CF470A3" w14:textId="77777777" w:rsidR="00D04024" w:rsidRPr="00314A09" w:rsidRDefault="00D04024" w:rsidP="00D960CC">
            <w:pPr>
              <w:jc w:val="center"/>
              <w:rPr>
                <w:rFonts w:ascii="Calibri" w:hAnsi="Calibri" w:cs="Calibri"/>
                <w:color w:val="000000"/>
                <w:sz w:val="22"/>
                <w:szCs w:val="22"/>
              </w:rPr>
            </w:pPr>
            <w:r>
              <w:rPr>
                <w:rFonts w:ascii="Calibri" w:hAnsi="Calibri" w:cs="Calibri"/>
                <w:color w:val="000000"/>
                <w:sz w:val="22"/>
                <w:szCs w:val="22"/>
              </w:rPr>
              <w:t> </w:t>
            </w:r>
          </w:p>
        </w:tc>
      </w:tr>
      <w:tr w:rsidR="00D04024" w:rsidRPr="00314A09" w14:paraId="0850F18B" w14:textId="77777777" w:rsidTr="00D960CC">
        <w:trPr>
          <w:trHeight w:val="315"/>
          <w:jc w:val="center"/>
        </w:trPr>
        <w:tc>
          <w:tcPr>
            <w:tcW w:w="988" w:type="dxa"/>
            <w:shd w:val="clear" w:color="auto" w:fill="auto"/>
            <w:vAlign w:val="center"/>
            <w:hideMark/>
          </w:tcPr>
          <w:p w14:paraId="2882436A" w14:textId="77777777" w:rsidR="00D04024" w:rsidRPr="00314A09" w:rsidRDefault="00D04024" w:rsidP="00D960CC">
            <w:pPr>
              <w:jc w:val="center"/>
              <w:rPr>
                <w:color w:val="000000"/>
                <w:sz w:val="22"/>
                <w:szCs w:val="22"/>
              </w:rPr>
            </w:pPr>
            <w:r w:rsidRPr="00314A09">
              <w:rPr>
                <w:color w:val="000000"/>
                <w:sz w:val="22"/>
                <w:szCs w:val="22"/>
              </w:rPr>
              <w:t>.2.3</w:t>
            </w:r>
          </w:p>
        </w:tc>
        <w:tc>
          <w:tcPr>
            <w:tcW w:w="4817" w:type="dxa"/>
            <w:shd w:val="clear" w:color="auto" w:fill="auto"/>
            <w:vAlign w:val="center"/>
            <w:hideMark/>
          </w:tcPr>
          <w:p w14:paraId="28610EC7" w14:textId="77777777" w:rsidR="00D04024" w:rsidRPr="00314A09" w:rsidRDefault="00D04024" w:rsidP="00D960CC">
            <w:pPr>
              <w:rPr>
                <w:color w:val="000000"/>
                <w:sz w:val="22"/>
                <w:szCs w:val="22"/>
              </w:rPr>
            </w:pPr>
            <w:r w:rsidRPr="00314A09">
              <w:rPr>
                <w:color w:val="000000"/>
                <w:sz w:val="22"/>
                <w:szCs w:val="22"/>
              </w:rPr>
              <w:t>бюджет субъекта РФ</w:t>
            </w:r>
          </w:p>
        </w:tc>
        <w:tc>
          <w:tcPr>
            <w:tcW w:w="862" w:type="dxa"/>
            <w:shd w:val="clear" w:color="auto" w:fill="auto"/>
            <w:vAlign w:val="center"/>
            <w:hideMark/>
          </w:tcPr>
          <w:p w14:paraId="2E80B6E5"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1AF5376D"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4C5C07F8"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01AA97DA"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0890491C"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22517285" w14:textId="77777777" w:rsidR="00D04024" w:rsidRPr="00314A09" w:rsidRDefault="00D04024" w:rsidP="00D960CC">
            <w:pPr>
              <w:jc w:val="center"/>
              <w:rPr>
                <w:color w:val="000000"/>
                <w:sz w:val="22"/>
                <w:szCs w:val="22"/>
              </w:rPr>
            </w:pPr>
            <w:r>
              <w:rPr>
                <w:color w:val="000000"/>
                <w:sz w:val="20"/>
              </w:rPr>
              <w:t> </w:t>
            </w:r>
          </w:p>
        </w:tc>
        <w:tc>
          <w:tcPr>
            <w:tcW w:w="949" w:type="dxa"/>
            <w:shd w:val="clear" w:color="auto" w:fill="auto"/>
            <w:vAlign w:val="center"/>
            <w:hideMark/>
          </w:tcPr>
          <w:p w14:paraId="29A31D65" w14:textId="77777777" w:rsidR="00D04024" w:rsidRPr="00314A09" w:rsidRDefault="00D04024" w:rsidP="00D960CC">
            <w:pPr>
              <w:jc w:val="center"/>
              <w:rPr>
                <w:color w:val="000000"/>
                <w:sz w:val="22"/>
                <w:szCs w:val="22"/>
              </w:rPr>
            </w:pPr>
            <w:r>
              <w:rPr>
                <w:color w:val="000000"/>
                <w:sz w:val="20"/>
              </w:rPr>
              <w:t> </w:t>
            </w:r>
          </w:p>
        </w:tc>
        <w:tc>
          <w:tcPr>
            <w:tcW w:w="1337" w:type="dxa"/>
            <w:shd w:val="clear" w:color="auto" w:fill="auto"/>
            <w:vAlign w:val="center"/>
            <w:hideMark/>
          </w:tcPr>
          <w:p w14:paraId="71AB620D"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56DD7150" w14:textId="77777777" w:rsidR="00D04024" w:rsidRPr="00314A09" w:rsidRDefault="00D04024" w:rsidP="00D960CC">
            <w:pPr>
              <w:jc w:val="center"/>
              <w:rPr>
                <w:color w:val="000000"/>
                <w:sz w:val="22"/>
                <w:szCs w:val="22"/>
              </w:rPr>
            </w:pPr>
            <w:r>
              <w:rPr>
                <w:color w:val="000000"/>
                <w:sz w:val="20"/>
              </w:rPr>
              <w:t> </w:t>
            </w:r>
          </w:p>
        </w:tc>
      </w:tr>
      <w:tr w:rsidR="00D04024" w:rsidRPr="00314A09" w14:paraId="05969B13" w14:textId="77777777" w:rsidTr="00D960CC">
        <w:trPr>
          <w:trHeight w:val="525"/>
          <w:jc w:val="center"/>
        </w:trPr>
        <w:tc>
          <w:tcPr>
            <w:tcW w:w="988" w:type="dxa"/>
            <w:shd w:val="clear" w:color="auto" w:fill="auto"/>
            <w:vAlign w:val="center"/>
            <w:hideMark/>
          </w:tcPr>
          <w:p w14:paraId="244F0F0E" w14:textId="77777777" w:rsidR="00D04024" w:rsidRPr="00314A09" w:rsidRDefault="00D04024" w:rsidP="00D960CC">
            <w:pPr>
              <w:jc w:val="center"/>
              <w:rPr>
                <w:color w:val="000000"/>
                <w:sz w:val="22"/>
                <w:szCs w:val="22"/>
              </w:rPr>
            </w:pPr>
            <w:r w:rsidRPr="00314A09">
              <w:rPr>
                <w:color w:val="000000"/>
                <w:sz w:val="22"/>
                <w:szCs w:val="22"/>
              </w:rPr>
              <w:t>.2.4</w:t>
            </w:r>
          </w:p>
        </w:tc>
        <w:tc>
          <w:tcPr>
            <w:tcW w:w="4817" w:type="dxa"/>
            <w:shd w:val="clear" w:color="auto" w:fill="auto"/>
            <w:vAlign w:val="center"/>
            <w:hideMark/>
          </w:tcPr>
          <w:p w14:paraId="08015059" w14:textId="77777777" w:rsidR="00D04024" w:rsidRPr="00314A09" w:rsidRDefault="00D04024" w:rsidP="00D960CC">
            <w:pPr>
              <w:rPr>
                <w:color w:val="000000"/>
                <w:sz w:val="22"/>
                <w:szCs w:val="22"/>
              </w:rPr>
            </w:pPr>
            <w:r w:rsidRPr="00314A09">
              <w:rPr>
                <w:color w:val="000000"/>
                <w:sz w:val="22"/>
                <w:szCs w:val="22"/>
              </w:rPr>
              <w:t>бюджет муниципального образования (района)</w:t>
            </w:r>
          </w:p>
        </w:tc>
        <w:tc>
          <w:tcPr>
            <w:tcW w:w="862" w:type="dxa"/>
            <w:shd w:val="clear" w:color="auto" w:fill="auto"/>
            <w:vAlign w:val="center"/>
            <w:hideMark/>
          </w:tcPr>
          <w:p w14:paraId="35742C04"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44C96C72"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7E5226D4"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30A895EB"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4E8C186F"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6F923FC6" w14:textId="77777777" w:rsidR="00D04024" w:rsidRPr="00314A09" w:rsidRDefault="00D04024" w:rsidP="00D960CC">
            <w:pPr>
              <w:jc w:val="center"/>
              <w:rPr>
                <w:color w:val="000000"/>
                <w:sz w:val="22"/>
                <w:szCs w:val="22"/>
              </w:rPr>
            </w:pPr>
            <w:r>
              <w:rPr>
                <w:color w:val="000000"/>
                <w:sz w:val="20"/>
              </w:rPr>
              <w:t> </w:t>
            </w:r>
          </w:p>
        </w:tc>
        <w:tc>
          <w:tcPr>
            <w:tcW w:w="949" w:type="dxa"/>
            <w:shd w:val="clear" w:color="auto" w:fill="auto"/>
            <w:vAlign w:val="center"/>
            <w:hideMark/>
          </w:tcPr>
          <w:p w14:paraId="58A58CE2" w14:textId="77777777" w:rsidR="00D04024" w:rsidRPr="00314A09" w:rsidRDefault="00D04024" w:rsidP="00D960CC">
            <w:pPr>
              <w:jc w:val="center"/>
              <w:rPr>
                <w:color w:val="000000"/>
                <w:sz w:val="22"/>
                <w:szCs w:val="22"/>
              </w:rPr>
            </w:pPr>
            <w:r>
              <w:rPr>
                <w:color w:val="000000"/>
                <w:sz w:val="20"/>
              </w:rPr>
              <w:t> </w:t>
            </w:r>
          </w:p>
        </w:tc>
        <w:tc>
          <w:tcPr>
            <w:tcW w:w="1337" w:type="dxa"/>
            <w:shd w:val="clear" w:color="auto" w:fill="auto"/>
            <w:vAlign w:val="center"/>
            <w:hideMark/>
          </w:tcPr>
          <w:p w14:paraId="621AA0FA"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329E7FB9" w14:textId="77777777" w:rsidR="00D04024" w:rsidRPr="00314A09" w:rsidRDefault="00D04024" w:rsidP="00D960CC">
            <w:pPr>
              <w:jc w:val="center"/>
              <w:rPr>
                <w:color w:val="000000"/>
                <w:sz w:val="22"/>
                <w:szCs w:val="22"/>
              </w:rPr>
            </w:pPr>
            <w:r>
              <w:rPr>
                <w:color w:val="000000"/>
                <w:sz w:val="20"/>
              </w:rPr>
              <w:t> </w:t>
            </w:r>
          </w:p>
        </w:tc>
      </w:tr>
      <w:tr w:rsidR="00D04024" w:rsidRPr="00314A09" w14:paraId="144C990D" w14:textId="77777777" w:rsidTr="00D960CC">
        <w:trPr>
          <w:trHeight w:val="616"/>
          <w:jc w:val="center"/>
        </w:trPr>
        <w:tc>
          <w:tcPr>
            <w:tcW w:w="988" w:type="dxa"/>
            <w:shd w:val="clear" w:color="auto" w:fill="auto"/>
            <w:vAlign w:val="center"/>
            <w:hideMark/>
          </w:tcPr>
          <w:p w14:paraId="7DC7EA96" w14:textId="77777777" w:rsidR="00D04024" w:rsidRPr="00314A09" w:rsidRDefault="00D04024" w:rsidP="00D960CC">
            <w:pPr>
              <w:jc w:val="center"/>
              <w:rPr>
                <w:color w:val="000000"/>
                <w:sz w:val="22"/>
                <w:szCs w:val="22"/>
              </w:rPr>
            </w:pPr>
            <w:r w:rsidRPr="00314A09">
              <w:rPr>
                <w:color w:val="000000"/>
                <w:sz w:val="22"/>
                <w:szCs w:val="22"/>
              </w:rPr>
              <w:t>.2.5</w:t>
            </w:r>
          </w:p>
        </w:tc>
        <w:tc>
          <w:tcPr>
            <w:tcW w:w="4817" w:type="dxa"/>
            <w:shd w:val="clear" w:color="auto" w:fill="auto"/>
            <w:vAlign w:val="center"/>
            <w:hideMark/>
          </w:tcPr>
          <w:p w14:paraId="797F6FA7" w14:textId="77777777" w:rsidR="00D04024" w:rsidRPr="00314A09" w:rsidRDefault="00D04024" w:rsidP="00D960CC">
            <w:pPr>
              <w:rPr>
                <w:color w:val="000000"/>
                <w:sz w:val="22"/>
                <w:szCs w:val="22"/>
              </w:rPr>
            </w:pPr>
            <w:r w:rsidRPr="00314A09">
              <w:rPr>
                <w:color w:val="000000"/>
                <w:sz w:val="22"/>
                <w:szCs w:val="22"/>
              </w:rPr>
              <w:t>бюджет муниципального образования (</w:t>
            </w:r>
            <w:r>
              <w:rPr>
                <w:color w:val="000000"/>
                <w:sz w:val="22"/>
                <w:szCs w:val="22"/>
              </w:rPr>
              <w:t>Егорьевский</w:t>
            </w:r>
            <w:r w:rsidRPr="00314A09">
              <w:rPr>
                <w:color w:val="000000"/>
                <w:sz w:val="22"/>
                <w:szCs w:val="22"/>
              </w:rPr>
              <w:t xml:space="preserve"> сельсовет)</w:t>
            </w:r>
          </w:p>
        </w:tc>
        <w:tc>
          <w:tcPr>
            <w:tcW w:w="862" w:type="dxa"/>
            <w:shd w:val="clear" w:color="auto" w:fill="auto"/>
            <w:vAlign w:val="center"/>
            <w:hideMark/>
          </w:tcPr>
          <w:p w14:paraId="28EB60EA"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68F1C59A"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1E36818F"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2C1511E8"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3F5CCBA5"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65FD5507" w14:textId="77777777" w:rsidR="00D04024" w:rsidRPr="00314A09" w:rsidRDefault="00D04024" w:rsidP="00D960CC">
            <w:pPr>
              <w:jc w:val="center"/>
              <w:rPr>
                <w:color w:val="000000"/>
                <w:sz w:val="22"/>
                <w:szCs w:val="22"/>
              </w:rPr>
            </w:pPr>
            <w:r>
              <w:rPr>
                <w:color w:val="000000"/>
                <w:sz w:val="20"/>
              </w:rPr>
              <w:t> </w:t>
            </w:r>
          </w:p>
        </w:tc>
        <w:tc>
          <w:tcPr>
            <w:tcW w:w="949" w:type="dxa"/>
            <w:shd w:val="clear" w:color="auto" w:fill="auto"/>
            <w:vAlign w:val="center"/>
            <w:hideMark/>
          </w:tcPr>
          <w:p w14:paraId="42B3D073" w14:textId="77777777" w:rsidR="00D04024" w:rsidRPr="00314A09" w:rsidRDefault="00D04024" w:rsidP="00D960CC">
            <w:pPr>
              <w:jc w:val="center"/>
              <w:rPr>
                <w:color w:val="000000"/>
                <w:sz w:val="22"/>
                <w:szCs w:val="22"/>
              </w:rPr>
            </w:pPr>
            <w:r>
              <w:rPr>
                <w:color w:val="000000"/>
                <w:sz w:val="20"/>
              </w:rPr>
              <w:t> </w:t>
            </w:r>
          </w:p>
        </w:tc>
        <w:tc>
          <w:tcPr>
            <w:tcW w:w="1337" w:type="dxa"/>
            <w:shd w:val="clear" w:color="auto" w:fill="auto"/>
            <w:vAlign w:val="center"/>
            <w:hideMark/>
          </w:tcPr>
          <w:p w14:paraId="07509CA1"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noWrap/>
            <w:vAlign w:val="bottom"/>
            <w:hideMark/>
          </w:tcPr>
          <w:p w14:paraId="3A957F97" w14:textId="77777777" w:rsidR="00D04024" w:rsidRPr="00314A09" w:rsidRDefault="00D04024" w:rsidP="00D960CC">
            <w:pPr>
              <w:jc w:val="center"/>
              <w:rPr>
                <w:rFonts w:ascii="Calibri" w:hAnsi="Calibri" w:cs="Calibri"/>
                <w:color w:val="000000"/>
                <w:sz w:val="22"/>
                <w:szCs w:val="22"/>
              </w:rPr>
            </w:pPr>
            <w:r>
              <w:rPr>
                <w:rFonts w:ascii="Calibri" w:hAnsi="Calibri" w:cs="Calibri"/>
                <w:color w:val="000000"/>
                <w:sz w:val="22"/>
                <w:szCs w:val="22"/>
              </w:rPr>
              <w:t> </w:t>
            </w:r>
          </w:p>
        </w:tc>
      </w:tr>
      <w:tr w:rsidR="00D04024" w:rsidRPr="00314A09" w14:paraId="4B74AD11" w14:textId="77777777" w:rsidTr="00D960CC">
        <w:trPr>
          <w:trHeight w:val="315"/>
          <w:jc w:val="center"/>
        </w:trPr>
        <w:tc>
          <w:tcPr>
            <w:tcW w:w="988" w:type="dxa"/>
            <w:shd w:val="clear" w:color="auto" w:fill="auto"/>
            <w:vAlign w:val="center"/>
            <w:hideMark/>
          </w:tcPr>
          <w:p w14:paraId="59984F5A" w14:textId="77777777" w:rsidR="00D04024" w:rsidRPr="00314A09" w:rsidRDefault="00D04024" w:rsidP="00D960CC">
            <w:pPr>
              <w:jc w:val="center"/>
              <w:rPr>
                <w:color w:val="000000"/>
                <w:sz w:val="22"/>
                <w:szCs w:val="22"/>
              </w:rPr>
            </w:pPr>
            <w:r w:rsidRPr="00314A09">
              <w:rPr>
                <w:color w:val="000000"/>
                <w:sz w:val="22"/>
                <w:szCs w:val="22"/>
              </w:rPr>
              <w:t>.2.6</w:t>
            </w:r>
          </w:p>
        </w:tc>
        <w:tc>
          <w:tcPr>
            <w:tcW w:w="4817" w:type="dxa"/>
            <w:shd w:val="clear" w:color="auto" w:fill="auto"/>
            <w:vAlign w:val="center"/>
            <w:hideMark/>
          </w:tcPr>
          <w:p w14:paraId="43292269" w14:textId="77777777" w:rsidR="00D04024" w:rsidRPr="00314A09" w:rsidRDefault="00D04024" w:rsidP="00D960CC">
            <w:pPr>
              <w:rPr>
                <w:color w:val="000000"/>
                <w:sz w:val="22"/>
                <w:szCs w:val="22"/>
              </w:rPr>
            </w:pPr>
            <w:r w:rsidRPr="00314A09">
              <w:rPr>
                <w:color w:val="000000"/>
                <w:sz w:val="22"/>
                <w:szCs w:val="22"/>
              </w:rPr>
              <w:t>Собственные средства РСО</w:t>
            </w:r>
          </w:p>
        </w:tc>
        <w:tc>
          <w:tcPr>
            <w:tcW w:w="862" w:type="dxa"/>
            <w:shd w:val="clear" w:color="auto" w:fill="auto"/>
            <w:vAlign w:val="center"/>
            <w:hideMark/>
          </w:tcPr>
          <w:p w14:paraId="1C19F382"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2A9F8224"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44507698"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5DE2850D"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561729C6"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51AA79E7" w14:textId="77777777" w:rsidR="00D04024" w:rsidRPr="00314A09" w:rsidRDefault="00D04024" w:rsidP="00D960CC">
            <w:pPr>
              <w:jc w:val="center"/>
              <w:rPr>
                <w:color w:val="000000"/>
                <w:sz w:val="22"/>
                <w:szCs w:val="22"/>
              </w:rPr>
            </w:pPr>
            <w:r>
              <w:rPr>
                <w:color w:val="000000"/>
                <w:sz w:val="20"/>
              </w:rPr>
              <w:t> </w:t>
            </w:r>
          </w:p>
        </w:tc>
        <w:tc>
          <w:tcPr>
            <w:tcW w:w="949" w:type="dxa"/>
            <w:shd w:val="clear" w:color="auto" w:fill="auto"/>
            <w:vAlign w:val="center"/>
            <w:hideMark/>
          </w:tcPr>
          <w:p w14:paraId="14137F1E" w14:textId="77777777" w:rsidR="00D04024" w:rsidRPr="00314A09" w:rsidRDefault="00D04024" w:rsidP="00D960CC">
            <w:pPr>
              <w:jc w:val="center"/>
              <w:rPr>
                <w:color w:val="000000"/>
                <w:sz w:val="22"/>
                <w:szCs w:val="22"/>
              </w:rPr>
            </w:pPr>
            <w:r>
              <w:rPr>
                <w:color w:val="000000"/>
                <w:sz w:val="20"/>
              </w:rPr>
              <w:t> </w:t>
            </w:r>
          </w:p>
        </w:tc>
        <w:tc>
          <w:tcPr>
            <w:tcW w:w="1337" w:type="dxa"/>
            <w:shd w:val="clear" w:color="auto" w:fill="auto"/>
            <w:vAlign w:val="center"/>
            <w:hideMark/>
          </w:tcPr>
          <w:p w14:paraId="4B006077"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68818268" w14:textId="77777777" w:rsidR="00D04024" w:rsidRPr="00314A09" w:rsidRDefault="00D04024" w:rsidP="00D960CC">
            <w:pPr>
              <w:jc w:val="center"/>
              <w:rPr>
                <w:color w:val="000000"/>
                <w:sz w:val="22"/>
                <w:szCs w:val="22"/>
              </w:rPr>
            </w:pPr>
            <w:r>
              <w:rPr>
                <w:color w:val="000000"/>
                <w:sz w:val="20"/>
              </w:rPr>
              <w:t> </w:t>
            </w:r>
          </w:p>
        </w:tc>
      </w:tr>
      <w:tr w:rsidR="00D04024" w:rsidRPr="00314A09" w14:paraId="36D76B3D" w14:textId="77777777" w:rsidTr="00D960CC">
        <w:trPr>
          <w:trHeight w:val="315"/>
          <w:jc w:val="center"/>
        </w:trPr>
        <w:tc>
          <w:tcPr>
            <w:tcW w:w="988" w:type="dxa"/>
            <w:shd w:val="clear" w:color="auto" w:fill="auto"/>
            <w:vAlign w:val="center"/>
            <w:hideMark/>
          </w:tcPr>
          <w:p w14:paraId="5620447C" w14:textId="77777777" w:rsidR="00D04024" w:rsidRPr="00314A09" w:rsidRDefault="00D04024" w:rsidP="00D960CC">
            <w:pPr>
              <w:jc w:val="center"/>
              <w:rPr>
                <w:color w:val="000000"/>
                <w:sz w:val="22"/>
                <w:szCs w:val="22"/>
              </w:rPr>
            </w:pPr>
            <w:r w:rsidRPr="00314A09">
              <w:rPr>
                <w:color w:val="000000"/>
                <w:sz w:val="22"/>
                <w:szCs w:val="22"/>
              </w:rPr>
              <w:t>.2.7</w:t>
            </w:r>
          </w:p>
        </w:tc>
        <w:tc>
          <w:tcPr>
            <w:tcW w:w="4817" w:type="dxa"/>
            <w:shd w:val="clear" w:color="auto" w:fill="auto"/>
            <w:vAlign w:val="center"/>
            <w:hideMark/>
          </w:tcPr>
          <w:p w14:paraId="2EF024AF" w14:textId="77777777" w:rsidR="00D04024" w:rsidRPr="00314A09" w:rsidRDefault="00D04024" w:rsidP="00D960CC">
            <w:pPr>
              <w:rPr>
                <w:color w:val="000000"/>
                <w:sz w:val="22"/>
                <w:szCs w:val="22"/>
              </w:rPr>
            </w:pPr>
            <w:r w:rsidRPr="00314A09">
              <w:rPr>
                <w:color w:val="000000"/>
                <w:sz w:val="22"/>
                <w:szCs w:val="22"/>
              </w:rPr>
              <w:t>за счет тарифов на подключение</w:t>
            </w:r>
          </w:p>
        </w:tc>
        <w:tc>
          <w:tcPr>
            <w:tcW w:w="862" w:type="dxa"/>
            <w:shd w:val="clear" w:color="auto" w:fill="auto"/>
            <w:vAlign w:val="center"/>
            <w:hideMark/>
          </w:tcPr>
          <w:p w14:paraId="4DBC2D08"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4718757B" w14:textId="77777777" w:rsidR="00D04024" w:rsidRPr="00314A09" w:rsidRDefault="00D04024" w:rsidP="00D960CC">
            <w:pPr>
              <w:jc w:val="center"/>
              <w:rPr>
                <w:color w:val="000000"/>
                <w:sz w:val="22"/>
                <w:szCs w:val="22"/>
              </w:rPr>
            </w:pPr>
            <w:r>
              <w:rPr>
                <w:color w:val="000000"/>
                <w:sz w:val="20"/>
              </w:rPr>
              <w:t>72,5</w:t>
            </w:r>
          </w:p>
        </w:tc>
        <w:tc>
          <w:tcPr>
            <w:tcW w:w="960" w:type="dxa"/>
            <w:shd w:val="clear" w:color="auto" w:fill="auto"/>
            <w:vAlign w:val="center"/>
            <w:hideMark/>
          </w:tcPr>
          <w:p w14:paraId="105FC6E7" w14:textId="77777777" w:rsidR="00D04024" w:rsidRPr="00314A09" w:rsidRDefault="00D04024" w:rsidP="00D960CC">
            <w:pPr>
              <w:jc w:val="center"/>
              <w:rPr>
                <w:color w:val="000000"/>
                <w:sz w:val="22"/>
                <w:szCs w:val="22"/>
              </w:rPr>
            </w:pPr>
            <w:r>
              <w:rPr>
                <w:color w:val="000000"/>
                <w:sz w:val="20"/>
              </w:rPr>
              <w:t>72,5</w:t>
            </w:r>
          </w:p>
        </w:tc>
        <w:tc>
          <w:tcPr>
            <w:tcW w:w="960" w:type="dxa"/>
            <w:shd w:val="clear" w:color="auto" w:fill="auto"/>
            <w:vAlign w:val="center"/>
            <w:hideMark/>
          </w:tcPr>
          <w:p w14:paraId="455E4FE1" w14:textId="77777777" w:rsidR="00D04024" w:rsidRPr="00314A09" w:rsidRDefault="00D04024" w:rsidP="00D960CC">
            <w:pPr>
              <w:jc w:val="center"/>
              <w:rPr>
                <w:color w:val="000000"/>
                <w:sz w:val="22"/>
                <w:szCs w:val="22"/>
              </w:rPr>
            </w:pPr>
            <w:r>
              <w:rPr>
                <w:color w:val="000000"/>
                <w:sz w:val="20"/>
              </w:rPr>
              <w:t>72,5</w:t>
            </w:r>
          </w:p>
        </w:tc>
        <w:tc>
          <w:tcPr>
            <w:tcW w:w="960" w:type="dxa"/>
            <w:shd w:val="clear" w:color="auto" w:fill="auto"/>
            <w:vAlign w:val="center"/>
            <w:hideMark/>
          </w:tcPr>
          <w:p w14:paraId="4E2B3AE9" w14:textId="77777777" w:rsidR="00D04024" w:rsidRPr="00314A09" w:rsidRDefault="00D04024" w:rsidP="00D960CC">
            <w:pPr>
              <w:jc w:val="center"/>
              <w:rPr>
                <w:color w:val="000000"/>
                <w:sz w:val="22"/>
                <w:szCs w:val="22"/>
              </w:rPr>
            </w:pPr>
            <w:r>
              <w:rPr>
                <w:color w:val="000000"/>
                <w:sz w:val="20"/>
              </w:rPr>
              <w:t>72,5</w:t>
            </w:r>
          </w:p>
        </w:tc>
        <w:tc>
          <w:tcPr>
            <w:tcW w:w="960" w:type="dxa"/>
            <w:shd w:val="clear" w:color="auto" w:fill="auto"/>
            <w:vAlign w:val="center"/>
            <w:hideMark/>
          </w:tcPr>
          <w:p w14:paraId="6B7FE41E" w14:textId="77777777" w:rsidR="00D04024" w:rsidRPr="00314A09" w:rsidRDefault="00D04024" w:rsidP="00D960CC">
            <w:pPr>
              <w:jc w:val="center"/>
              <w:rPr>
                <w:color w:val="000000"/>
                <w:sz w:val="22"/>
                <w:szCs w:val="22"/>
              </w:rPr>
            </w:pPr>
            <w:r>
              <w:rPr>
                <w:color w:val="000000"/>
                <w:sz w:val="20"/>
              </w:rPr>
              <w:t>72,5</w:t>
            </w:r>
          </w:p>
        </w:tc>
        <w:tc>
          <w:tcPr>
            <w:tcW w:w="949" w:type="dxa"/>
            <w:shd w:val="clear" w:color="auto" w:fill="auto"/>
            <w:vAlign w:val="center"/>
            <w:hideMark/>
          </w:tcPr>
          <w:p w14:paraId="245F4D2F" w14:textId="77777777" w:rsidR="00D04024" w:rsidRPr="00314A09" w:rsidRDefault="00D04024" w:rsidP="00D960CC">
            <w:pPr>
              <w:jc w:val="center"/>
              <w:rPr>
                <w:color w:val="000000"/>
                <w:sz w:val="22"/>
                <w:szCs w:val="22"/>
              </w:rPr>
            </w:pPr>
            <w:r>
              <w:rPr>
                <w:color w:val="000000"/>
                <w:sz w:val="20"/>
              </w:rPr>
              <w:t>362,5</w:t>
            </w:r>
          </w:p>
        </w:tc>
        <w:tc>
          <w:tcPr>
            <w:tcW w:w="1337" w:type="dxa"/>
            <w:shd w:val="clear" w:color="auto" w:fill="auto"/>
            <w:vAlign w:val="center"/>
            <w:hideMark/>
          </w:tcPr>
          <w:p w14:paraId="7720C855" w14:textId="77777777" w:rsidR="00D04024" w:rsidRPr="00314A09" w:rsidRDefault="00D04024" w:rsidP="00D960CC">
            <w:pPr>
              <w:jc w:val="center"/>
              <w:rPr>
                <w:color w:val="000000"/>
                <w:sz w:val="22"/>
                <w:szCs w:val="22"/>
              </w:rPr>
            </w:pPr>
            <w:r>
              <w:rPr>
                <w:color w:val="000000"/>
                <w:sz w:val="20"/>
              </w:rPr>
              <w:t>362,5</w:t>
            </w:r>
          </w:p>
        </w:tc>
        <w:tc>
          <w:tcPr>
            <w:tcW w:w="960" w:type="dxa"/>
            <w:shd w:val="clear" w:color="auto" w:fill="auto"/>
            <w:noWrap/>
            <w:vAlign w:val="center"/>
            <w:hideMark/>
          </w:tcPr>
          <w:p w14:paraId="3FB250ED" w14:textId="77777777" w:rsidR="00D04024" w:rsidRPr="00314A09" w:rsidRDefault="00D04024" w:rsidP="00D960CC">
            <w:pPr>
              <w:jc w:val="center"/>
              <w:rPr>
                <w:rFonts w:ascii="Calibri" w:hAnsi="Calibri" w:cs="Calibri"/>
                <w:color w:val="000000"/>
                <w:sz w:val="22"/>
                <w:szCs w:val="22"/>
              </w:rPr>
            </w:pPr>
            <w:r>
              <w:rPr>
                <w:color w:val="000000"/>
                <w:sz w:val="20"/>
              </w:rPr>
              <w:t>725,0</w:t>
            </w:r>
          </w:p>
        </w:tc>
      </w:tr>
      <w:tr w:rsidR="00D04024" w:rsidRPr="00314A09" w14:paraId="1C5A99FE" w14:textId="77777777" w:rsidTr="00D960CC">
        <w:trPr>
          <w:trHeight w:val="300"/>
          <w:jc w:val="center"/>
        </w:trPr>
        <w:tc>
          <w:tcPr>
            <w:tcW w:w="988" w:type="dxa"/>
            <w:shd w:val="clear" w:color="000000" w:fill="FFFF00"/>
            <w:noWrap/>
            <w:vAlign w:val="bottom"/>
            <w:hideMark/>
          </w:tcPr>
          <w:p w14:paraId="0139E685" w14:textId="77777777" w:rsidR="00D04024" w:rsidRPr="00314A09" w:rsidRDefault="00D04024" w:rsidP="00D960CC">
            <w:pPr>
              <w:jc w:val="center"/>
              <w:rPr>
                <w:rFonts w:ascii="Calibri" w:hAnsi="Calibri" w:cs="Calibri"/>
                <w:color w:val="000000"/>
                <w:sz w:val="22"/>
                <w:szCs w:val="22"/>
              </w:rPr>
            </w:pPr>
            <w:r w:rsidRPr="00314A09">
              <w:rPr>
                <w:rFonts w:ascii="Calibri" w:hAnsi="Calibri" w:cs="Calibri"/>
                <w:color w:val="000000"/>
                <w:sz w:val="22"/>
                <w:szCs w:val="22"/>
              </w:rPr>
              <w:t>3</w:t>
            </w:r>
          </w:p>
        </w:tc>
        <w:tc>
          <w:tcPr>
            <w:tcW w:w="13725" w:type="dxa"/>
            <w:gridSpan w:val="10"/>
            <w:shd w:val="clear" w:color="000000" w:fill="FFFF00"/>
            <w:vAlign w:val="center"/>
            <w:hideMark/>
          </w:tcPr>
          <w:p w14:paraId="254D2A40" w14:textId="77777777" w:rsidR="00D04024" w:rsidRPr="00314A09" w:rsidRDefault="00D04024" w:rsidP="00D960CC">
            <w:pPr>
              <w:jc w:val="center"/>
              <w:rPr>
                <w:b/>
                <w:bCs/>
                <w:color w:val="000000"/>
                <w:sz w:val="22"/>
                <w:szCs w:val="22"/>
              </w:rPr>
            </w:pPr>
            <w:r w:rsidRPr="00314A09">
              <w:rPr>
                <w:b/>
                <w:bCs/>
                <w:color w:val="000000"/>
                <w:sz w:val="22"/>
                <w:szCs w:val="22"/>
              </w:rPr>
              <w:t>ВСЕГО</w:t>
            </w:r>
          </w:p>
        </w:tc>
      </w:tr>
      <w:tr w:rsidR="00D04024" w:rsidRPr="00314A09" w14:paraId="50F2C930" w14:textId="77777777" w:rsidTr="00D960CC">
        <w:trPr>
          <w:trHeight w:val="525"/>
          <w:jc w:val="center"/>
        </w:trPr>
        <w:tc>
          <w:tcPr>
            <w:tcW w:w="988" w:type="dxa"/>
            <w:shd w:val="clear" w:color="auto" w:fill="auto"/>
            <w:vAlign w:val="center"/>
            <w:hideMark/>
          </w:tcPr>
          <w:p w14:paraId="5AD261DA" w14:textId="77777777" w:rsidR="00D04024" w:rsidRPr="00314A09" w:rsidRDefault="00D04024" w:rsidP="00D960CC">
            <w:pPr>
              <w:jc w:val="center"/>
              <w:rPr>
                <w:color w:val="000000"/>
                <w:sz w:val="22"/>
                <w:szCs w:val="22"/>
              </w:rPr>
            </w:pPr>
            <w:r w:rsidRPr="00314A09">
              <w:rPr>
                <w:color w:val="000000"/>
                <w:sz w:val="22"/>
                <w:szCs w:val="22"/>
              </w:rPr>
              <w:t>.3.1</w:t>
            </w:r>
          </w:p>
        </w:tc>
        <w:tc>
          <w:tcPr>
            <w:tcW w:w="4817" w:type="dxa"/>
            <w:shd w:val="clear" w:color="auto" w:fill="auto"/>
            <w:vAlign w:val="center"/>
            <w:hideMark/>
          </w:tcPr>
          <w:p w14:paraId="5400CFB5" w14:textId="77777777" w:rsidR="00D04024" w:rsidRPr="00314A09" w:rsidRDefault="00D04024" w:rsidP="00D960CC">
            <w:pPr>
              <w:rPr>
                <w:color w:val="000000"/>
                <w:sz w:val="22"/>
                <w:szCs w:val="22"/>
              </w:rPr>
            </w:pPr>
            <w:r w:rsidRPr="00314A09">
              <w:rPr>
                <w:color w:val="000000"/>
                <w:sz w:val="22"/>
                <w:szCs w:val="22"/>
              </w:rPr>
              <w:t>Всего инвестиций за период, в т.ч.</w:t>
            </w:r>
          </w:p>
        </w:tc>
        <w:tc>
          <w:tcPr>
            <w:tcW w:w="862" w:type="dxa"/>
            <w:shd w:val="clear" w:color="auto" w:fill="auto"/>
            <w:vAlign w:val="center"/>
            <w:hideMark/>
          </w:tcPr>
          <w:p w14:paraId="3E2D3D4D"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6895980C" w14:textId="77777777" w:rsidR="00D04024" w:rsidRPr="00314A09" w:rsidRDefault="00D04024" w:rsidP="00D960CC">
            <w:pPr>
              <w:jc w:val="center"/>
              <w:rPr>
                <w:color w:val="000000"/>
                <w:sz w:val="22"/>
                <w:szCs w:val="22"/>
              </w:rPr>
            </w:pPr>
            <w:r>
              <w:rPr>
                <w:color w:val="000000"/>
                <w:sz w:val="20"/>
              </w:rPr>
              <w:t>374,5</w:t>
            </w:r>
          </w:p>
        </w:tc>
        <w:tc>
          <w:tcPr>
            <w:tcW w:w="960" w:type="dxa"/>
            <w:shd w:val="clear" w:color="auto" w:fill="auto"/>
            <w:vAlign w:val="center"/>
            <w:hideMark/>
          </w:tcPr>
          <w:p w14:paraId="4DF705D6" w14:textId="77777777" w:rsidR="00D04024" w:rsidRPr="00314A09" w:rsidRDefault="00D04024" w:rsidP="00D960CC">
            <w:pPr>
              <w:jc w:val="center"/>
              <w:rPr>
                <w:color w:val="000000"/>
                <w:sz w:val="22"/>
                <w:szCs w:val="22"/>
              </w:rPr>
            </w:pPr>
            <w:r>
              <w:rPr>
                <w:color w:val="000000"/>
                <w:sz w:val="20"/>
              </w:rPr>
              <w:t>374,5</w:t>
            </w:r>
          </w:p>
        </w:tc>
        <w:tc>
          <w:tcPr>
            <w:tcW w:w="960" w:type="dxa"/>
            <w:shd w:val="clear" w:color="auto" w:fill="auto"/>
            <w:vAlign w:val="center"/>
            <w:hideMark/>
          </w:tcPr>
          <w:p w14:paraId="18A7B7CA" w14:textId="77777777" w:rsidR="00D04024" w:rsidRPr="00314A09" w:rsidRDefault="00D04024" w:rsidP="00D960CC">
            <w:pPr>
              <w:jc w:val="center"/>
              <w:rPr>
                <w:color w:val="000000"/>
                <w:sz w:val="22"/>
                <w:szCs w:val="22"/>
              </w:rPr>
            </w:pPr>
            <w:r>
              <w:rPr>
                <w:color w:val="000000"/>
                <w:sz w:val="20"/>
              </w:rPr>
              <w:t>374,5</w:t>
            </w:r>
          </w:p>
        </w:tc>
        <w:tc>
          <w:tcPr>
            <w:tcW w:w="960" w:type="dxa"/>
            <w:shd w:val="clear" w:color="auto" w:fill="auto"/>
            <w:vAlign w:val="center"/>
            <w:hideMark/>
          </w:tcPr>
          <w:p w14:paraId="75427A13" w14:textId="77777777" w:rsidR="00D04024" w:rsidRPr="00314A09" w:rsidRDefault="00D04024" w:rsidP="00D960CC">
            <w:pPr>
              <w:jc w:val="center"/>
              <w:rPr>
                <w:color w:val="000000"/>
                <w:sz w:val="22"/>
                <w:szCs w:val="22"/>
              </w:rPr>
            </w:pPr>
            <w:r>
              <w:rPr>
                <w:color w:val="000000"/>
                <w:sz w:val="20"/>
              </w:rPr>
              <w:t>374,5</w:t>
            </w:r>
          </w:p>
        </w:tc>
        <w:tc>
          <w:tcPr>
            <w:tcW w:w="960" w:type="dxa"/>
            <w:shd w:val="clear" w:color="auto" w:fill="auto"/>
            <w:vAlign w:val="center"/>
            <w:hideMark/>
          </w:tcPr>
          <w:p w14:paraId="125225DD" w14:textId="77777777" w:rsidR="00D04024" w:rsidRPr="00314A09" w:rsidRDefault="00D04024" w:rsidP="00D960CC">
            <w:pPr>
              <w:jc w:val="center"/>
              <w:rPr>
                <w:color w:val="000000"/>
                <w:sz w:val="22"/>
                <w:szCs w:val="22"/>
              </w:rPr>
            </w:pPr>
            <w:r>
              <w:rPr>
                <w:color w:val="000000"/>
                <w:sz w:val="20"/>
              </w:rPr>
              <w:t>374,5</w:t>
            </w:r>
          </w:p>
        </w:tc>
        <w:tc>
          <w:tcPr>
            <w:tcW w:w="949" w:type="dxa"/>
            <w:shd w:val="clear" w:color="auto" w:fill="auto"/>
            <w:vAlign w:val="center"/>
            <w:hideMark/>
          </w:tcPr>
          <w:p w14:paraId="7483459B" w14:textId="77777777" w:rsidR="00D04024" w:rsidRPr="00314A09" w:rsidRDefault="00D04024" w:rsidP="00D960CC">
            <w:pPr>
              <w:jc w:val="center"/>
              <w:rPr>
                <w:color w:val="000000"/>
                <w:sz w:val="22"/>
                <w:szCs w:val="22"/>
              </w:rPr>
            </w:pPr>
            <w:r>
              <w:rPr>
                <w:color w:val="000000"/>
                <w:sz w:val="20"/>
              </w:rPr>
              <w:t>1872,5</w:t>
            </w:r>
          </w:p>
        </w:tc>
        <w:tc>
          <w:tcPr>
            <w:tcW w:w="1337" w:type="dxa"/>
            <w:shd w:val="clear" w:color="auto" w:fill="auto"/>
            <w:vAlign w:val="center"/>
            <w:hideMark/>
          </w:tcPr>
          <w:p w14:paraId="6B123F98" w14:textId="77777777" w:rsidR="00D04024" w:rsidRPr="00314A09" w:rsidRDefault="00D04024" w:rsidP="00D960CC">
            <w:pPr>
              <w:jc w:val="center"/>
              <w:rPr>
                <w:color w:val="000000"/>
                <w:sz w:val="22"/>
                <w:szCs w:val="22"/>
              </w:rPr>
            </w:pPr>
            <w:r>
              <w:rPr>
                <w:color w:val="000000"/>
                <w:sz w:val="20"/>
              </w:rPr>
              <w:t>1872,5</w:t>
            </w:r>
          </w:p>
        </w:tc>
        <w:tc>
          <w:tcPr>
            <w:tcW w:w="960" w:type="dxa"/>
            <w:shd w:val="clear" w:color="auto" w:fill="auto"/>
            <w:vAlign w:val="center"/>
            <w:hideMark/>
          </w:tcPr>
          <w:p w14:paraId="361EA6D3" w14:textId="77777777" w:rsidR="00D04024" w:rsidRPr="00314A09" w:rsidRDefault="00D04024" w:rsidP="00D960CC">
            <w:pPr>
              <w:jc w:val="center"/>
              <w:rPr>
                <w:color w:val="000000"/>
                <w:sz w:val="22"/>
                <w:szCs w:val="22"/>
              </w:rPr>
            </w:pPr>
            <w:r>
              <w:rPr>
                <w:color w:val="000000"/>
                <w:sz w:val="20"/>
              </w:rPr>
              <w:t>3745,0</w:t>
            </w:r>
          </w:p>
        </w:tc>
      </w:tr>
      <w:tr w:rsidR="00D04024" w:rsidRPr="00314A09" w14:paraId="6BC6CE98" w14:textId="77777777" w:rsidTr="00D960CC">
        <w:trPr>
          <w:trHeight w:val="390"/>
          <w:jc w:val="center"/>
        </w:trPr>
        <w:tc>
          <w:tcPr>
            <w:tcW w:w="988" w:type="dxa"/>
            <w:shd w:val="clear" w:color="auto" w:fill="auto"/>
            <w:vAlign w:val="center"/>
            <w:hideMark/>
          </w:tcPr>
          <w:p w14:paraId="0D1D1CCB" w14:textId="77777777" w:rsidR="00D04024" w:rsidRPr="00314A09" w:rsidRDefault="00D04024" w:rsidP="00D960CC">
            <w:pPr>
              <w:jc w:val="center"/>
              <w:rPr>
                <w:color w:val="000000"/>
                <w:sz w:val="22"/>
                <w:szCs w:val="22"/>
              </w:rPr>
            </w:pPr>
            <w:r w:rsidRPr="00314A09">
              <w:rPr>
                <w:color w:val="000000"/>
                <w:sz w:val="22"/>
                <w:szCs w:val="22"/>
              </w:rPr>
              <w:t>.3.2</w:t>
            </w:r>
          </w:p>
        </w:tc>
        <w:tc>
          <w:tcPr>
            <w:tcW w:w="4817" w:type="dxa"/>
            <w:shd w:val="clear" w:color="auto" w:fill="auto"/>
            <w:vAlign w:val="center"/>
            <w:hideMark/>
          </w:tcPr>
          <w:p w14:paraId="30E64FDE" w14:textId="77777777" w:rsidR="00D04024" w:rsidRPr="00314A09" w:rsidRDefault="00D04024" w:rsidP="00D960CC">
            <w:pPr>
              <w:rPr>
                <w:color w:val="000000"/>
                <w:sz w:val="22"/>
                <w:szCs w:val="22"/>
              </w:rPr>
            </w:pPr>
            <w:r w:rsidRPr="00314A09">
              <w:rPr>
                <w:color w:val="000000"/>
                <w:sz w:val="22"/>
                <w:szCs w:val="22"/>
              </w:rPr>
              <w:t>Федеральный бюджет</w:t>
            </w:r>
          </w:p>
        </w:tc>
        <w:tc>
          <w:tcPr>
            <w:tcW w:w="862" w:type="dxa"/>
            <w:shd w:val="clear" w:color="auto" w:fill="auto"/>
            <w:vAlign w:val="center"/>
            <w:hideMark/>
          </w:tcPr>
          <w:p w14:paraId="0E92D35D"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31C356DA"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2DE7A849"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2B2FD01D" w14:textId="77777777" w:rsidR="00D04024" w:rsidRPr="00314A09" w:rsidRDefault="00D04024" w:rsidP="00D960CC">
            <w:pPr>
              <w:jc w:val="center"/>
              <w:rPr>
                <w:b/>
                <w:bCs/>
                <w:color w:val="000000"/>
                <w:sz w:val="22"/>
                <w:szCs w:val="22"/>
              </w:rPr>
            </w:pPr>
            <w:r>
              <w:rPr>
                <w:color w:val="000000"/>
                <w:sz w:val="20"/>
              </w:rPr>
              <w:t> </w:t>
            </w:r>
          </w:p>
        </w:tc>
        <w:tc>
          <w:tcPr>
            <w:tcW w:w="960" w:type="dxa"/>
            <w:shd w:val="clear" w:color="auto" w:fill="auto"/>
            <w:vAlign w:val="center"/>
            <w:hideMark/>
          </w:tcPr>
          <w:p w14:paraId="644FA8F9"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5F123A63" w14:textId="77777777" w:rsidR="00D04024" w:rsidRPr="00314A09" w:rsidRDefault="00D04024" w:rsidP="00D960CC">
            <w:pPr>
              <w:jc w:val="center"/>
              <w:rPr>
                <w:color w:val="000000"/>
                <w:sz w:val="22"/>
                <w:szCs w:val="22"/>
              </w:rPr>
            </w:pPr>
            <w:r>
              <w:rPr>
                <w:color w:val="000000"/>
                <w:sz w:val="20"/>
              </w:rPr>
              <w:t> </w:t>
            </w:r>
          </w:p>
        </w:tc>
        <w:tc>
          <w:tcPr>
            <w:tcW w:w="949" w:type="dxa"/>
            <w:shd w:val="clear" w:color="auto" w:fill="auto"/>
            <w:vAlign w:val="center"/>
            <w:hideMark/>
          </w:tcPr>
          <w:p w14:paraId="5956D150" w14:textId="77777777" w:rsidR="00D04024" w:rsidRPr="00314A09" w:rsidRDefault="00D04024" w:rsidP="00D960CC">
            <w:pPr>
              <w:jc w:val="center"/>
              <w:rPr>
                <w:color w:val="000000"/>
                <w:sz w:val="22"/>
                <w:szCs w:val="22"/>
              </w:rPr>
            </w:pPr>
            <w:r>
              <w:rPr>
                <w:color w:val="000000"/>
                <w:sz w:val="20"/>
              </w:rPr>
              <w:t> </w:t>
            </w:r>
          </w:p>
        </w:tc>
        <w:tc>
          <w:tcPr>
            <w:tcW w:w="1337" w:type="dxa"/>
            <w:shd w:val="clear" w:color="auto" w:fill="auto"/>
            <w:vAlign w:val="center"/>
            <w:hideMark/>
          </w:tcPr>
          <w:p w14:paraId="72A8D2BC"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noWrap/>
            <w:vAlign w:val="center"/>
            <w:hideMark/>
          </w:tcPr>
          <w:p w14:paraId="51A96CFC" w14:textId="77777777" w:rsidR="00D04024" w:rsidRPr="00314A09" w:rsidRDefault="00D04024" w:rsidP="00D960CC">
            <w:pPr>
              <w:jc w:val="center"/>
              <w:rPr>
                <w:rFonts w:ascii="Calibri" w:hAnsi="Calibri" w:cs="Calibri"/>
                <w:color w:val="000000"/>
                <w:sz w:val="22"/>
                <w:szCs w:val="22"/>
              </w:rPr>
            </w:pPr>
            <w:r>
              <w:rPr>
                <w:color w:val="000000"/>
                <w:sz w:val="20"/>
              </w:rPr>
              <w:t> </w:t>
            </w:r>
          </w:p>
        </w:tc>
      </w:tr>
      <w:tr w:rsidR="00D04024" w:rsidRPr="00314A09" w14:paraId="07509137" w14:textId="77777777" w:rsidTr="00D960CC">
        <w:trPr>
          <w:trHeight w:val="315"/>
          <w:jc w:val="center"/>
        </w:trPr>
        <w:tc>
          <w:tcPr>
            <w:tcW w:w="988" w:type="dxa"/>
            <w:shd w:val="clear" w:color="auto" w:fill="auto"/>
            <w:vAlign w:val="center"/>
            <w:hideMark/>
          </w:tcPr>
          <w:p w14:paraId="44F08F42" w14:textId="77777777" w:rsidR="00D04024" w:rsidRPr="00314A09" w:rsidRDefault="00D04024" w:rsidP="00D960CC">
            <w:pPr>
              <w:jc w:val="center"/>
              <w:rPr>
                <w:color w:val="000000"/>
                <w:sz w:val="22"/>
                <w:szCs w:val="22"/>
              </w:rPr>
            </w:pPr>
            <w:r w:rsidRPr="00314A09">
              <w:rPr>
                <w:color w:val="000000"/>
                <w:sz w:val="22"/>
                <w:szCs w:val="22"/>
              </w:rPr>
              <w:lastRenderedPageBreak/>
              <w:t>.3.3</w:t>
            </w:r>
          </w:p>
        </w:tc>
        <w:tc>
          <w:tcPr>
            <w:tcW w:w="4817" w:type="dxa"/>
            <w:shd w:val="clear" w:color="auto" w:fill="auto"/>
            <w:vAlign w:val="center"/>
            <w:hideMark/>
          </w:tcPr>
          <w:p w14:paraId="5BB4C27F" w14:textId="77777777" w:rsidR="00D04024" w:rsidRPr="00314A09" w:rsidRDefault="00D04024" w:rsidP="00D960CC">
            <w:pPr>
              <w:rPr>
                <w:color w:val="000000"/>
                <w:sz w:val="22"/>
                <w:szCs w:val="22"/>
              </w:rPr>
            </w:pPr>
            <w:r w:rsidRPr="00314A09">
              <w:rPr>
                <w:color w:val="000000"/>
                <w:sz w:val="22"/>
                <w:szCs w:val="22"/>
              </w:rPr>
              <w:t>бюджет субъекта РФ</w:t>
            </w:r>
          </w:p>
        </w:tc>
        <w:tc>
          <w:tcPr>
            <w:tcW w:w="862" w:type="dxa"/>
            <w:shd w:val="clear" w:color="auto" w:fill="auto"/>
            <w:vAlign w:val="center"/>
            <w:hideMark/>
          </w:tcPr>
          <w:p w14:paraId="40967514"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67164C2A" w14:textId="77777777" w:rsidR="00D04024" w:rsidRPr="00314A09" w:rsidRDefault="00D04024" w:rsidP="00D960CC">
            <w:pPr>
              <w:jc w:val="center"/>
              <w:rPr>
                <w:color w:val="000000"/>
                <w:sz w:val="22"/>
                <w:szCs w:val="22"/>
              </w:rPr>
            </w:pPr>
            <w:r>
              <w:rPr>
                <w:color w:val="000000"/>
                <w:sz w:val="20"/>
              </w:rPr>
              <w:t>302,0</w:t>
            </w:r>
          </w:p>
        </w:tc>
        <w:tc>
          <w:tcPr>
            <w:tcW w:w="960" w:type="dxa"/>
            <w:shd w:val="clear" w:color="auto" w:fill="auto"/>
            <w:vAlign w:val="center"/>
            <w:hideMark/>
          </w:tcPr>
          <w:p w14:paraId="5D74E789" w14:textId="77777777" w:rsidR="00D04024" w:rsidRPr="00314A09" w:rsidRDefault="00D04024" w:rsidP="00D960CC">
            <w:pPr>
              <w:jc w:val="center"/>
              <w:rPr>
                <w:color w:val="000000"/>
                <w:sz w:val="22"/>
                <w:szCs w:val="22"/>
              </w:rPr>
            </w:pPr>
            <w:r>
              <w:rPr>
                <w:color w:val="000000"/>
                <w:sz w:val="20"/>
              </w:rPr>
              <w:t>302,0</w:t>
            </w:r>
          </w:p>
        </w:tc>
        <w:tc>
          <w:tcPr>
            <w:tcW w:w="960" w:type="dxa"/>
            <w:shd w:val="clear" w:color="auto" w:fill="auto"/>
            <w:vAlign w:val="center"/>
            <w:hideMark/>
          </w:tcPr>
          <w:p w14:paraId="68E34B68" w14:textId="77777777" w:rsidR="00D04024" w:rsidRPr="00314A09" w:rsidRDefault="00D04024" w:rsidP="00D960CC">
            <w:pPr>
              <w:jc w:val="center"/>
              <w:rPr>
                <w:color w:val="000000"/>
                <w:sz w:val="22"/>
                <w:szCs w:val="22"/>
              </w:rPr>
            </w:pPr>
            <w:r>
              <w:rPr>
                <w:color w:val="000000"/>
                <w:sz w:val="20"/>
              </w:rPr>
              <w:t>302,0</w:t>
            </w:r>
          </w:p>
        </w:tc>
        <w:tc>
          <w:tcPr>
            <w:tcW w:w="960" w:type="dxa"/>
            <w:shd w:val="clear" w:color="auto" w:fill="auto"/>
            <w:vAlign w:val="center"/>
            <w:hideMark/>
          </w:tcPr>
          <w:p w14:paraId="72D0D069" w14:textId="77777777" w:rsidR="00D04024" w:rsidRPr="00314A09" w:rsidRDefault="00D04024" w:rsidP="00D960CC">
            <w:pPr>
              <w:jc w:val="center"/>
              <w:rPr>
                <w:color w:val="000000"/>
                <w:sz w:val="22"/>
                <w:szCs w:val="22"/>
              </w:rPr>
            </w:pPr>
            <w:r>
              <w:rPr>
                <w:color w:val="000000"/>
                <w:sz w:val="20"/>
              </w:rPr>
              <w:t>302,0</w:t>
            </w:r>
          </w:p>
        </w:tc>
        <w:tc>
          <w:tcPr>
            <w:tcW w:w="960" w:type="dxa"/>
            <w:shd w:val="clear" w:color="auto" w:fill="auto"/>
            <w:vAlign w:val="center"/>
            <w:hideMark/>
          </w:tcPr>
          <w:p w14:paraId="4FD8411B" w14:textId="77777777" w:rsidR="00D04024" w:rsidRPr="00314A09" w:rsidRDefault="00D04024" w:rsidP="00D960CC">
            <w:pPr>
              <w:jc w:val="center"/>
              <w:rPr>
                <w:color w:val="000000"/>
                <w:sz w:val="22"/>
                <w:szCs w:val="22"/>
              </w:rPr>
            </w:pPr>
            <w:r>
              <w:rPr>
                <w:color w:val="000000"/>
                <w:sz w:val="20"/>
              </w:rPr>
              <w:t>302,0</w:t>
            </w:r>
          </w:p>
        </w:tc>
        <w:tc>
          <w:tcPr>
            <w:tcW w:w="949" w:type="dxa"/>
            <w:shd w:val="clear" w:color="auto" w:fill="auto"/>
            <w:vAlign w:val="center"/>
            <w:hideMark/>
          </w:tcPr>
          <w:p w14:paraId="3646977B" w14:textId="77777777" w:rsidR="00D04024" w:rsidRPr="00314A09" w:rsidRDefault="00D04024" w:rsidP="00D960CC">
            <w:pPr>
              <w:jc w:val="center"/>
              <w:rPr>
                <w:color w:val="000000"/>
                <w:sz w:val="22"/>
                <w:szCs w:val="22"/>
              </w:rPr>
            </w:pPr>
            <w:r>
              <w:rPr>
                <w:color w:val="000000"/>
                <w:sz w:val="20"/>
              </w:rPr>
              <w:t>1510,0</w:t>
            </w:r>
          </w:p>
        </w:tc>
        <w:tc>
          <w:tcPr>
            <w:tcW w:w="1337" w:type="dxa"/>
            <w:shd w:val="clear" w:color="auto" w:fill="auto"/>
            <w:vAlign w:val="center"/>
            <w:hideMark/>
          </w:tcPr>
          <w:p w14:paraId="4D2E0806" w14:textId="77777777" w:rsidR="00D04024" w:rsidRPr="00314A09" w:rsidRDefault="00D04024" w:rsidP="00D960CC">
            <w:pPr>
              <w:jc w:val="center"/>
              <w:rPr>
                <w:color w:val="000000"/>
                <w:sz w:val="22"/>
                <w:szCs w:val="22"/>
              </w:rPr>
            </w:pPr>
            <w:r>
              <w:rPr>
                <w:color w:val="000000"/>
                <w:sz w:val="20"/>
              </w:rPr>
              <w:t>1510,0</w:t>
            </w:r>
          </w:p>
        </w:tc>
        <w:tc>
          <w:tcPr>
            <w:tcW w:w="960" w:type="dxa"/>
            <w:shd w:val="clear" w:color="auto" w:fill="auto"/>
            <w:vAlign w:val="center"/>
            <w:hideMark/>
          </w:tcPr>
          <w:p w14:paraId="79F6ACD0" w14:textId="77777777" w:rsidR="00D04024" w:rsidRPr="00314A09" w:rsidRDefault="00D04024" w:rsidP="00D960CC">
            <w:pPr>
              <w:jc w:val="center"/>
              <w:rPr>
                <w:color w:val="000000"/>
                <w:sz w:val="22"/>
                <w:szCs w:val="22"/>
              </w:rPr>
            </w:pPr>
            <w:r>
              <w:rPr>
                <w:color w:val="000000"/>
                <w:sz w:val="20"/>
              </w:rPr>
              <w:t>3020,0</w:t>
            </w:r>
          </w:p>
        </w:tc>
      </w:tr>
      <w:tr w:rsidR="00D04024" w:rsidRPr="00314A09" w14:paraId="1BFEF74C" w14:textId="77777777" w:rsidTr="00D960CC">
        <w:trPr>
          <w:trHeight w:val="351"/>
          <w:jc w:val="center"/>
        </w:trPr>
        <w:tc>
          <w:tcPr>
            <w:tcW w:w="988" w:type="dxa"/>
            <w:shd w:val="clear" w:color="auto" w:fill="auto"/>
            <w:vAlign w:val="center"/>
            <w:hideMark/>
          </w:tcPr>
          <w:p w14:paraId="38DFA2F4" w14:textId="77777777" w:rsidR="00D04024" w:rsidRPr="00314A09" w:rsidRDefault="00D04024" w:rsidP="00D960CC">
            <w:pPr>
              <w:jc w:val="center"/>
              <w:rPr>
                <w:color w:val="000000"/>
                <w:sz w:val="22"/>
                <w:szCs w:val="22"/>
              </w:rPr>
            </w:pPr>
            <w:r w:rsidRPr="00314A09">
              <w:rPr>
                <w:color w:val="000000"/>
                <w:sz w:val="22"/>
                <w:szCs w:val="22"/>
              </w:rPr>
              <w:t>.3.4</w:t>
            </w:r>
          </w:p>
        </w:tc>
        <w:tc>
          <w:tcPr>
            <w:tcW w:w="4817" w:type="dxa"/>
            <w:shd w:val="clear" w:color="auto" w:fill="auto"/>
            <w:vAlign w:val="center"/>
            <w:hideMark/>
          </w:tcPr>
          <w:p w14:paraId="767B386A" w14:textId="77777777" w:rsidR="00D04024" w:rsidRPr="00314A09" w:rsidRDefault="00D04024" w:rsidP="00D960CC">
            <w:pPr>
              <w:rPr>
                <w:color w:val="000000"/>
                <w:sz w:val="22"/>
                <w:szCs w:val="22"/>
              </w:rPr>
            </w:pPr>
            <w:r w:rsidRPr="00314A09">
              <w:rPr>
                <w:color w:val="000000"/>
                <w:sz w:val="22"/>
                <w:szCs w:val="22"/>
              </w:rPr>
              <w:t>бюджет муниципального образования (района)</w:t>
            </w:r>
          </w:p>
        </w:tc>
        <w:tc>
          <w:tcPr>
            <w:tcW w:w="862" w:type="dxa"/>
            <w:shd w:val="clear" w:color="auto" w:fill="auto"/>
            <w:vAlign w:val="center"/>
            <w:hideMark/>
          </w:tcPr>
          <w:p w14:paraId="7030292D"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02A88821"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167B194E"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0B868B7A"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43A16C09"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22BA6F43" w14:textId="77777777" w:rsidR="00D04024" w:rsidRPr="00314A09" w:rsidRDefault="00D04024" w:rsidP="00D960CC">
            <w:pPr>
              <w:jc w:val="center"/>
              <w:rPr>
                <w:color w:val="000000"/>
                <w:sz w:val="22"/>
                <w:szCs w:val="22"/>
              </w:rPr>
            </w:pPr>
            <w:r>
              <w:rPr>
                <w:color w:val="000000"/>
                <w:sz w:val="20"/>
              </w:rPr>
              <w:t> </w:t>
            </w:r>
          </w:p>
        </w:tc>
        <w:tc>
          <w:tcPr>
            <w:tcW w:w="949" w:type="dxa"/>
            <w:shd w:val="clear" w:color="auto" w:fill="auto"/>
            <w:vAlign w:val="center"/>
            <w:hideMark/>
          </w:tcPr>
          <w:p w14:paraId="654B1695" w14:textId="77777777" w:rsidR="00D04024" w:rsidRPr="00314A09" w:rsidRDefault="00D04024" w:rsidP="00D960CC">
            <w:pPr>
              <w:jc w:val="center"/>
              <w:rPr>
                <w:color w:val="000000"/>
                <w:sz w:val="22"/>
                <w:szCs w:val="22"/>
              </w:rPr>
            </w:pPr>
            <w:r>
              <w:rPr>
                <w:color w:val="000000"/>
                <w:sz w:val="20"/>
              </w:rPr>
              <w:t> </w:t>
            </w:r>
          </w:p>
        </w:tc>
        <w:tc>
          <w:tcPr>
            <w:tcW w:w="1337" w:type="dxa"/>
            <w:shd w:val="clear" w:color="auto" w:fill="auto"/>
            <w:vAlign w:val="center"/>
            <w:hideMark/>
          </w:tcPr>
          <w:p w14:paraId="0CAE49A5" w14:textId="77777777" w:rsidR="00D04024" w:rsidRPr="00314A09" w:rsidRDefault="00D04024" w:rsidP="00D960CC">
            <w:pPr>
              <w:jc w:val="center"/>
              <w:rPr>
                <w:color w:val="000000"/>
                <w:sz w:val="22"/>
                <w:szCs w:val="22"/>
              </w:rPr>
            </w:pPr>
            <w:r>
              <w:rPr>
                <w:color w:val="000000"/>
                <w:sz w:val="20"/>
              </w:rPr>
              <w:t> </w:t>
            </w:r>
          </w:p>
        </w:tc>
        <w:tc>
          <w:tcPr>
            <w:tcW w:w="960" w:type="dxa"/>
            <w:shd w:val="clear" w:color="auto" w:fill="auto"/>
            <w:vAlign w:val="center"/>
            <w:hideMark/>
          </w:tcPr>
          <w:p w14:paraId="154BE78E" w14:textId="77777777" w:rsidR="00D04024" w:rsidRPr="00314A09" w:rsidRDefault="00D04024" w:rsidP="00D960CC">
            <w:pPr>
              <w:jc w:val="center"/>
              <w:rPr>
                <w:color w:val="000000"/>
                <w:sz w:val="22"/>
                <w:szCs w:val="22"/>
              </w:rPr>
            </w:pPr>
            <w:r>
              <w:rPr>
                <w:color w:val="000000"/>
                <w:sz w:val="20"/>
              </w:rPr>
              <w:t> </w:t>
            </w:r>
          </w:p>
        </w:tc>
      </w:tr>
      <w:tr w:rsidR="00D04024" w:rsidRPr="00314A09" w14:paraId="23E7C221" w14:textId="77777777" w:rsidTr="00D960CC">
        <w:trPr>
          <w:trHeight w:val="529"/>
          <w:jc w:val="center"/>
        </w:trPr>
        <w:tc>
          <w:tcPr>
            <w:tcW w:w="988" w:type="dxa"/>
            <w:shd w:val="clear" w:color="auto" w:fill="auto"/>
            <w:vAlign w:val="center"/>
            <w:hideMark/>
          </w:tcPr>
          <w:p w14:paraId="1F61E7BE" w14:textId="77777777" w:rsidR="00D04024" w:rsidRPr="00314A09" w:rsidRDefault="00D04024" w:rsidP="00D960CC">
            <w:pPr>
              <w:jc w:val="center"/>
              <w:rPr>
                <w:color w:val="000000"/>
                <w:sz w:val="22"/>
                <w:szCs w:val="22"/>
              </w:rPr>
            </w:pPr>
            <w:r w:rsidRPr="00314A09">
              <w:rPr>
                <w:color w:val="000000"/>
                <w:sz w:val="22"/>
                <w:szCs w:val="22"/>
              </w:rPr>
              <w:t>.3.5</w:t>
            </w:r>
          </w:p>
        </w:tc>
        <w:tc>
          <w:tcPr>
            <w:tcW w:w="4817" w:type="dxa"/>
            <w:shd w:val="clear" w:color="auto" w:fill="auto"/>
            <w:vAlign w:val="center"/>
            <w:hideMark/>
          </w:tcPr>
          <w:p w14:paraId="0A04224B" w14:textId="77777777" w:rsidR="00D04024" w:rsidRPr="00314A09" w:rsidRDefault="00D04024" w:rsidP="00D960CC">
            <w:pPr>
              <w:rPr>
                <w:color w:val="000000"/>
                <w:sz w:val="22"/>
                <w:szCs w:val="22"/>
              </w:rPr>
            </w:pPr>
            <w:r w:rsidRPr="00314A09">
              <w:rPr>
                <w:color w:val="000000"/>
                <w:sz w:val="22"/>
                <w:szCs w:val="22"/>
              </w:rPr>
              <w:t>бюджет муниципального образования (</w:t>
            </w:r>
            <w:r>
              <w:rPr>
                <w:color w:val="000000"/>
                <w:sz w:val="22"/>
                <w:szCs w:val="22"/>
              </w:rPr>
              <w:t>Егорьевский</w:t>
            </w:r>
            <w:r w:rsidRPr="00314A09">
              <w:rPr>
                <w:color w:val="000000"/>
                <w:sz w:val="22"/>
                <w:szCs w:val="22"/>
              </w:rPr>
              <w:t xml:space="preserve"> сельсовет)</w:t>
            </w:r>
          </w:p>
        </w:tc>
        <w:tc>
          <w:tcPr>
            <w:tcW w:w="862" w:type="dxa"/>
            <w:shd w:val="clear" w:color="auto" w:fill="auto"/>
            <w:vAlign w:val="center"/>
            <w:hideMark/>
          </w:tcPr>
          <w:p w14:paraId="5BA4488C"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488010A1" w14:textId="77777777" w:rsidR="00D04024" w:rsidRPr="00314A09" w:rsidRDefault="00D04024" w:rsidP="00D960CC">
            <w:pPr>
              <w:jc w:val="center"/>
              <w:rPr>
                <w:color w:val="000000"/>
                <w:sz w:val="22"/>
                <w:szCs w:val="22"/>
              </w:rPr>
            </w:pPr>
            <w:r>
              <w:rPr>
                <w:color w:val="000000"/>
                <w:sz w:val="20"/>
              </w:rPr>
              <w:t>0,0</w:t>
            </w:r>
          </w:p>
        </w:tc>
        <w:tc>
          <w:tcPr>
            <w:tcW w:w="960" w:type="dxa"/>
            <w:shd w:val="clear" w:color="auto" w:fill="auto"/>
            <w:vAlign w:val="center"/>
            <w:hideMark/>
          </w:tcPr>
          <w:p w14:paraId="740ACE4C" w14:textId="77777777" w:rsidR="00D04024" w:rsidRPr="00314A09" w:rsidRDefault="00D04024" w:rsidP="00D960CC">
            <w:pPr>
              <w:jc w:val="center"/>
              <w:rPr>
                <w:color w:val="000000"/>
                <w:sz w:val="22"/>
                <w:szCs w:val="22"/>
              </w:rPr>
            </w:pPr>
            <w:r>
              <w:rPr>
                <w:color w:val="000000"/>
                <w:sz w:val="20"/>
              </w:rPr>
              <w:t>0,0</w:t>
            </w:r>
          </w:p>
        </w:tc>
        <w:tc>
          <w:tcPr>
            <w:tcW w:w="960" w:type="dxa"/>
            <w:shd w:val="clear" w:color="auto" w:fill="auto"/>
            <w:vAlign w:val="center"/>
            <w:hideMark/>
          </w:tcPr>
          <w:p w14:paraId="5D992355" w14:textId="77777777" w:rsidR="00D04024" w:rsidRPr="00314A09" w:rsidRDefault="00D04024" w:rsidP="00D960CC">
            <w:pPr>
              <w:jc w:val="center"/>
              <w:rPr>
                <w:color w:val="000000"/>
                <w:sz w:val="22"/>
                <w:szCs w:val="22"/>
              </w:rPr>
            </w:pPr>
            <w:r>
              <w:rPr>
                <w:color w:val="000000"/>
                <w:sz w:val="20"/>
              </w:rPr>
              <w:t>0,0</w:t>
            </w:r>
          </w:p>
        </w:tc>
        <w:tc>
          <w:tcPr>
            <w:tcW w:w="960" w:type="dxa"/>
            <w:shd w:val="clear" w:color="auto" w:fill="auto"/>
            <w:vAlign w:val="center"/>
            <w:hideMark/>
          </w:tcPr>
          <w:p w14:paraId="56ED591B" w14:textId="77777777" w:rsidR="00D04024" w:rsidRPr="00314A09" w:rsidRDefault="00D04024" w:rsidP="00D960CC">
            <w:pPr>
              <w:jc w:val="center"/>
              <w:rPr>
                <w:color w:val="000000"/>
                <w:sz w:val="22"/>
                <w:szCs w:val="22"/>
              </w:rPr>
            </w:pPr>
            <w:r>
              <w:rPr>
                <w:color w:val="000000"/>
                <w:sz w:val="20"/>
              </w:rPr>
              <w:t>0,0</w:t>
            </w:r>
          </w:p>
        </w:tc>
        <w:tc>
          <w:tcPr>
            <w:tcW w:w="960" w:type="dxa"/>
            <w:shd w:val="clear" w:color="auto" w:fill="auto"/>
            <w:vAlign w:val="center"/>
            <w:hideMark/>
          </w:tcPr>
          <w:p w14:paraId="6A8049DB" w14:textId="77777777" w:rsidR="00D04024" w:rsidRPr="00314A09" w:rsidRDefault="00D04024" w:rsidP="00D960CC">
            <w:pPr>
              <w:jc w:val="center"/>
              <w:rPr>
                <w:color w:val="000000"/>
                <w:sz w:val="22"/>
                <w:szCs w:val="22"/>
              </w:rPr>
            </w:pPr>
            <w:r>
              <w:rPr>
                <w:color w:val="000000"/>
                <w:sz w:val="20"/>
              </w:rPr>
              <w:t>0,0</w:t>
            </w:r>
          </w:p>
        </w:tc>
        <w:tc>
          <w:tcPr>
            <w:tcW w:w="949" w:type="dxa"/>
            <w:shd w:val="clear" w:color="auto" w:fill="auto"/>
            <w:vAlign w:val="center"/>
            <w:hideMark/>
          </w:tcPr>
          <w:p w14:paraId="569E49B9" w14:textId="77777777" w:rsidR="00D04024" w:rsidRPr="00314A09" w:rsidRDefault="00D04024" w:rsidP="00D960CC">
            <w:pPr>
              <w:jc w:val="center"/>
              <w:rPr>
                <w:color w:val="000000"/>
                <w:sz w:val="22"/>
                <w:szCs w:val="22"/>
              </w:rPr>
            </w:pPr>
            <w:r>
              <w:rPr>
                <w:color w:val="000000"/>
                <w:sz w:val="20"/>
              </w:rPr>
              <w:t>0,0</w:t>
            </w:r>
          </w:p>
        </w:tc>
        <w:tc>
          <w:tcPr>
            <w:tcW w:w="1337" w:type="dxa"/>
            <w:shd w:val="clear" w:color="auto" w:fill="auto"/>
            <w:vAlign w:val="center"/>
            <w:hideMark/>
          </w:tcPr>
          <w:p w14:paraId="117F1F04" w14:textId="77777777" w:rsidR="00D04024" w:rsidRPr="00314A09" w:rsidRDefault="00D04024" w:rsidP="00D960CC">
            <w:pPr>
              <w:jc w:val="center"/>
              <w:rPr>
                <w:color w:val="000000"/>
                <w:sz w:val="22"/>
                <w:szCs w:val="22"/>
              </w:rPr>
            </w:pPr>
            <w:r>
              <w:rPr>
                <w:color w:val="000000"/>
                <w:sz w:val="20"/>
              </w:rPr>
              <w:t>0,0</w:t>
            </w:r>
          </w:p>
        </w:tc>
        <w:tc>
          <w:tcPr>
            <w:tcW w:w="960" w:type="dxa"/>
            <w:shd w:val="clear" w:color="auto" w:fill="auto"/>
            <w:vAlign w:val="center"/>
            <w:hideMark/>
          </w:tcPr>
          <w:p w14:paraId="54D5AA01" w14:textId="77777777" w:rsidR="00D04024" w:rsidRPr="00314A09" w:rsidRDefault="00D04024" w:rsidP="00D960CC">
            <w:pPr>
              <w:jc w:val="center"/>
              <w:rPr>
                <w:color w:val="000000"/>
                <w:sz w:val="22"/>
                <w:szCs w:val="22"/>
              </w:rPr>
            </w:pPr>
            <w:r>
              <w:rPr>
                <w:color w:val="000000"/>
                <w:sz w:val="20"/>
              </w:rPr>
              <w:t>0,0</w:t>
            </w:r>
          </w:p>
        </w:tc>
      </w:tr>
      <w:tr w:rsidR="00D04024" w:rsidRPr="00314A09" w14:paraId="55AD5D4F" w14:textId="77777777" w:rsidTr="00D960CC">
        <w:trPr>
          <w:trHeight w:val="315"/>
          <w:jc w:val="center"/>
        </w:trPr>
        <w:tc>
          <w:tcPr>
            <w:tcW w:w="988" w:type="dxa"/>
            <w:shd w:val="clear" w:color="auto" w:fill="auto"/>
            <w:vAlign w:val="center"/>
            <w:hideMark/>
          </w:tcPr>
          <w:p w14:paraId="0D0F36B2" w14:textId="77777777" w:rsidR="00D04024" w:rsidRPr="00314A09" w:rsidRDefault="00D04024" w:rsidP="00D960CC">
            <w:pPr>
              <w:jc w:val="center"/>
              <w:rPr>
                <w:color w:val="000000"/>
                <w:sz w:val="22"/>
                <w:szCs w:val="22"/>
              </w:rPr>
            </w:pPr>
            <w:r w:rsidRPr="00314A09">
              <w:rPr>
                <w:color w:val="000000"/>
                <w:sz w:val="22"/>
                <w:szCs w:val="22"/>
              </w:rPr>
              <w:t>.3.6</w:t>
            </w:r>
          </w:p>
        </w:tc>
        <w:tc>
          <w:tcPr>
            <w:tcW w:w="4817" w:type="dxa"/>
            <w:shd w:val="clear" w:color="auto" w:fill="auto"/>
            <w:vAlign w:val="center"/>
            <w:hideMark/>
          </w:tcPr>
          <w:p w14:paraId="1BB201D0" w14:textId="77777777" w:rsidR="00D04024" w:rsidRPr="00314A09" w:rsidRDefault="00D04024" w:rsidP="00D960CC">
            <w:pPr>
              <w:rPr>
                <w:color w:val="000000"/>
                <w:sz w:val="22"/>
                <w:szCs w:val="22"/>
              </w:rPr>
            </w:pPr>
            <w:r w:rsidRPr="00314A09">
              <w:rPr>
                <w:color w:val="000000"/>
                <w:sz w:val="22"/>
                <w:szCs w:val="22"/>
              </w:rPr>
              <w:t>Собственные средства РСО</w:t>
            </w:r>
          </w:p>
        </w:tc>
        <w:tc>
          <w:tcPr>
            <w:tcW w:w="862" w:type="dxa"/>
            <w:shd w:val="clear" w:color="auto" w:fill="auto"/>
            <w:vAlign w:val="center"/>
            <w:hideMark/>
          </w:tcPr>
          <w:p w14:paraId="16FC566A"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698BEFC8" w14:textId="77777777" w:rsidR="00D04024" w:rsidRPr="00314A09" w:rsidRDefault="00D04024" w:rsidP="00D960CC">
            <w:pPr>
              <w:jc w:val="center"/>
              <w:rPr>
                <w:color w:val="000000"/>
                <w:sz w:val="22"/>
                <w:szCs w:val="22"/>
              </w:rPr>
            </w:pPr>
            <w:r>
              <w:rPr>
                <w:color w:val="000000"/>
                <w:sz w:val="20"/>
              </w:rPr>
              <w:t>0,0</w:t>
            </w:r>
          </w:p>
        </w:tc>
        <w:tc>
          <w:tcPr>
            <w:tcW w:w="960" w:type="dxa"/>
            <w:shd w:val="clear" w:color="auto" w:fill="auto"/>
            <w:vAlign w:val="center"/>
            <w:hideMark/>
          </w:tcPr>
          <w:p w14:paraId="387AAC3D" w14:textId="77777777" w:rsidR="00D04024" w:rsidRPr="00314A09" w:rsidRDefault="00D04024" w:rsidP="00D960CC">
            <w:pPr>
              <w:jc w:val="center"/>
              <w:rPr>
                <w:color w:val="000000"/>
                <w:sz w:val="22"/>
                <w:szCs w:val="22"/>
              </w:rPr>
            </w:pPr>
            <w:r>
              <w:rPr>
                <w:color w:val="000000"/>
                <w:sz w:val="20"/>
              </w:rPr>
              <w:t>0,0</w:t>
            </w:r>
          </w:p>
        </w:tc>
        <w:tc>
          <w:tcPr>
            <w:tcW w:w="960" w:type="dxa"/>
            <w:shd w:val="clear" w:color="auto" w:fill="auto"/>
            <w:vAlign w:val="center"/>
            <w:hideMark/>
          </w:tcPr>
          <w:p w14:paraId="552E7F2B" w14:textId="77777777" w:rsidR="00D04024" w:rsidRPr="00314A09" w:rsidRDefault="00D04024" w:rsidP="00D960CC">
            <w:pPr>
              <w:jc w:val="center"/>
              <w:rPr>
                <w:color w:val="000000"/>
                <w:sz w:val="22"/>
                <w:szCs w:val="22"/>
              </w:rPr>
            </w:pPr>
            <w:r>
              <w:rPr>
                <w:color w:val="000000"/>
                <w:sz w:val="20"/>
              </w:rPr>
              <w:t>0,0</w:t>
            </w:r>
          </w:p>
        </w:tc>
        <w:tc>
          <w:tcPr>
            <w:tcW w:w="960" w:type="dxa"/>
            <w:shd w:val="clear" w:color="auto" w:fill="auto"/>
            <w:vAlign w:val="center"/>
            <w:hideMark/>
          </w:tcPr>
          <w:p w14:paraId="73D17ABF" w14:textId="77777777" w:rsidR="00D04024" w:rsidRPr="00314A09" w:rsidRDefault="00D04024" w:rsidP="00D960CC">
            <w:pPr>
              <w:jc w:val="center"/>
              <w:rPr>
                <w:color w:val="000000"/>
                <w:sz w:val="22"/>
                <w:szCs w:val="22"/>
              </w:rPr>
            </w:pPr>
            <w:r>
              <w:rPr>
                <w:color w:val="000000"/>
                <w:sz w:val="20"/>
              </w:rPr>
              <w:t>0,0</w:t>
            </w:r>
          </w:p>
        </w:tc>
        <w:tc>
          <w:tcPr>
            <w:tcW w:w="960" w:type="dxa"/>
            <w:shd w:val="clear" w:color="auto" w:fill="auto"/>
            <w:vAlign w:val="center"/>
            <w:hideMark/>
          </w:tcPr>
          <w:p w14:paraId="465EE154" w14:textId="77777777" w:rsidR="00D04024" w:rsidRPr="00314A09" w:rsidRDefault="00D04024" w:rsidP="00D960CC">
            <w:pPr>
              <w:jc w:val="center"/>
              <w:rPr>
                <w:color w:val="000000"/>
                <w:sz w:val="22"/>
                <w:szCs w:val="22"/>
              </w:rPr>
            </w:pPr>
            <w:r>
              <w:rPr>
                <w:color w:val="000000"/>
                <w:sz w:val="20"/>
              </w:rPr>
              <w:t>0,0</w:t>
            </w:r>
          </w:p>
        </w:tc>
        <w:tc>
          <w:tcPr>
            <w:tcW w:w="949" w:type="dxa"/>
            <w:shd w:val="clear" w:color="auto" w:fill="auto"/>
            <w:vAlign w:val="center"/>
            <w:hideMark/>
          </w:tcPr>
          <w:p w14:paraId="40F73BBE" w14:textId="77777777" w:rsidR="00D04024" w:rsidRPr="00314A09" w:rsidRDefault="00D04024" w:rsidP="00D960CC">
            <w:pPr>
              <w:jc w:val="center"/>
              <w:rPr>
                <w:color w:val="000000"/>
                <w:sz w:val="22"/>
                <w:szCs w:val="22"/>
              </w:rPr>
            </w:pPr>
            <w:r>
              <w:rPr>
                <w:color w:val="000000"/>
                <w:sz w:val="20"/>
              </w:rPr>
              <w:t>0,0</w:t>
            </w:r>
          </w:p>
        </w:tc>
        <w:tc>
          <w:tcPr>
            <w:tcW w:w="1337" w:type="dxa"/>
            <w:shd w:val="clear" w:color="auto" w:fill="auto"/>
            <w:vAlign w:val="center"/>
            <w:hideMark/>
          </w:tcPr>
          <w:p w14:paraId="67BBB4E6" w14:textId="77777777" w:rsidR="00D04024" w:rsidRPr="00314A09" w:rsidRDefault="00D04024" w:rsidP="00D960CC">
            <w:pPr>
              <w:jc w:val="center"/>
              <w:rPr>
                <w:color w:val="000000"/>
                <w:sz w:val="22"/>
                <w:szCs w:val="22"/>
              </w:rPr>
            </w:pPr>
            <w:r>
              <w:rPr>
                <w:color w:val="000000"/>
                <w:sz w:val="20"/>
              </w:rPr>
              <w:t>0,0</w:t>
            </w:r>
          </w:p>
        </w:tc>
        <w:tc>
          <w:tcPr>
            <w:tcW w:w="960" w:type="dxa"/>
            <w:shd w:val="clear" w:color="auto" w:fill="auto"/>
            <w:vAlign w:val="center"/>
            <w:hideMark/>
          </w:tcPr>
          <w:p w14:paraId="2717C355" w14:textId="77777777" w:rsidR="00D04024" w:rsidRPr="00314A09" w:rsidRDefault="00D04024" w:rsidP="00D960CC">
            <w:pPr>
              <w:jc w:val="center"/>
              <w:rPr>
                <w:color w:val="000000"/>
                <w:sz w:val="22"/>
                <w:szCs w:val="22"/>
              </w:rPr>
            </w:pPr>
            <w:r>
              <w:rPr>
                <w:color w:val="000000"/>
                <w:sz w:val="20"/>
              </w:rPr>
              <w:t>0,0</w:t>
            </w:r>
          </w:p>
        </w:tc>
      </w:tr>
      <w:tr w:rsidR="00D04024" w:rsidRPr="00314A09" w14:paraId="50BDDD33" w14:textId="77777777" w:rsidTr="00D960CC">
        <w:trPr>
          <w:trHeight w:val="315"/>
          <w:jc w:val="center"/>
        </w:trPr>
        <w:tc>
          <w:tcPr>
            <w:tcW w:w="988" w:type="dxa"/>
            <w:shd w:val="clear" w:color="auto" w:fill="auto"/>
            <w:vAlign w:val="center"/>
            <w:hideMark/>
          </w:tcPr>
          <w:p w14:paraId="76E179D6" w14:textId="77777777" w:rsidR="00D04024" w:rsidRPr="00314A09" w:rsidRDefault="00D04024" w:rsidP="00D960CC">
            <w:pPr>
              <w:jc w:val="center"/>
              <w:rPr>
                <w:color w:val="000000"/>
                <w:sz w:val="22"/>
                <w:szCs w:val="22"/>
              </w:rPr>
            </w:pPr>
            <w:r w:rsidRPr="00314A09">
              <w:rPr>
                <w:color w:val="000000"/>
                <w:sz w:val="22"/>
                <w:szCs w:val="22"/>
              </w:rPr>
              <w:t>.3.7</w:t>
            </w:r>
          </w:p>
        </w:tc>
        <w:tc>
          <w:tcPr>
            <w:tcW w:w="4817" w:type="dxa"/>
            <w:shd w:val="clear" w:color="auto" w:fill="auto"/>
            <w:vAlign w:val="center"/>
            <w:hideMark/>
          </w:tcPr>
          <w:p w14:paraId="430BF44A" w14:textId="77777777" w:rsidR="00D04024" w:rsidRPr="00314A09" w:rsidRDefault="00D04024" w:rsidP="00D960CC">
            <w:pPr>
              <w:rPr>
                <w:color w:val="000000"/>
                <w:sz w:val="22"/>
                <w:szCs w:val="22"/>
              </w:rPr>
            </w:pPr>
            <w:r w:rsidRPr="00314A09">
              <w:rPr>
                <w:color w:val="000000"/>
                <w:sz w:val="22"/>
                <w:szCs w:val="22"/>
              </w:rPr>
              <w:t>за счет тарифов на подключение</w:t>
            </w:r>
          </w:p>
        </w:tc>
        <w:tc>
          <w:tcPr>
            <w:tcW w:w="862" w:type="dxa"/>
            <w:shd w:val="clear" w:color="auto" w:fill="auto"/>
            <w:vAlign w:val="center"/>
            <w:hideMark/>
          </w:tcPr>
          <w:p w14:paraId="3CA783F0" w14:textId="77777777" w:rsidR="00D04024" w:rsidRPr="00314A09" w:rsidRDefault="00D04024" w:rsidP="00D960CC">
            <w:pPr>
              <w:jc w:val="center"/>
              <w:rPr>
                <w:color w:val="000000"/>
                <w:sz w:val="22"/>
                <w:szCs w:val="22"/>
              </w:rPr>
            </w:pPr>
            <w:proofErr w:type="spellStart"/>
            <w:r w:rsidRPr="00314A09">
              <w:rPr>
                <w:color w:val="000000"/>
                <w:sz w:val="22"/>
                <w:szCs w:val="22"/>
              </w:rPr>
              <w:t>т.руб</w:t>
            </w:r>
            <w:proofErr w:type="spellEnd"/>
          </w:p>
        </w:tc>
        <w:tc>
          <w:tcPr>
            <w:tcW w:w="960" w:type="dxa"/>
            <w:shd w:val="clear" w:color="auto" w:fill="auto"/>
            <w:vAlign w:val="center"/>
            <w:hideMark/>
          </w:tcPr>
          <w:p w14:paraId="017D6BDA" w14:textId="77777777" w:rsidR="00D04024" w:rsidRPr="00314A09" w:rsidRDefault="00D04024" w:rsidP="00D960CC">
            <w:pPr>
              <w:jc w:val="center"/>
              <w:rPr>
                <w:color w:val="000000"/>
                <w:sz w:val="22"/>
                <w:szCs w:val="22"/>
              </w:rPr>
            </w:pPr>
            <w:r>
              <w:rPr>
                <w:color w:val="000000"/>
                <w:sz w:val="20"/>
              </w:rPr>
              <w:t>72,5</w:t>
            </w:r>
          </w:p>
        </w:tc>
        <w:tc>
          <w:tcPr>
            <w:tcW w:w="960" w:type="dxa"/>
            <w:shd w:val="clear" w:color="auto" w:fill="auto"/>
            <w:vAlign w:val="center"/>
            <w:hideMark/>
          </w:tcPr>
          <w:p w14:paraId="439F3F9F" w14:textId="77777777" w:rsidR="00D04024" w:rsidRPr="00314A09" w:rsidRDefault="00D04024" w:rsidP="00D960CC">
            <w:pPr>
              <w:jc w:val="center"/>
              <w:rPr>
                <w:color w:val="000000"/>
                <w:sz w:val="22"/>
                <w:szCs w:val="22"/>
              </w:rPr>
            </w:pPr>
            <w:r>
              <w:rPr>
                <w:color w:val="000000"/>
                <w:sz w:val="20"/>
              </w:rPr>
              <w:t>72,5</w:t>
            </w:r>
          </w:p>
        </w:tc>
        <w:tc>
          <w:tcPr>
            <w:tcW w:w="960" w:type="dxa"/>
            <w:shd w:val="clear" w:color="auto" w:fill="auto"/>
            <w:vAlign w:val="center"/>
            <w:hideMark/>
          </w:tcPr>
          <w:p w14:paraId="4F587DCB" w14:textId="77777777" w:rsidR="00D04024" w:rsidRPr="00314A09" w:rsidRDefault="00D04024" w:rsidP="00D960CC">
            <w:pPr>
              <w:jc w:val="center"/>
              <w:rPr>
                <w:color w:val="000000"/>
                <w:sz w:val="22"/>
                <w:szCs w:val="22"/>
              </w:rPr>
            </w:pPr>
            <w:r>
              <w:rPr>
                <w:color w:val="000000"/>
                <w:sz w:val="20"/>
              </w:rPr>
              <w:t>72,5</w:t>
            </w:r>
          </w:p>
        </w:tc>
        <w:tc>
          <w:tcPr>
            <w:tcW w:w="960" w:type="dxa"/>
            <w:shd w:val="clear" w:color="auto" w:fill="auto"/>
            <w:vAlign w:val="center"/>
            <w:hideMark/>
          </w:tcPr>
          <w:p w14:paraId="10DEC18C" w14:textId="77777777" w:rsidR="00D04024" w:rsidRPr="00314A09" w:rsidRDefault="00D04024" w:rsidP="00D960CC">
            <w:pPr>
              <w:jc w:val="center"/>
              <w:rPr>
                <w:color w:val="000000"/>
                <w:sz w:val="22"/>
                <w:szCs w:val="22"/>
              </w:rPr>
            </w:pPr>
            <w:r>
              <w:rPr>
                <w:color w:val="000000"/>
                <w:sz w:val="20"/>
              </w:rPr>
              <w:t>72,5</w:t>
            </w:r>
          </w:p>
        </w:tc>
        <w:tc>
          <w:tcPr>
            <w:tcW w:w="960" w:type="dxa"/>
            <w:shd w:val="clear" w:color="auto" w:fill="auto"/>
            <w:vAlign w:val="center"/>
            <w:hideMark/>
          </w:tcPr>
          <w:p w14:paraId="4CB3C172" w14:textId="77777777" w:rsidR="00D04024" w:rsidRPr="00314A09" w:rsidRDefault="00D04024" w:rsidP="00D960CC">
            <w:pPr>
              <w:jc w:val="center"/>
              <w:rPr>
                <w:color w:val="000000"/>
                <w:sz w:val="22"/>
                <w:szCs w:val="22"/>
              </w:rPr>
            </w:pPr>
            <w:r>
              <w:rPr>
                <w:color w:val="000000"/>
                <w:sz w:val="20"/>
              </w:rPr>
              <w:t>72,5</w:t>
            </w:r>
          </w:p>
        </w:tc>
        <w:tc>
          <w:tcPr>
            <w:tcW w:w="949" w:type="dxa"/>
            <w:shd w:val="clear" w:color="auto" w:fill="auto"/>
            <w:vAlign w:val="center"/>
            <w:hideMark/>
          </w:tcPr>
          <w:p w14:paraId="271104FD" w14:textId="77777777" w:rsidR="00D04024" w:rsidRPr="00314A09" w:rsidRDefault="00D04024" w:rsidP="00D960CC">
            <w:pPr>
              <w:jc w:val="center"/>
              <w:rPr>
                <w:color w:val="000000"/>
                <w:sz w:val="22"/>
                <w:szCs w:val="22"/>
              </w:rPr>
            </w:pPr>
            <w:r>
              <w:rPr>
                <w:color w:val="000000"/>
                <w:sz w:val="20"/>
              </w:rPr>
              <w:t>362,5</w:t>
            </w:r>
          </w:p>
        </w:tc>
        <w:tc>
          <w:tcPr>
            <w:tcW w:w="1337" w:type="dxa"/>
            <w:shd w:val="clear" w:color="auto" w:fill="auto"/>
            <w:vAlign w:val="center"/>
            <w:hideMark/>
          </w:tcPr>
          <w:p w14:paraId="52F917D4" w14:textId="77777777" w:rsidR="00D04024" w:rsidRPr="00314A09" w:rsidRDefault="00D04024" w:rsidP="00D960CC">
            <w:pPr>
              <w:jc w:val="center"/>
              <w:rPr>
                <w:color w:val="000000"/>
                <w:sz w:val="22"/>
                <w:szCs w:val="22"/>
              </w:rPr>
            </w:pPr>
            <w:r>
              <w:rPr>
                <w:color w:val="000000"/>
                <w:sz w:val="20"/>
              </w:rPr>
              <w:t>362,5</w:t>
            </w:r>
          </w:p>
        </w:tc>
        <w:tc>
          <w:tcPr>
            <w:tcW w:w="960" w:type="dxa"/>
            <w:shd w:val="clear" w:color="auto" w:fill="auto"/>
            <w:noWrap/>
            <w:vAlign w:val="center"/>
            <w:hideMark/>
          </w:tcPr>
          <w:p w14:paraId="39140984" w14:textId="77777777" w:rsidR="00D04024" w:rsidRPr="00314A09" w:rsidRDefault="00D04024" w:rsidP="00D960CC">
            <w:pPr>
              <w:jc w:val="center"/>
              <w:rPr>
                <w:rFonts w:ascii="Calibri" w:hAnsi="Calibri" w:cs="Calibri"/>
                <w:color w:val="000000"/>
                <w:sz w:val="22"/>
                <w:szCs w:val="22"/>
              </w:rPr>
            </w:pPr>
            <w:r>
              <w:rPr>
                <w:color w:val="000000"/>
                <w:sz w:val="20"/>
              </w:rPr>
              <w:t>725,0</w:t>
            </w:r>
          </w:p>
        </w:tc>
      </w:tr>
    </w:tbl>
    <w:p w14:paraId="1EDBDBF9" w14:textId="77777777" w:rsidR="00D04024" w:rsidRDefault="00D04024" w:rsidP="00D04024">
      <w:pPr>
        <w:widowControl w:val="0"/>
        <w:tabs>
          <w:tab w:val="left" w:pos="822"/>
        </w:tabs>
        <w:autoSpaceDE w:val="0"/>
        <w:autoSpaceDN w:val="0"/>
        <w:spacing w:before="45"/>
        <w:jc w:val="both"/>
        <w:rPr>
          <w:szCs w:val="24"/>
        </w:rPr>
        <w:sectPr w:rsidR="00D04024" w:rsidSect="00181A01">
          <w:pgSz w:w="16838" w:h="11906" w:orient="landscape"/>
          <w:pgMar w:top="851" w:right="851" w:bottom="1134" w:left="1134" w:header="709" w:footer="709" w:gutter="0"/>
          <w:cols w:space="708"/>
          <w:docGrid w:linePitch="360"/>
        </w:sectPr>
      </w:pPr>
    </w:p>
    <w:p w14:paraId="7392AF41" w14:textId="4BF0719D" w:rsidR="00D04024" w:rsidRPr="00C20F08" w:rsidRDefault="00D04024" w:rsidP="00D04024">
      <w:pPr>
        <w:pStyle w:val="3"/>
        <w:jc w:val="both"/>
        <w:rPr>
          <w:rFonts w:ascii="Times New Roman" w:hAnsi="Times New Roman"/>
          <w:sz w:val="24"/>
          <w:szCs w:val="24"/>
        </w:rPr>
      </w:pPr>
      <w:bookmarkStart w:id="71" w:name="_Toc164711127"/>
      <w:bookmarkStart w:id="72" w:name="_Toc170246377"/>
      <w:r>
        <w:rPr>
          <w:rFonts w:ascii="Times New Roman" w:hAnsi="Times New Roman"/>
          <w:sz w:val="24"/>
          <w:szCs w:val="24"/>
        </w:rPr>
        <w:lastRenderedPageBreak/>
        <w:t>5</w:t>
      </w:r>
      <w:r w:rsidRPr="00C20F08">
        <w:rPr>
          <w:rFonts w:ascii="Times New Roman" w:hAnsi="Times New Roman"/>
          <w:sz w:val="24"/>
          <w:szCs w:val="24"/>
        </w:rPr>
        <w:t>.4.2.Оценка</w:t>
      </w:r>
      <w:r w:rsidRPr="00C20F08">
        <w:rPr>
          <w:rFonts w:ascii="Times New Roman" w:hAnsi="Times New Roman"/>
          <w:spacing w:val="-4"/>
          <w:sz w:val="24"/>
          <w:szCs w:val="24"/>
        </w:rPr>
        <w:t xml:space="preserve"> </w:t>
      </w:r>
      <w:r w:rsidRPr="00C20F08">
        <w:rPr>
          <w:rFonts w:ascii="Times New Roman" w:hAnsi="Times New Roman"/>
          <w:sz w:val="24"/>
          <w:szCs w:val="24"/>
        </w:rPr>
        <w:t>уровня</w:t>
      </w:r>
      <w:r w:rsidRPr="00C20F08">
        <w:rPr>
          <w:rFonts w:ascii="Times New Roman" w:hAnsi="Times New Roman"/>
          <w:spacing w:val="-8"/>
          <w:sz w:val="24"/>
          <w:szCs w:val="24"/>
        </w:rPr>
        <w:t xml:space="preserve"> </w:t>
      </w:r>
      <w:r w:rsidRPr="00C20F08">
        <w:rPr>
          <w:rFonts w:ascii="Times New Roman" w:hAnsi="Times New Roman"/>
          <w:sz w:val="24"/>
          <w:szCs w:val="24"/>
        </w:rPr>
        <w:t>тарифов</w:t>
      </w:r>
      <w:r w:rsidRPr="00C20F08">
        <w:rPr>
          <w:rFonts w:ascii="Times New Roman" w:hAnsi="Times New Roman"/>
          <w:spacing w:val="-4"/>
          <w:sz w:val="24"/>
          <w:szCs w:val="24"/>
        </w:rPr>
        <w:t xml:space="preserve"> </w:t>
      </w:r>
      <w:r w:rsidRPr="00C20F08">
        <w:rPr>
          <w:rFonts w:ascii="Times New Roman" w:hAnsi="Times New Roman"/>
          <w:sz w:val="24"/>
          <w:szCs w:val="24"/>
        </w:rPr>
        <w:t>на</w:t>
      </w:r>
      <w:r w:rsidRPr="00C20F08">
        <w:rPr>
          <w:rFonts w:ascii="Times New Roman" w:hAnsi="Times New Roman"/>
          <w:spacing w:val="-4"/>
          <w:sz w:val="24"/>
          <w:szCs w:val="24"/>
        </w:rPr>
        <w:t xml:space="preserve"> </w:t>
      </w:r>
      <w:r w:rsidRPr="00C20F08">
        <w:rPr>
          <w:rFonts w:ascii="Times New Roman" w:hAnsi="Times New Roman"/>
          <w:sz w:val="24"/>
          <w:szCs w:val="24"/>
        </w:rPr>
        <w:t>услуги</w:t>
      </w:r>
      <w:r w:rsidRPr="00C20F08">
        <w:rPr>
          <w:rFonts w:ascii="Times New Roman" w:hAnsi="Times New Roman"/>
          <w:spacing w:val="-4"/>
          <w:sz w:val="24"/>
          <w:szCs w:val="24"/>
        </w:rPr>
        <w:t xml:space="preserve"> газо</w:t>
      </w:r>
      <w:r w:rsidRPr="00C20F08">
        <w:rPr>
          <w:rFonts w:ascii="Times New Roman" w:hAnsi="Times New Roman"/>
          <w:sz w:val="24"/>
          <w:szCs w:val="24"/>
        </w:rPr>
        <w:t>снабжения</w:t>
      </w:r>
      <w:r w:rsidRPr="00C20F08">
        <w:rPr>
          <w:rFonts w:ascii="Times New Roman" w:hAnsi="Times New Roman"/>
          <w:spacing w:val="-4"/>
          <w:sz w:val="24"/>
          <w:szCs w:val="24"/>
        </w:rPr>
        <w:t xml:space="preserve"> </w:t>
      </w:r>
      <w:r w:rsidRPr="00C20F08">
        <w:rPr>
          <w:rFonts w:ascii="Times New Roman" w:hAnsi="Times New Roman"/>
          <w:sz w:val="24"/>
          <w:szCs w:val="24"/>
        </w:rPr>
        <w:t>при реализации</w:t>
      </w:r>
      <w:r w:rsidRPr="00C20F08">
        <w:rPr>
          <w:rFonts w:ascii="Times New Roman" w:hAnsi="Times New Roman"/>
          <w:spacing w:val="-10"/>
          <w:sz w:val="24"/>
          <w:szCs w:val="24"/>
        </w:rPr>
        <w:t xml:space="preserve"> </w:t>
      </w:r>
      <w:r w:rsidRPr="00C20F08">
        <w:rPr>
          <w:rFonts w:ascii="Times New Roman" w:hAnsi="Times New Roman"/>
          <w:sz w:val="24"/>
          <w:szCs w:val="24"/>
        </w:rPr>
        <w:t>программы инвестиционных проектов газоснабжения</w:t>
      </w:r>
      <w:bookmarkEnd w:id="71"/>
      <w:bookmarkEnd w:id="72"/>
    </w:p>
    <w:p w14:paraId="5D5A3B9C" w14:textId="4DFFD375" w:rsidR="00D04024" w:rsidRPr="00D82EF7" w:rsidRDefault="00D04024" w:rsidP="00D04024">
      <w:pPr>
        <w:pStyle w:val="af0"/>
        <w:spacing w:before="110"/>
        <w:ind w:right="114"/>
        <w:jc w:val="both"/>
        <w:rPr>
          <w:sz w:val="24"/>
          <w:szCs w:val="24"/>
        </w:rPr>
      </w:pPr>
      <w:r>
        <w:rPr>
          <w:sz w:val="24"/>
          <w:szCs w:val="24"/>
        </w:rPr>
        <w:t xml:space="preserve">     </w:t>
      </w:r>
      <w:r w:rsidRPr="00D82EF7">
        <w:rPr>
          <w:sz w:val="24"/>
          <w:szCs w:val="24"/>
        </w:rPr>
        <w:t xml:space="preserve">Результаты расчета прогнозных среднегодовых тарифов на услуги </w:t>
      </w:r>
      <w:r>
        <w:rPr>
          <w:sz w:val="24"/>
          <w:szCs w:val="24"/>
        </w:rPr>
        <w:t>газо</w:t>
      </w:r>
      <w:r w:rsidRPr="00D82EF7">
        <w:rPr>
          <w:sz w:val="24"/>
          <w:szCs w:val="24"/>
        </w:rPr>
        <w:t>снабжения в период до 202</w:t>
      </w:r>
      <w:r>
        <w:rPr>
          <w:sz w:val="24"/>
          <w:szCs w:val="24"/>
        </w:rPr>
        <w:t>8</w:t>
      </w:r>
      <w:r w:rsidRPr="00D82EF7">
        <w:rPr>
          <w:sz w:val="24"/>
          <w:szCs w:val="24"/>
        </w:rPr>
        <w:t xml:space="preserve"> года при реализации программы инвестиционных проектов </w:t>
      </w:r>
      <w:r>
        <w:rPr>
          <w:sz w:val="24"/>
          <w:szCs w:val="24"/>
        </w:rPr>
        <w:t>газо</w:t>
      </w:r>
      <w:r w:rsidRPr="00D82EF7">
        <w:rPr>
          <w:sz w:val="24"/>
          <w:szCs w:val="24"/>
        </w:rPr>
        <w:t xml:space="preserve">снабжения представлены в таблице </w:t>
      </w:r>
      <w:r>
        <w:rPr>
          <w:sz w:val="24"/>
          <w:szCs w:val="24"/>
        </w:rPr>
        <w:t>5.9</w:t>
      </w:r>
      <w:r w:rsidRPr="00D82EF7">
        <w:rPr>
          <w:sz w:val="24"/>
          <w:szCs w:val="24"/>
        </w:rPr>
        <w:t>.</w:t>
      </w:r>
    </w:p>
    <w:p w14:paraId="69ADB832" w14:textId="77777777" w:rsidR="00D04024" w:rsidRPr="00D82EF7" w:rsidRDefault="00D04024" w:rsidP="00D04024">
      <w:pPr>
        <w:pStyle w:val="af0"/>
        <w:spacing w:before="118"/>
        <w:ind w:right="112"/>
        <w:jc w:val="both"/>
        <w:rPr>
          <w:sz w:val="24"/>
          <w:szCs w:val="24"/>
        </w:rPr>
      </w:pPr>
      <w:r>
        <w:rPr>
          <w:sz w:val="24"/>
          <w:szCs w:val="24"/>
        </w:rPr>
        <w:t xml:space="preserve">     </w:t>
      </w:r>
      <w:r w:rsidRPr="00D82EF7">
        <w:rPr>
          <w:sz w:val="24"/>
          <w:szCs w:val="24"/>
        </w:rPr>
        <w:t xml:space="preserve">Тарифы в сфере </w:t>
      </w:r>
      <w:r>
        <w:rPr>
          <w:sz w:val="24"/>
          <w:szCs w:val="24"/>
        </w:rPr>
        <w:t>газо</w:t>
      </w:r>
      <w:r w:rsidRPr="00D82EF7">
        <w:rPr>
          <w:sz w:val="24"/>
          <w:szCs w:val="24"/>
        </w:rPr>
        <w:t>снабжения, рассчитанные на период 20</w:t>
      </w:r>
      <w:r>
        <w:rPr>
          <w:sz w:val="24"/>
          <w:szCs w:val="24"/>
        </w:rPr>
        <w:t>24</w:t>
      </w:r>
      <w:r w:rsidRPr="00D82EF7">
        <w:rPr>
          <w:sz w:val="24"/>
          <w:szCs w:val="24"/>
        </w:rPr>
        <w:t>– 20</w:t>
      </w:r>
      <w:r>
        <w:rPr>
          <w:sz w:val="24"/>
          <w:szCs w:val="24"/>
        </w:rPr>
        <w:t>33</w:t>
      </w:r>
      <w:r w:rsidRPr="00D82EF7">
        <w:rPr>
          <w:sz w:val="24"/>
          <w:szCs w:val="24"/>
        </w:rPr>
        <w:t xml:space="preserve"> </w:t>
      </w:r>
      <w:proofErr w:type="spellStart"/>
      <w:r w:rsidRPr="00D82EF7">
        <w:rPr>
          <w:sz w:val="24"/>
          <w:szCs w:val="24"/>
        </w:rPr>
        <w:t>г.г</w:t>
      </w:r>
      <w:proofErr w:type="spellEnd"/>
      <w:r w:rsidRPr="00D82EF7">
        <w:rPr>
          <w:sz w:val="24"/>
          <w:szCs w:val="24"/>
        </w:rPr>
        <w:t xml:space="preserve">., носят прогнозный характер и могут изменяться в зависимости от условий социально-экономического развития </w:t>
      </w:r>
      <w:r>
        <w:rPr>
          <w:sz w:val="24"/>
          <w:szCs w:val="24"/>
        </w:rPr>
        <w:t>муниципального образования</w:t>
      </w:r>
      <w:r w:rsidRPr="00D82EF7">
        <w:rPr>
          <w:sz w:val="24"/>
          <w:szCs w:val="24"/>
        </w:rPr>
        <w:t xml:space="preserve">. В случаях корректировки программы инвестиционных проектов </w:t>
      </w:r>
      <w:r>
        <w:rPr>
          <w:sz w:val="24"/>
          <w:szCs w:val="24"/>
        </w:rPr>
        <w:t>газо</w:t>
      </w:r>
      <w:r w:rsidRPr="00D82EF7">
        <w:rPr>
          <w:sz w:val="24"/>
          <w:szCs w:val="24"/>
        </w:rPr>
        <w:t xml:space="preserve">снабжения, а также изменения их состава и объемов финансирования, прогнозные тарифы могут корректироваться </w:t>
      </w:r>
      <w:r w:rsidRPr="00D82EF7">
        <w:rPr>
          <w:spacing w:val="-2"/>
          <w:sz w:val="24"/>
          <w:szCs w:val="24"/>
        </w:rPr>
        <w:t>ежегодно.</w:t>
      </w:r>
    </w:p>
    <w:p w14:paraId="48803EEA" w14:textId="38800D51" w:rsidR="00D04024" w:rsidRPr="00A5099E" w:rsidRDefault="00D04024" w:rsidP="00D04024">
      <w:pPr>
        <w:pStyle w:val="4"/>
        <w:rPr>
          <w:spacing w:val="-4"/>
          <w:sz w:val="22"/>
          <w:szCs w:val="22"/>
        </w:rPr>
      </w:pPr>
      <w:r w:rsidRPr="00A5099E">
        <w:rPr>
          <w:sz w:val="22"/>
          <w:szCs w:val="22"/>
        </w:rPr>
        <w:t>Таблица</w:t>
      </w:r>
      <w:r>
        <w:rPr>
          <w:sz w:val="22"/>
          <w:szCs w:val="22"/>
        </w:rPr>
        <w:t xml:space="preserve"> 5</w:t>
      </w:r>
      <w:r w:rsidRPr="00A5099E">
        <w:rPr>
          <w:sz w:val="22"/>
          <w:szCs w:val="22"/>
        </w:rPr>
        <w:t>.</w:t>
      </w:r>
      <w:r>
        <w:rPr>
          <w:sz w:val="22"/>
          <w:szCs w:val="22"/>
        </w:rPr>
        <w:t>9</w:t>
      </w:r>
      <w:r w:rsidRPr="00A5099E">
        <w:rPr>
          <w:sz w:val="22"/>
          <w:szCs w:val="22"/>
        </w:rPr>
        <w:t>.Прогнозный</w:t>
      </w:r>
      <w:r w:rsidRPr="00A5099E">
        <w:rPr>
          <w:spacing w:val="-6"/>
          <w:sz w:val="22"/>
          <w:szCs w:val="22"/>
        </w:rPr>
        <w:t xml:space="preserve"> </w:t>
      </w:r>
      <w:r w:rsidRPr="00A5099E">
        <w:rPr>
          <w:sz w:val="22"/>
          <w:szCs w:val="22"/>
        </w:rPr>
        <w:t>среднегодовой</w:t>
      </w:r>
      <w:r w:rsidRPr="00A5099E">
        <w:rPr>
          <w:spacing w:val="-2"/>
          <w:sz w:val="22"/>
          <w:szCs w:val="22"/>
        </w:rPr>
        <w:t xml:space="preserve"> </w:t>
      </w:r>
      <w:r w:rsidRPr="00A5099E">
        <w:rPr>
          <w:sz w:val="22"/>
          <w:szCs w:val="22"/>
        </w:rPr>
        <w:t>тариф</w:t>
      </w:r>
      <w:r w:rsidRPr="00A5099E">
        <w:rPr>
          <w:spacing w:val="-6"/>
          <w:sz w:val="22"/>
          <w:szCs w:val="22"/>
        </w:rPr>
        <w:t xml:space="preserve"> </w:t>
      </w:r>
      <w:r w:rsidRPr="00A5099E">
        <w:rPr>
          <w:sz w:val="22"/>
          <w:szCs w:val="22"/>
        </w:rPr>
        <w:t>на</w:t>
      </w:r>
      <w:r w:rsidRPr="00A5099E">
        <w:rPr>
          <w:spacing w:val="2"/>
          <w:sz w:val="22"/>
          <w:szCs w:val="22"/>
        </w:rPr>
        <w:t xml:space="preserve"> </w:t>
      </w:r>
      <w:r w:rsidRPr="00A5099E">
        <w:rPr>
          <w:sz w:val="22"/>
          <w:szCs w:val="22"/>
        </w:rPr>
        <w:t>услуги</w:t>
      </w:r>
      <w:r w:rsidRPr="00A5099E">
        <w:rPr>
          <w:spacing w:val="-3"/>
          <w:sz w:val="22"/>
          <w:szCs w:val="22"/>
        </w:rPr>
        <w:t xml:space="preserve"> газо</w:t>
      </w:r>
      <w:r w:rsidRPr="00A5099E">
        <w:rPr>
          <w:sz w:val="22"/>
          <w:szCs w:val="22"/>
        </w:rPr>
        <w:t>снабжения</w:t>
      </w:r>
      <w:r w:rsidRPr="00A5099E">
        <w:rPr>
          <w:spacing w:val="-2"/>
          <w:sz w:val="22"/>
          <w:szCs w:val="22"/>
        </w:rPr>
        <w:t xml:space="preserve"> </w:t>
      </w:r>
      <w:r w:rsidRPr="00A5099E">
        <w:rPr>
          <w:sz w:val="22"/>
          <w:szCs w:val="22"/>
        </w:rPr>
        <w:t>в период</w:t>
      </w:r>
      <w:r w:rsidRPr="00A5099E">
        <w:rPr>
          <w:spacing w:val="-5"/>
          <w:sz w:val="22"/>
          <w:szCs w:val="22"/>
        </w:rPr>
        <w:t xml:space="preserve"> </w:t>
      </w:r>
      <w:r w:rsidRPr="00A5099E">
        <w:rPr>
          <w:sz w:val="22"/>
          <w:szCs w:val="22"/>
        </w:rPr>
        <w:t>до</w:t>
      </w:r>
      <w:r w:rsidRPr="00A5099E">
        <w:rPr>
          <w:spacing w:val="-2"/>
          <w:sz w:val="22"/>
          <w:szCs w:val="22"/>
        </w:rPr>
        <w:t xml:space="preserve"> </w:t>
      </w:r>
      <w:r w:rsidRPr="00A5099E">
        <w:rPr>
          <w:sz w:val="22"/>
          <w:szCs w:val="22"/>
        </w:rPr>
        <w:t>203</w:t>
      </w:r>
      <w:r>
        <w:rPr>
          <w:sz w:val="22"/>
          <w:szCs w:val="22"/>
        </w:rPr>
        <w:t>3</w:t>
      </w:r>
      <w:r w:rsidRPr="00A5099E">
        <w:rPr>
          <w:spacing w:val="-4"/>
          <w:sz w:val="22"/>
          <w:szCs w:val="22"/>
        </w:rPr>
        <w:t xml:space="preserve"> года</w:t>
      </w:r>
    </w:p>
    <w:tbl>
      <w:tblPr>
        <w:tblW w:w="9351" w:type="dxa"/>
        <w:jc w:val="center"/>
        <w:tblLook w:val="04A0" w:firstRow="1" w:lastRow="0" w:firstColumn="1" w:lastColumn="0" w:noHBand="0" w:noVBand="1"/>
      </w:tblPr>
      <w:tblGrid>
        <w:gridCol w:w="2550"/>
        <w:gridCol w:w="942"/>
        <w:gridCol w:w="992"/>
        <w:gridCol w:w="977"/>
        <w:gridCol w:w="703"/>
        <w:gridCol w:w="717"/>
        <w:gridCol w:w="717"/>
        <w:gridCol w:w="717"/>
        <w:gridCol w:w="1036"/>
      </w:tblGrid>
      <w:tr w:rsidR="00D04024" w:rsidRPr="00D82EF7" w14:paraId="13544BF9" w14:textId="77777777" w:rsidTr="00D960CC">
        <w:trPr>
          <w:trHeight w:val="315"/>
          <w:jc w:val="center"/>
        </w:trPr>
        <w:tc>
          <w:tcPr>
            <w:tcW w:w="25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AFA6E4C" w14:textId="77777777" w:rsidR="00D04024" w:rsidRPr="00D82EF7" w:rsidRDefault="00D04024" w:rsidP="00D960CC">
            <w:pPr>
              <w:jc w:val="center"/>
              <w:rPr>
                <w:color w:val="000000"/>
                <w:sz w:val="20"/>
              </w:rPr>
            </w:pPr>
            <w:r w:rsidRPr="00D82EF7">
              <w:rPr>
                <w:color w:val="000000"/>
                <w:sz w:val="20"/>
              </w:rPr>
              <w:t>Показатель</w:t>
            </w:r>
          </w:p>
        </w:tc>
        <w:tc>
          <w:tcPr>
            <w:tcW w:w="6801" w:type="dxa"/>
            <w:gridSpan w:val="8"/>
            <w:tcBorders>
              <w:top w:val="single" w:sz="8" w:space="0" w:color="auto"/>
              <w:left w:val="nil"/>
              <w:bottom w:val="single" w:sz="8" w:space="0" w:color="auto"/>
              <w:right w:val="nil"/>
            </w:tcBorders>
            <w:shd w:val="clear" w:color="auto" w:fill="auto"/>
            <w:noWrap/>
            <w:vAlign w:val="center"/>
            <w:hideMark/>
          </w:tcPr>
          <w:p w14:paraId="74664AE6" w14:textId="77777777" w:rsidR="00D04024" w:rsidRPr="00D82EF7" w:rsidRDefault="00D04024" w:rsidP="00D960CC">
            <w:pPr>
              <w:jc w:val="center"/>
              <w:rPr>
                <w:color w:val="000000"/>
                <w:sz w:val="20"/>
              </w:rPr>
            </w:pPr>
            <w:r w:rsidRPr="00D82EF7">
              <w:rPr>
                <w:color w:val="000000"/>
                <w:sz w:val="20"/>
              </w:rPr>
              <w:t>Период прогнозирования</w:t>
            </w:r>
          </w:p>
        </w:tc>
      </w:tr>
      <w:tr w:rsidR="00D04024" w:rsidRPr="00D82EF7" w14:paraId="523174E6" w14:textId="77777777" w:rsidTr="00D960CC">
        <w:trPr>
          <w:trHeight w:val="315"/>
          <w:jc w:val="center"/>
        </w:trPr>
        <w:tc>
          <w:tcPr>
            <w:tcW w:w="2550" w:type="dxa"/>
            <w:vMerge/>
            <w:tcBorders>
              <w:top w:val="single" w:sz="8" w:space="0" w:color="auto"/>
              <w:left w:val="single" w:sz="8" w:space="0" w:color="auto"/>
              <w:bottom w:val="single" w:sz="8" w:space="0" w:color="000000"/>
              <w:right w:val="single" w:sz="8" w:space="0" w:color="auto"/>
            </w:tcBorders>
            <w:vAlign w:val="center"/>
            <w:hideMark/>
          </w:tcPr>
          <w:p w14:paraId="23F35105" w14:textId="77777777" w:rsidR="00D04024" w:rsidRPr="00D82EF7" w:rsidRDefault="00D04024" w:rsidP="00D960CC">
            <w:pPr>
              <w:rPr>
                <w:color w:val="000000"/>
                <w:sz w:val="20"/>
              </w:rPr>
            </w:pPr>
          </w:p>
        </w:tc>
        <w:tc>
          <w:tcPr>
            <w:tcW w:w="942" w:type="dxa"/>
            <w:tcBorders>
              <w:top w:val="nil"/>
              <w:left w:val="nil"/>
              <w:bottom w:val="single" w:sz="8" w:space="0" w:color="auto"/>
              <w:right w:val="single" w:sz="8" w:space="0" w:color="auto"/>
            </w:tcBorders>
            <w:shd w:val="clear" w:color="auto" w:fill="auto"/>
            <w:vAlign w:val="center"/>
            <w:hideMark/>
          </w:tcPr>
          <w:p w14:paraId="4878042F" w14:textId="77777777" w:rsidR="00D04024" w:rsidRPr="00D82EF7" w:rsidRDefault="00D04024" w:rsidP="00D960CC">
            <w:pPr>
              <w:jc w:val="center"/>
              <w:rPr>
                <w:color w:val="000000"/>
                <w:sz w:val="20"/>
              </w:rPr>
            </w:pPr>
            <w:proofErr w:type="spellStart"/>
            <w:r>
              <w:rPr>
                <w:color w:val="000000"/>
                <w:sz w:val="20"/>
              </w:rPr>
              <w:t>Е</w:t>
            </w:r>
            <w:r w:rsidRPr="00D82EF7">
              <w:rPr>
                <w:color w:val="000000"/>
                <w:sz w:val="20"/>
              </w:rPr>
              <w:t>д.изм</w:t>
            </w:r>
            <w:proofErr w:type="spellEnd"/>
          </w:p>
        </w:tc>
        <w:tc>
          <w:tcPr>
            <w:tcW w:w="992" w:type="dxa"/>
            <w:tcBorders>
              <w:top w:val="nil"/>
              <w:left w:val="nil"/>
              <w:bottom w:val="single" w:sz="8" w:space="0" w:color="auto"/>
              <w:right w:val="single" w:sz="8" w:space="0" w:color="auto"/>
            </w:tcBorders>
            <w:shd w:val="clear" w:color="auto" w:fill="auto"/>
            <w:noWrap/>
            <w:vAlign w:val="center"/>
            <w:hideMark/>
          </w:tcPr>
          <w:p w14:paraId="3F4550F9" w14:textId="77777777" w:rsidR="00D04024" w:rsidRPr="00D82EF7" w:rsidRDefault="00D04024" w:rsidP="00D960CC">
            <w:pPr>
              <w:jc w:val="center"/>
              <w:rPr>
                <w:color w:val="000000"/>
                <w:sz w:val="18"/>
                <w:szCs w:val="18"/>
              </w:rPr>
            </w:pPr>
            <w:r w:rsidRPr="00D82EF7">
              <w:rPr>
                <w:color w:val="000000"/>
                <w:sz w:val="18"/>
                <w:szCs w:val="18"/>
              </w:rPr>
              <w:t>2023</w:t>
            </w:r>
          </w:p>
        </w:tc>
        <w:tc>
          <w:tcPr>
            <w:tcW w:w="977" w:type="dxa"/>
            <w:tcBorders>
              <w:top w:val="nil"/>
              <w:left w:val="nil"/>
              <w:bottom w:val="single" w:sz="8" w:space="0" w:color="auto"/>
              <w:right w:val="single" w:sz="8" w:space="0" w:color="auto"/>
            </w:tcBorders>
            <w:shd w:val="clear" w:color="auto" w:fill="auto"/>
            <w:noWrap/>
            <w:vAlign w:val="center"/>
            <w:hideMark/>
          </w:tcPr>
          <w:p w14:paraId="61402863" w14:textId="77777777" w:rsidR="00D04024" w:rsidRPr="00D82EF7" w:rsidRDefault="00D04024" w:rsidP="00D960CC">
            <w:pPr>
              <w:jc w:val="center"/>
              <w:rPr>
                <w:color w:val="000000"/>
                <w:sz w:val="18"/>
                <w:szCs w:val="18"/>
              </w:rPr>
            </w:pPr>
            <w:r w:rsidRPr="00D82EF7">
              <w:rPr>
                <w:color w:val="000000"/>
                <w:sz w:val="18"/>
                <w:szCs w:val="18"/>
              </w:rPr>
              <w:t>2024</w:t>
            </w:r>
          </w:p>
        </w:tc>
        <w:tc>
          <w:tcPr>
            <w:tcW w:w="703" w:type="dxa"/>
            <w:tcBorders>
              <w:top w:val="nil"/>
              <w:left w:val="nil"/>
              <w:bottom w:val="single" w:sz="8" w:space="0" w:color="auto"/>
              <w:right w:val="single" w:sz="8" w:space="0" w:color="auto"/>
            </w:tcBorders>
            <w:shd w:val="clear" w:color="auto" w:fill="auto"/>
            <w:noWrap/>
            <w:vAlign w:val="center"/>
            <w:hideMark/>
          </w:tcPr>
          <w:p w14:paraId="755A4630" w14:textId="77777777" w:rsidR="00D04024" w:rsidRPr="00D82EF7" w:rsidRDefault="00D04024" w:rsidP="00D960CC">
            <w:pPr>
              <w:jc w:val="center"/>
              <w:rPr>
                <w:color w:val="000000"/>
                <w:sz w:val="18"/>
                <w:szCs w:val="18"/>
              </w:rPr>
            </w:pPr>
            <w:r w:rsidRPr="00D82EF7">
              <w:rPr>
                <w:color w:val="000000"/>
                <w:sz w:val="18"/>
                <w:szCs w:val="18"/>
              </w:rPr>
              <w:t>2025</w:t>
            </w:r>
          </w:p>
        </w:tc>
        <w:tc>
          <w:tcPr>
            <w:tcW w:w="717" w:type="dxa"/>
            <w:tcBorders>
              <w:top w:val="nil"/>
              <w:left w:val="nil"/>
              <w:bottom w:val="single" w:sz="8" w:space="0" w:color="auto"/>
              <w:right w:val="single" w:sz="8" w:space="0" w:color="auto"/>
            </w:tcBorders>
            <w:shd w:val="clear" w:color="auto" w:fill="auto"/>
            <w:noWrap/>
            <w:vAlign w:val="center"/>
            <w:hideMark/>
          </w:tcPr>
          <w:p w14:paraId="234392AE" w14:textId="77777777" w:rsidR="00D04024" w:rsidRPr="00D82EF7" w:rsidRDefault="00D04024" w:rsidP="00D960CC">
            <w:pPr>
              <w:jc w:val="center"/>
              <w:rPr>
                <w:color w:val="000000"/>
                <w:sz w:val="18"/>
                <w:szCs w:val="18"/>
              </w:rPr>
            </w:pPr>
            <w:r w:rsidRPr="00D82EF7">
              <w:rPr>
                <w:color w:val="000000"/>
                <w:sz w:val="18"/>
                <w:szCs w:val="18"/>
              </w:rPr>
              <w:t>2026</w:t>
            </w:r>
          </w:p>
        </w:tc>
        <w:tc>
          <w:tcPr>
            <w:tcW w:w="717" w:type="dxa"/>
            <w:tcBorders>
              <w:top w:val="nil"/>
              <w:left w:val="nil"/>
              <w:bottom w:val="single" w:sz="8" w:space="0" w:color="auto"/>
              <w:right w:val="single" w:sz="8" w:space="0" w:color="auto"/>
            </w:tcBorders>
            <w:shd w:val="clear" w:color="auto" w:fill="auto"/>
            <w:noWrap/>
            <w:vAlign w:val="center"/>
            <w:hideMark/>
          </w:tcPr>
          <w:p w14:paraId="725EDEC5" w14:textId="77777777" w:rsidR="00D04024" w:rsidRPr="00D82EF7" w:rsidRDefault="00D04024" w:rsidP="00D960CC">
            <w:pPr>
              <w:jc w:val="center"/>
              <w:rPr>
                <w:color w:val="000000"/>
                <w:sz w:val="18"/>
                <w:szCs w:val="18"/>
              </w:rPr>
            </w:pPr>
            <w:r w:rsidRPr="00D82EF7">
              <w:rPr>
                <w:color w:val="000000"/>
                <w:sz w:val="18"/>
                <w:szCs w:val="18"/>
              </w:rPr>
              <w:t>2027</w:t>
            </w:r>
          </w:p>
        </w:tc>
        <w:tc>
          <w:tcPr>
            <w:tcW w:w="717" w:type="dxa"/>
            <w:tcBorders>
              <w:top w:val="nil"/>
              <w:left w:val="nil"/>
              <w:bottom w:val="single" w:sz="8" w:space="0" w:color="auto"/>
              <w:right w:val="single" w:sz="8" w:space="0" w:color="auto"/>
            </w:tcBorders>
            <w:shd w:val="clear" w:color="auto" w:fill="auto"/>
            <w:noWrap/>
            <w:vAlign w:val="center"/>
            <w:hideMark/>
          </w:tcPr>
          <w:p w14:paraId="3C95294C" w14:textId="77777777" w:rsidR="00D04024" w:rsidRPr="00D82EF7" w:rsidRDefault="00D04024" w:rsidP="00D960CC">
            <w:pPr>
              <w:jc w:val="center"/>
              <w:rPr>
                <w:color w:val="000000"/>
                <w:sz w:val="18"/>
                <w:szCs w:val="18"/>
              </w:rPr>
            </w:pPr>
            <w:r w:rsidRPr="00D82EF7">
              <w:rPr>
                <w:color w:val="000000"/>
                <w:sz w:val="18"/>
                <w:szCs w:val="18"/>
              </w:rPr>
              <w:t>2028</w:t>
            </w:r>
          </w:p>
        </w:tc>
        <w:tc>
          <w:tcPr>
            <w:tcW w:w="1036" w:type="dxa"/>
            <w:tcBorders>
              <w:top w:val="nil"/>
              <w:left w:val="nil"/>
              <w:bottom w:val="single" w:sz="8" w:space="0" w:color="auto"/>
              <w:right w:val="single" w:sz="8" w:space="0" w:color="auto"/>
            </w:tcBorders>
            <w:shd w:val="clear" w:color="auto" w:fill="auto"/>
            <w:noWrap/>
            <w:vAlign w:val="center"/>
            <w:hideMark/>
          </w:tcPr>
          <w:p w14:paraId="415E1AA8" w14:textId="77777777" w:rsidR="00D04024" w:rsidRPr="00D82EF7" w:rsidRDefault="00D04024" w:rsidP="00D960CC">
            <w:pPr>
              <w:jc w:val="center"/>
              <w:rPr>
                <w:color w:val="000000"/>
                <w:sz w:val="18"/>
                <w:szCs w:val="18"/>
              </w:rPr>
            </w:pPr>
            <w:r w:rsidRPr="00D82EF7">
              <w:rPr>
                <w:color w:val="000000"/>
                <w:sz w:val="18"/>
                <w:szCs w:val="18"/>
              </w:rPr>
              <w:t>2029-203</w:t>
            </w:r>
            <w:r>
              <w:rPr>
                <w:color w:val="000000"/>
                <w:sz w:val="18"/>
                <w:szCs w:val="18"/>
              </w:rPr>
              <w:t>3</w:t>
            </w:r>
          </w:p>
        </w:tc>
      </w:tr>
      <w:tr w:rsidR="00D04024" w:rsidRPr="00D82EF7" w14:paraId="19B62AC3" w14:textId="77777777" w:rsidTr="00D960CC">
        <w:trPr>
          <w:trHeight w:val="315"/>
          <w:jc w:val="center"/>
        </w:trPr>
        <w:tc>
          <w:tcPr>
            <w:tcW w:w="9351" w:type="dxa"/>
            <w:gridSpan w:val="9"/>
            <w:tcBorders>
              <w:top w:val="single" w:sz="8" w:space="0" w:color="auto"/>
              <w:left w:val="single" w:sz="8" w:space="0" w:color="auto"/>
              <w:bottom w:val="single" w:sz="4" w:space="0" w:color="auto"/>
              <w:right w:val="nil"/>
            </w:tcBorders>
            <w:shd w:val="clear" w:color="000000" w:fill="FFFF00"/>
            <w:noWrap/>
            <w:vAlign w:val="center"/>
            <w:hideMark/>
          </w:tcPr>
          <w:p w14:paraId="4E5E7B8A" w14:textId="77777777" w:rsidR="00D04024" w:rsidRPr="00D82EF7" w:rsidRDefault="00D04024" w:rsidP="00D960CC">
            <w:pPr>
              <w:jc w:val="center"/>
              <w:rPr>
                <w:color w:val="000000"/>
                <w:sz w:val="20"/>
              </w:rPr>
            </w:pPr>
            <w:r>
              <w:rPr>
                <w:color w:val="000000"/>
                <w:sz w:val="20"/>
              </w:rPr>
              <w:t>Газо</w:t>
            </w:r>
            <w:r w:rsidRPr="00D82EF7">
              <w:rPr>
                <w:color w:val="000000"/>
                <w:sz w:val="20"/>
              </w:rPr>
              <w:t>снабжение</w:t>
            </w:r>
          </w:p>
        </w:tc>
      </w:tr>
      <w:tr w:rsidR="00D04024" w:rsidRPr="00D82EF7" w14:paraId="21D3DFD0" w14:textId="77777777" w:rsidTr="00D960CC">
        <w:trPr>
          <w:trHeight w:val="885"/>
          <w:jc w:val="center"/>
        </w:trPr>
        <w:tc>
          <w:tcPr>
            <w:tcW w:w="25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933535" w14:textId="77777777" w:rsidR="00D04024" w:rsidRPr="00B62DD4" w:rsidRDefault="00D04024" w:rsidP="00D960CC">
            <w:pPr>
              <w:rPr>
                <w:color w:val="000000"/>
                <w:sz w:val="20"/>
              </w:rPr>
            </w:pPr>
            <w:r w:rsidRPr="00B62DD4">
              <w:rPr>
                <w:color w:val="000000"/>
                <w:sz w:val="20"/>
              </w:rPr>
              <w:t xml:space="preserve">Рекомендуемый тариф на природный газ для населения  при наличии прибора учёта, </w:t>
            </w:r>
            <w:proofErr w:type="spellStart"/>
            <w:r w:rsidRPr="00B62DD4">
              <w:rPr>
                <w:color w:val="000000"/>
                <w:sz w:val="20"/>
              </w:rPr>
              <w:t>руб</w:t>
            </w:r>
            <w:proofErr w:type="spellEnd"/>
            <w:r w:rsidRPr="00B62DD4">
              <w:rPr>
                <w:color w:val="000000"/>
                <w:sz w:val="20"/>
              </w:rPr>
              <w:t>/м3</w:t>
            </w:r>
          </w:p>
        </w:tc>
        <w:tc>
          <w:tcPr>
            <w:tcW w:w="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D1F33" w14:textId="77777777" w:rsidR="00D04024" w:rsidRPr="00D82EF7" w:rsidRDefault="00D04024" w:rsidP="00D960CC">
            <w:pPr>
              <w:jc w:val="center"/>
              <w:rPr>
                <w:color w:val="000000"/>
                <w:sz w:val="20"/>
              </w:rPr>
            </w:pPr>
            <w:proofErr w:type="spellStart"/>
            <w:r>
              <w:rPr>
                <w:color w:val="000000"/>
                <w:sz w:val="20"/>
              </w:rPr>
              <w:t>руб</w:t>
            </w:r>
            <w:proofErr w:type="spellEnd"/>
            <w:r>
              <w:rPr>
                <w:color w:val="000000"/>
                <w:sz w:val="20"/>
              </w:rPr>
              <w:t>/м3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52C591" w14:textId="77777777" w:rsidR="00D04024" w:rsidRPr="00D82EF7" w:rsidRDefault="00D04024" w:rsidP="00D960CC">
            <w:pPr>
              <w:jc w:val="center"/>
              <w:rPr>
                <w:color w:val="000000"/>
                <w:sz w:val="20"/>
              </w:rPr>
            </w:pPr>
            <w:r>
              <w:rPr>
                <w:rFonts w:ascii="Calibri" w:hAnsi="Calibri"/>
                <w:color w:val="000000"/>
                <w:sz w:val="22"/>
                <w:szCs w:val="22"/>
              </w:rPr>
              <w:t>7,11</w:t>
            </w:r>
          </w:p>
        </w:tc>
        <w:tc>
          <w:tcPr>
            <w:tcW w:w="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71FD93" w14:textId="77777777" w:rsidR="00D04024" w:rsidRPr="00D82EF7" w:rsidRDefault="00D04024" w:rsidP="00D960CC">
            <w:pPr>
              <w:jc w:val="center"/>
              <w:rPr>
                <w:color w:val="000000"/>
                <w:sz w:val="20"/>
              </w:rPr>
            </w:pPr>
            <w:r>
              <w:rPr>
                <w:rFonts w:ascii="Calibri" w:hAnsi="Calibri"/>
                <w:color w:val="000000"/>
                <w:sz w:val="22"/>
                <w:szCs w:val="22"/>
              </w:rPr>
              <w:t>7,39</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19EF8E" w14:textId="77777777" w:rsidR="00D04024" w:rsidRPr="00D82EF7" w:rsidRDefault="00D04024" w:rsidP="00D960CC">
            <w:pPr>
              <w:jc w:val="center"/>
              <w:rPr>
                <w:color w:val="000000"/>
                <w:sz w:val="20"/>
              </w:rPr>
            </w:pPr>
            <w:r>
              <w:rPr>
                <w:rFonts w:ascii="Calibri" w:hAnsi="Calibri"/>
                <w:color w:val="000000"/>
                <w:sz w:val="22"/>
                <w:szCs w:val="22"/>
              </w:rPr>
              <w:t>7,69</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07FDCA" w14:textId="77777777" w:rsidR="00D04024" w:rsidRPr="00D82EF7" w:rsidRDefault="00D04024" w:rsidP="00D960CC">
            <w:pPr>
              <w:jc w:val="center"/>
              <w:rPr>
                <w:color w:val="000000"/>
                <w:sz w:val="20"/>
              </w:rPr>
            </w:pPr>
            <w:r>
              <w:rPr>
                <w:rFonts w:ascii="Calibri" w:hAnsi="Calibri"/>
                <w:color w:val="000000"/>
                <w:sz w:val="22"/>
                <w:szCs w:val="22"/>
              </w:rPr>
              <w:t>8,00</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A01B1A" w14:textId="77777777" w:rsidR="00D04024" w:rsidRPr="00D82EF7" w:rsidRDefault="00D04024" w:rsidP="00D960CC">
            <w:pPr>
              <w:jc w:val="center"/>
              <w:rPr>
                <w:color w:val="000000"/>
                <w:sz w:val="20"/>
              </w:rPr>
            </w:pPr>
            <w:r>
              <w:rPr>
                <w:rFonts w:ascii="Calibri" w:hAnsi="Calibri"/>
                <w:color w:val="000000"/>
                <w:sz w:val="22"/>
                <w:szCs w:val="22"/>
              </w:rPr>
              <w:t>8,32</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3CA3CA" w14:textId="77777777" w:rsidR="00D04024" w:rsidRPr="00D82EF7" w:rsidRDefault="00D04024" w:rsidP="00D960CC">
            <w:pPr>
              <w:jc w:val="center"/>
              <w:rPr>
                <w:color w:val="000000"/>
                <w:sz w:val="20"/>
              </w:rPr>
            </w:pPr>
            <w:r>
              <w:rPr>
                <w:rFonts w:ascii="Calibri" w:hAnsi="Calibri"/>
                <w:color w:val="000000"/>
                <w:sz w:val="22"/>
                <w:szCs w:val="22"/>
              </w:rPr>
              <w:t>8,65</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45314" w14:textId="77777777" w:rsidR="00D04024" w:rsidRPr="00D82EF7" w:rsidRDefault="00D04024" w:rsidP="00D960CC">
            <w:pPr>
              <w:jc w:val="center"/>
              <w:rPr>
                <w:color w:val="000000"/>
                <w:sz w:val="20"/>
              </w:rPr>
            </w:pPr>
            <w:r>
              <w:rPr>
                <w:rFonts w:ascii="Calibri" w:hAnsi="Calibri"/>
                <w:color w:val="000000"/>
                <w:sz w:val="22"/>
                <w:szCs w:val="22"/>
              </w:rPr>
              <w:t>9,55</w:t>
            </w:r>
          </w:p>
        </w:tc>
      </w:tr>
      <w:tr w:rsidR="00D04024" w:rsidRPr="00D82EF7" w14:paraId="5CE6F4A2" w14:textId="77777777" w:rsidTr="00D960CC">
        <w:trPr>
          <w:trHeight w:val="885"/>
          <w:jc w:val="center"/>
        </w:trPr>
        <w:tc>
          <w:tcPr>
            <w:tcW w:w="2550" w:type="dxa"/>
            <w:tcBorders>
              <w:top w:val="single" w:sz="4" w:space="0" w:color="auto"/>
              <w:left w:val="single" w:sz="4" w:space="0" w:color="auto"/>
              <w:bottom w:val="single" w:sz="4" w:space="0" w:color="auto"/>
              <w:right w:val="single" w:sz="4" w:space="0" w:color="auto"/>
            </w:tcBorders>
            <w:shd w:val="clear" w:color="auto" w:fill="auto"/>
            <w:vAlign w:val="bottom"/>
          </w:tcPr>
          <w:p w14:paraId="583DF538" w14:textId="77777777" w:rsidR="00D04024" w:rsidRPr="00B62DD4" w:rsidRDefault="00D04024" w:rsidP="00D960CC">
            <w:pPr>
              <w:rPr>
                <w:color w:val="000000"/>
                <w:sz w:val="20"/>
              </w:rPr>
            </w:pPr>
            <w:r w:rsidRPr="00B62DD4">
              <w:rPr>
                <w:color w:val="000000"/>
                <w:sz w:val="20"/>
              </w:rPr>
              <w:t>Норматив на отопление жилых помещений (кроме направлений использования газа, указанных в пунктах 3, 4, 5) при отсутствии приборов учета расхода в ОП газа, м3/м2/месяц</w:t>
            </w:r>
          </w:p>
        </w:tc>
        <w:tc>
          <w:tcPr>
            <w:tcW w:w="9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F54A32" w14:textId="77777777" w:rsidR="00D04024" w:rsidRDefault="00D04024" w:rsidP="00D960CC">
            <w:pPr>
              <w:jc w:val="center"/>
              <w:rPr>
                <w:rFonts w:ascii="Calibri" w:hAnsi="Calibri" w:cs="Calibri"/>
                <w:color w:val="000000"/>
                <w:sz w:val="22"/>
                <w:szCs w:val="22"/>
              </w:rPr>
            </w:pPr>
            <w:proofErr w:type="spellStart"/>
            <w:r>
              <w:rPr>
                <w:color w:val="000000"/>
                <w:sz w:val="20"/>
              </w:rPr>
              <w:t>руб</w:t>
            </w:r>
            <w:proofErr w:type="spellEnd"/>
            <w:r>
              <w:rPr>
                <w:color w:val="000000"/>
                <w:sz w:val="20"/>
              </w:rPr>
              <w:t>/м2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2C4CBC" w14:textId="77777777" w:rsidR="00D04024" w:rsidRDefault="00D04024" w:rsidP="00D960CC">
            <w:pPr>
              <w:jc w:val="center"/>
              <w:rPr>
                <w:color w:val="000000"/>
                <w:sz w:val="20"/>
              </w:rPr>
            </w:pPr>
            <w:r>
              <w:rPr>
                <w:rFonts w:ascii="Calibri" w:hAnsi="Calibri"/>
                <w:color w:val="000000"/>
                <w:sz w:val="22"/>
                <w:szCs w:val="22"/>
              </w:rPr>
              <w:t>13,3</w:t>
            </w:r>
          </w:p>
        </w:tc>
        <w:tc>
          <w:tcPr>
            <w:tcW w:w="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88A9B3" w14:textId="77777777" w:rsidR="00D04024" w:rsidRDefault="00D04024" w:rsidP="00D960CC">
            <w:pPr>
              <w:jc w:val="center"/>
              <w:rPr>
                <w:color w:val="000000"/>
                <w:sz w:val="20"/>
              </w:rPr>
            </w:pPr>
            <w:r>
              <w:rPr>
                <w:rFonts w:ascii="Calibri" w:hAnsi="Calibri"/>
                <w:color w:val="000000"/>
                <w:sz w:val="22"/>
                <w:szCs w:val="22"/>
              </w:rPr>
              <w:t>13,3</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33D53" w14:textId="77777777" w:rsidR="00D04024" w:rsidRDefault="00D04024" w:rsidP="00D960CC">
            <w:pPr>
              <w:jc w:val="center"/>
              <w:rPr>
                <w:color w:val="000000"/>
                <w:sz w:val="20"/>
              </w:rPr>
            </w:pPr>
            <w:r>
              <w:rPr>
                <w:rFonts w:ascii="Calibri" w:hAnsi="Calibri"/>
                <w:color w:val="000000"/>
                <w:sz w:val="22"/>
                <w:szCs w:val="22"/>
              </w:rPr>
              <w:t>13,3</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B47864" w14:textId="77777777" w:rsidR="00D04024" w:rsidRDefault="00D04024" w:rsidP="00D960CC">
            <w:pPr>
              <w:jc w:val="center"/>
              <w:rPr>
                <w:color w:val="000000"/>
                <w:sz w:val="20"/>
              </w:rPr>
            </w:pPr>
            <w:r>
              <w:rPr>
                <w:rFonts w:ascii="Calibri" w:hAnsi="Calibri"/>
                <w:color w:val="000000"/>
                <w:sz w:val="22"/>
                <w:szCs w:val="22"/>
              </w:rPr>
              <w:t>13,3</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7B42A3" w14:textId="77777777" w:rsidR="00D04024" w:rsidRDefault="00D04024" w:rsidP="00D960CC">
            <w:pPr>
              <w:jc w:val="center"/>
              <w:rPr>
                <w:color w:val="000000"/>
                <w:sz w:val="20"/>
              </w:rPr>
            </w:pPr>
            <w:r>
              <w:rPr>
                <w:rFonts w:ascii="Calibri" w:hAnsi="Calibri"/>
                <w:color w:val="000000"/>
                <w:sz w:val="22"/>
                <w:szCs w:val="22"/>
              </w:rPr>
              <w:t>13,3</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B8246E" w14:textId="77777777" w:rsidR="00D04024" w:rsidRDefault="00D04024" w:rsidP="00D960CC">
            <w:pPr>
              <w:jc w:val="center"/>
              <w:rPr>
                <w:color w:val="000000"/>
                <w:sz w:val="20"/>
              </w:rPr>
            </w:pPr>
            <w:r>
              <w:rPr>
                <w:rFonts w:ascii="Calibri" w:hAnsi="Calibri"/>
                <w:color w:val="000000"/>
                <w:sz w:val="22"/>
                <w:szCs w:val="22"/>
              </w:rPr>
              <w:t>13,3</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5A7929" w14:textId="77777777" w:rsidR="00D04024" w:rsidRDefault="00D04024" w:rsidP="00D960CC">
            <w:pPr>
              <w:jc w:val="center"/>
              <w:rPr>
                <w:color w:val="000000"/>
                <w:sz w:val="20"/>
              </w:rPr>
            </w:pPr>
            <w:r>
              <w:rPr>
                <w:rFonts w:ascii="Calibri" w:hAnsi="Calibri"/>
                <w:color w:val="000000"/>
                <w:sz w:val="22"/>
                <w:szCs w:val="22"/>
              </w:rPr>
              <w:t>13,30</w:t>
            </w:r>
          </w:p>
        </w:tc>
      </w:tr>
      <w:tr w:rsidR="00D04024" w:rsidRPr="00D82EF7" w14:paraId="57E6D17C" w14:textId="77777777" w:rsidTr="00D960CC">
        <w:trPr>
          <w:trHeight w:val="414"/>
          <w:jc w:val="center"/>
        </w:trPr>
        <w:tc>
          <w:tcPr>
            <w:tcW w:w="2550" w:type="dxa"/>
            <w:tcBorders>
              <w:top w:val="single" w:sz="4" w:space="0" w:color="auto"/>
              <w:left w:val="single" w:sz="4" w:space="0" w:color="auto"/>
              <w:bottom w:val="single" w:sz="4" w:space="0" w:color="auto"/>
              <w:right w:val="single" w:sz="4" w:space="0" w:color="auto"/>
            </w:tcBorders>
            <w:shd w:val="clear" w:color="auto" w:fill="auto"/>
            <w:vAlign w:val="bottom"/>
          </w:tcPr>
          <w:p w14:paraId="2343C36B" w14:textId="77777777" w:rsidR="00D04024" w:rsidRPr="00B62DD4" w:rsidRDefault="00D04024" w:rsidP="00D960CC">
            <w:pPr>
              <w:pStyle w:val="TableParagraph"/>
              <w:ind w:right="-15"/>
              <w:rPr>
                <w:sz w:val="20"/>
                <w:szCs w:val="20"/>
              </w:rPr>
            </w:pPr>
            <w:r w:rsidRPr="00B62DD4">
              <w:rPr>
                <w:color w:val="000000"/>
                <w:sz w:val="20"/>
                <w:szCs w:val="20"/>
              </w:rPr>
              <w:t>Норматив на отопление жилых помещений (кроме направлений использования 4газа, указанных в5 пунктах 3, 4, 5) 6при отсутствии приборов учета расхода газа в МОП, м3/м2/месяц</w:t>
            </w:r>
          </w:p>
        </w:tc>
        <w:tc>
          <w:tcPr>
            <w:tcW w:w="9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ACAE2B" w14:textId="77777777" w:rsidR="00D04024" w:rsidRDefault="00D04024" w:rsidP="00D960CC">
            <w:pPr>
              <w:jc w:val="center"/>
              <w:rPr>
                <w:rFonts w:ascii="Calibri" w:hAnsi="Calibri" w:cs="Calibri"/>
                <w:color w:val="000000"/>
                <w:sz w:val="22"/>
                <w:szCs w:val="22"/>
              </w:rPr>
            </w:pPr>
            <w:r>
              <w:rPr>
                <w:rFonts w:ascii="Calibri" w:hAnsi="Calibri" w:cs="Calibri"/>
                <w:color w:val="000000"/>
                <w:sz w:val="22"/>
                <w:szCs w:val="22"/>
              </w:rPr>
              <w:t>м3/м2/</w:t>
            </w:r>
          </w:p>
          <w:p w14:paraId="70A2A0B4" w14:textId="77777777" w:rsidR="00D04024" w:rsidRDefault="00D04024" w:rsidP="00D960CC">
            <w:pPr>
              <w:jc w:val="center"/>
              <w:rPr>
                <w:rFonts w:ascii="Calibri" w:hAnsi="Calibri" w:cs="Calibri"/>
                <w:color w:val="000000"/>
                <w:sz w:val="22"/>
                <w:szCs w:val="22"/>
              </w:rPr>
            </w:pPr>
            <w:r>
              <w:rPr>
                <w:rFonts w:ascii="Calibri" w:hAnsi="Calibri" w:cs="Calibri"/>
                <w:color w:val="000000"/>
                <w:sz w:val="22"/>
                <w:szCs w:val="22"/>
              </w:rPr>
              <w:t>месяц</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FC079D" w14:textId="77777777" w:rsidR="00D04024" w:rsidRDefault="00D04024" w:rsidP="00D960CC">
            <w:pPr>
              <w:jc w:val="center"/>
              <w:rPr>
                <w:color w:val="000000"/>
                <w:sz w:val="20"/>
              </w:rPr>
            </w:pPr>
            <w:r>
              <w:rPr>
                <w:rFonts w:ascii="Calibri" w:hAnsi="Calibri"/>
                <w:color w:val="000000"/>
                <w:sz w:val="22"/>
                <w:szCs w:val="22"/>
              </w:rPr>
              <w:t>1,3</w:t>
            </w:r>
          </w:p>
        </w:tc>
        <w:tc>
          <w:tcPr>
            <w:tcW w:w="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BCCD01" w14:textId="77777777" w:rsidR="00D04024" w:rsidRDefault="00D04024" w:rsidP="00D960CC">
            <w:pPr>
              <w:jc w:val="center"/>
              <w:rPr>
                <w:color w:val="000000"/>
                <w:sz w:val="20"/>
              </w:rPr>
            </w:pPr>
            <w:r>
              <w:rPr>
                <w:rFonts w:ascii="Calibri" w:hAnsi="Calibri"/>
                <w:color w:val="000000"/>
                <w:sz w:val="22"/>
                <w:szCs w:val="22"/>
              </w:rPr>
              <w:t>1,3</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117755" w14:textId="77777777" w:rsidR="00D04024" w:rsidRDefault="00D04024" w:rsidP="00D960CC">
            <w:pPr>
              <w:jc w:val="center"/>
              <w:rPr>
                <w:color w:val="000000"/>
                <w:sz w:val="20"/>
              </w:rPr>
            </w:pPr>
            <w:r>
              <w:rPr>
                <w:rFonts w:ascii="Calibri" w:hAnsi="Calibri"/>
                <w:color w:val="000000"/>
                <w:sz w:val="22"/>
                <w:szCs w:val="22"/>
              </w:rPr>
              <w:t>1,3</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1BB4CC" w14:textId="77777777" w:rsidR="00D04024" w:rsidRDefault="00D04024" w:rsidP="00D960CC">
            <w:pPr>
              <w:jc w:val="center"/>
              <w:rPr>
                <w:color w:val="000000"/>
                <w:sz w:val="20"/>
              </w:rPr>
            </w:pPr>
            <w:r>
              <w:rPr>
                <w:rFonts w:ascii="Calibri" w:hAnsi="Calibri"/>
                <w:color w:val="000000"/>
                <w:sz w:val="22"/>
                <w:szCs w:val="22"/>
              </w:rPr>
              <w:t>1,3</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F3C36F" w14:textId="77777777" w:rsidR="00D04024" w:rsidRDefault="00D04024" w:rsidP="00D960CC">
            <w:pPr>
              <w:jc w:val="center"/>
              <w:rPr>
                <w:color w:val="000000"/>
                <w:sz w:val="20"/>
              </w:rPr>
            </w:pPr>
            <w:r>
              <w:rPr>
                <w:rFonts w:ascii="Calibri" w:hAnsi="Calibri"/>
                <w:color w:val="000000"/>
                <w:sz w:val="22"/>
                <w:szCs w:val="22"/>
              </w:rPr>
              <w:t>1,3</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9D648D" w14:textId="77777777" w:rsidR="00D04024" w:rsidRDefault="00D04024" w:rsidP="00D960CC">
            <w:pPr>
              <w:jc w:val="center"/>
              <w:rPr>
                <w:color w:val="000000"/>
                <w:sz w:val="20"/>
              </w:rPr>
            </w:pPr>
            <w:r>
              <w:rPr>
                <w:rFonts w:ascii="Calibri" w:hAnsi="Calibri"/>
                <w:color w:val="000000"/>
                <w:sz w:val="22"/>
                <w:szCs w:val="22"/>
              </w:rPr>
              <w:t>1,3</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2725EC" w14:textId="77777777" w:rsidR="00D04024" w:rsidRDefault="00D04024" w:rsidP="00D960CC">
            <w:pPr>
              <w:jc w:val="center"/>
              <w:rPr>
                <w:color w:val="000000"/>
                <w:sz w:val="20"/>
              </w:rPr>
            </w:pPr>
            <w:r>
              <w:rPr>
                <w:rFonts w:ascii="Calibri" w:hAnsi="Calibri"/>
                <w:color w:val="000000"/>
                <w:sz w:val="22"/>
                <w:szCs w:val="22"/>
              </w:rPr>
              <w:t>1,30</w:t>
            </w:r>
          </w:p>
        </w:tc>
      </w:tr>
      <w:tr w:rsidR="00D04024" w:rsidRPr="00D82EF7" w14:paraId="0E3442B6" w14:textId="77777777" w:rsidTr="00D960CC">
        <w:trPr>
          <w:trHeight w:val="885"/>
          <w:jc w:val="center"/>
        </w:trPr>
        <w:tc>
          <w:tcPr>
            <w:tcW w:w="2550" w:type="dxa"/>
            <w:tcBorders>
              <w:top w:val="single" w:sz="4" w:space="0" w:color="auto"/>
              <w:left w:val="single" w:sz="4" w:space="0" w:color="auto"/>
              <w:bottom w:val="single" w:sz="4" w:space="0" w:color="auto"/>
              <w:right w:val="single" w:sz="4" w:space="0" w:color="auto"/>
            </w:tcBorders>
            <w:shd w:val="clear" w:color="auto" w:fill="auto"/>
            <w:vAlign w:val="bottom"/>
          </w:tcPr>
          <w:p w14:paraId="4CFF7177" w14:textId="77777777" w:rsidR="00D04024" w:rsidRPr="00B62DD4" w:rsidRDefault="00D04024" w:rsidP="00D960CC">
            <w:pPr>
              <w:pStyle w:val="TableParagraph"/>
              <w:ind w:right="-15"/>
              <w:rPr>
                <w:sz w:val="20"/>
                <w:szCs w:val="20"/>
              </w:rPr>
            </w:pPr>
            <w:r w:rsidRPr="00B62DD4">
              <w:rPr>
                <w:color w:val="000000"/>
                <w:sz w:val="20"/>
                <w:szCs w:val="20"/>
              </w:rPr>
              <w:t>Норматив на приготовление пищи и нагрев воды с использованием газовой плиты при отсутствии  центрального горячего водоснабжения при отсутствии приборов учета расхода газа, м3/чел.</w:t>
            </w:r>
          </w:p>
        </w:tc>
        <w:tc>
          <w:tcPr>
            <w:tcW w:w="9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B0BFE3" w14:textId="77777777" w:rsidR="00D04024" w:rsidRDefault="00D04024" w:rsidP="00D960CC">
            <w:pPr>
              <w:jc w:val="center"/>
              <w:rPr>
                <w:rFonts w:ascii="Calibri" w:hAnsi="Calibri" w:cs="Calibri"/>
                <w:color w:val="000000"/>
                <w:sz w:val="22"/>
                <w:szCs w:val="22"/>
              </w:rPr>
            </w:pPr>
            <w:r>
              <w:rPr>
                <w:rFonts w:ascii="Calibri" w:hAnsi="Calibri" w:cs="Calibri"/>
                <w:color w:val="000000"/>
                <w:sz w:val="22"/>
                <w:szCs w:val="22"/>
              </w:rPr>
              <w:t>м3/м2/</w:t>
            </w:r>
          </w:p>
          <w:p w14:paraId="5DBE699D" w14:textId="77777777" w:rsidR="00D04024" w:rsidRDefault="00D04024" w:rsidP="00D960CC">
            <w:pPr>
              <w:jc w:val="center"/>
              <w:rPr>
                <w:rFonts w:ascii="Calibri" w:hAnsi="Calibri" w:cs="Calibri"/>
                <w:color w:val="000000"/>
                <w:sz w:val="22"/>
                <w:szCs w:val="22"/>
              </w:rPr>
            </w:pPr>
            <w:r>
              <w:rPr>
                <w:rFonts w:ascii="Calibri" w:hAnsi="Calibri" w:cs="Calibri"/>
                <w:color w:val="000000"/>
                <w:sz w:val="22"/>
                <w:szCs w:val="22"/>
              </w:rPr>
              <w:t>месяц</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E69981" w14:textId="77777777" w:rsidR="00D04024" w:rsidRDefault="00D04024" w:rsidP="00D960CC">
            <w:pPr>
              <w:jc w:val="center"/>
              <w:rPr>
                <w:color w:val="000000"/>
                <w:sz w:val="20"/>
              </w:rPr>
            </w:pPr>
            <w:r>
              <w:rPr>
                <w:rFonts w:ascii="Calibri" w:hAnsi="Calibri"/>
                <w:color w:val="000000"/>
                <w:sz w:val="22"/>
                <w:szCs w:val="22"/>
              </w:rPr>
              <w:t>11,5</w:t>
            </w:r>
          </w:p>
        </w:tc>
        <w:tc>
          <w:tcPr>
            <w:tcW w:w="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9BD229" w14:textId="77777777" w:rsidR="00D04024" w:rsidRDefault="00D04024" w:rsidP="00D960CC">
            <w:pPr>
              <w:jc w:val="center"/>
              <w:rPr>
                <w:color w:val="000000"/>
                <w:sz w:val="20"/>
              </w:rPr>
            </w:pPr>
            <w:r>
              <w:rPr>
                <w:rFonts w:ascii="Calibri" w:hAnsi="Calibri"/>
                <w:color w:val="000000"/>
                <w:sz w:val="22"/>
                <w:szCs w:val="22"/>
              </w:rPr>
              <w:t>11,5</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DA691B" w14:textId="77777777" w:rsidR="00D04024" w:rsidRDefault="00D04024" w:rsidP="00D960CC">
            <w:pPr>
              <w:jc w:val="center"/>
              <w:rPr>
                <w:color w:val="000000"/>
                <w:sz w:val="20"/>
              </w:rPr>
            </w:pPr>
            <w:r>
              <w:rPr>
                <w:rFonts w:ascii="Calibri" w:hAnsi="Calibri"/>
                <w:color w:val="000000"/>
                <w:sz w:val="22"/>
                <w:szCs w:val="22"/>
              </w:rPr>
              <w:t>11,5</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FEEE1A" w14:textId="77777777" w:rsidR="00D04024" w:rsidRDefault="00D04024" w:rsidP="00D960CC">
            <w:pPr>
              <w:jc w:val="center"/>
              <w:rPr>
                <w:color w:val="000000"/>
                <w:sz w:val="20"/>
              </w:rPr>
            </w:pPr>
            <w:r>
              <w:rPr>
                <w:rFonts w:ascii="Calibri" w:hAnsi="Calibri"/>
                <w:color w:val="000000"/>
                <w:sz w:val="22"/>
                <w:szCs w:val="22"/>
              </w:rPr>
              <w:t>11,5</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012540" w14:textId="77777777" w:rsidR="00D04024" w:rsidRDefault="00D04024" w:rsidP="00D960CC">
            <w:pPr>
              <w:jc w:val="center"/>
              <w:rPr>
                <w:color w:val="000000"/>
                <w:sz w:val="20"/>
              </w:rPr>
            </w:pPr>
            <w:r>
              <w:rPr>
                <w:rFonts w:ascii="Calibri" w:hAnsi="Calibri"/>
                <w:color w:val="000000"/>
                <w:sz w:val="22"/>
                <w:szCs w:val="22"/>
              </w:rPr>
              <w:t>11,5</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FEDEDD" w14:textId="77777777" w:rsidR="00D04024" w:rsidRDefault="00D04024" w:rsidP="00D960CC">
            <w:pPr>
              <w:jc w:val="center"/>
              <w:rPr>
                <w:color w:val="000000"/>
                <w:sz w:val="20"/>
              </w:rPr>
            </w:pPr>
            <w:r>
              <w:rPr>
                <w:rFonts w:ascii="Calibri" w:hAnsi="Calibri"/>
                <w:color w:val="000000"/>
                <w:sz w:val="22"/>
                <w:szCs w:val="22"/>
              </w:rPr>
              <w:t>11,5</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B8C397" w14:textId="77777777" w:rsidR="00D04024" w:rsidRDefault="00D04024" w:rsidP="00D960CC">
            <w:pPr>
              <w:jc w:val="center"/>
              <w:rPr>
                <w:color w:val="000000"/>
                <w:sz w:val="20"/>
              </w:rPr>
            </w:pPr>
            <w:r>
              <w:rPr>
                <w:rFonts w:ascii="Calibri" w:hAnsi="Calibri"/>
                <w:color w:val="000000"/>
                <w:sz w:val="22"/>
                <w:szCs w:val="22"/>
              </w:rPr>
              <w:t>11,50</w:t>
            </w:r>
          </w:p>
        </w:tc>
      </w:tr>
      <w:tr w:rsidR="00D04024" w:rsidRPr="00D82EF7" w14:paraId="793739C3" w14:textId="77777777" w:rsidTr="00D960CC">
        <w:trPr>
          <w:trHeight w:val="885"/>
          <w:jc w:val="center"/>
        </w:trPr>
        <w:tc>
          <w:tcPr>
            <w:tcW w:w="2550" w:type="dxa"/>
            <w:tcBorders>
              <w:top w:val="single" w:sz="4" w:space="0" w:color="auto"/>
              <w:left w:val="single" w:sz="4" w:space="0" w:color="auto"/>
              <w:bottom w:val="single" w:sz="4" w:space="0" w:color="auto"/>
              <w:right w:val="single" w:sz="4" w:space="0" w:color="auto"/>
            </w:tcBorders>
            <w:shd w:val="clear" w:color="auto" w:fill="auto"/>
            <w:vAlign w:val="bottom"/>
          </w:tcPr>
          <w:p w14:paraId="05F00534" w14:textId="77777777" w:rsidR="00D04024" w:rsidRPr="00B62DD4" w:rsidRDefault="00D04024" w:rsidP="00D960CC">
            <w:pPr>
              <w:pStyle w:val="TableParagraph"/>
              <w:ind w:right="-15"/>
              <w:rPr>
                <w:sz w:val="20"/>
                <w:szCs w:val="20"/>
              </w:rPr>
            </w:pPr>
            <w:r w:rsidRPr="00B62DD4">
              <w:rPr>
                <w:color w:val="000000"/>
                <w:sz w:val="20"/>
                <w:szCs w:val="20"/>
              </w:rPr>
              <w:t xml:space="preserve">Рекомендуемый тариф на природный газ для населения  при наличии прибора учёта для приготовления пищи, </w:t>
            </w:r>
            <w:proofErr w:type="spellStart"/>
            <w:r w:rsidRPr="00B62DD4">
              <w:rPr>
                <w:color w:val="000000"/>
                <w:sz w:val="20"/>
                <w:szCs w:val="20"/>
              </w:rPr>
              <w:t>руб</w:t>
            </w:r>
            <w:proofErr w:type="spellEnd"/>
            <w:r w:rsidRPr="00B62DD4">
              <w:rPr>
                <w:color w:val="000000"/>
                <w:sz w:val="20"/>
                <w:szCs w:val="20"/>
              </w:rPr>
              <w:t>/м3</w:t>
            </w:r>
          </w:p>
        </w:tc>
        <w:tc>
          <w:tcPr>
            <w:tcW w:w="9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04617F" w14:textId="77777777" w:rsidR="00D04024" w:rsidRDefault="00D04024" w:rsidP="00D960CC">
            <w:pPr>
              <w:jc w:val="center"/>
              <w:rPr>
                <w:rFonts w:ascii="Calibri" w:hAnsi="Calibri" w:cs="Calibri"/>
                <w:color w:val="000000"/>
                <w:sz w:val="22"/>
                <w:szCs w:val="22"/>
              </w:rPr>
            </w:pPr>
            <w:r>
              <w:rPr>
                <w:rFonts w:ascii="Calibri" w:hAnsi="Calibri" w:cs="Calibri"/>
                <w:color w:val="000000"/>
                <w:sz w:val="22"/>
                <w:szCs w:val="22"/>
              </w:rPr>
              <w:t>м3/чел.</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1D3B87" w14:textId="77777777" w:rsidR="00D04024" w:rsidRDefault="00D04024" w:rsidP="00D960CC">
            <w:pPr>
              <w:jc w:val="center"/>
              <w:rPr>
                <w:color w:val="000000"/>
                <w:sz w:val="20"/>
              </w:rPr>
            </w:pPr>
            <w:r>
              <w:rPr>
                <w:rFonts w:ascii="Calibri" w:hAnsi="Calibri"/>
                <w:color w:val="000000"/>
                <w:sz w:val="22"/>
                <w:szCs w:val="22"/>
              </w:rPr>
              <w:t>9,14</w:t>
            </w:r>
          </w:p>
        </w:tc>
        <w:tc>
          <w:tcPr>
            <w:tcW w:w="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815D38" w14:textId="77777777" w:rsidR="00D04024" w:rsidRDefault="00D04024" w:rsidP="00D960CC">
            <w:pPr>
              <w:jc w:val="center"/>
              <w:rPr>
                <w:color w:val="000000"/>
                <w:sz w:val="20"/>
              </w:rPr>
            </w:pPr>
            <w:r>
              <w:rPr>
                <w:rFonts w:ascii="Calibri" w:hAnsi="Calibri"/>
                <w:color w:val="000000"/>
                <w:sz w:val="22"/>
                <w:szCs w:val="22"/>
              </w:rPr>
              <w:t>9,51</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E20982" w14:textId="77777777" w:rsidR="00D04024" w:rsidRDefault="00D04024" w:rsidP="00D960CC">
            <w:pPr>
              <w:jc w:val="center"/>
              <w:rPr>
                <w:color w:val="000000"/>
                <w:sz w:val="20"/>
              </w:rPr>
            </w:pPr>
            <w:r>
              <w:rPr>
                <w:rFonts w:ascii="Calibri" w:hAnsi="Calibri"/>
                <w:color w:val="000000"/>
                <w:sz w:val="22"/>
                <w:szCs w:val="22"/>
              </w:rPr>
              <w:t>9,89</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9383BD" w14:textId="77777777" w:rsidR="00D04024" w:rsidRDefault="00D04024" w:rsidP="00D960CC">
            <w:pPr>
              <w:jc w:val="center"/>
              <w:rPr>
                <w:color w:val="000000"/>
                <w:sz w:val="20"/>
              </w:rPr>
            </w:pPr>
            <w:r>
              <w:rPr>
                <w:rFonts w:ascii="Calibri" w:hAnsi="Calibri"/>
                <w:color w:val="000000"/>
                <w:sz w:val="22"/>
                <w:szCs w:val="22"/>
              </w:rPr>
              <w:t>10,28</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31B663" w14:textId="77777777" w:rsidR="00D04024" w:rsidRDefault="00D04024" w:rsidP="00D960CC">
            <w:pPr>
              <w:jc w:val="center"/>
              <w:rPr>
                <w:color w:val="000000"/>
                <w:sz w:val="20"/>
              </w:rPr>
            </w:pPr>
            <w:r>
              <w:rPr>
                <w:rFonts w:ascii="Calibri" w:hAnsi="Calibri"/>
                <w:color w:val="000000"/>
                <w:sz w:val="22"/>
                <w:szCs w:val="22"/>
              </w:rPr>
              <w:t>10,69</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2ECDCD" w14:textId="77777777" w:rsidR="00D04024" w:rsidRDefault="00D04024" w:rsidP="00D960CC">
            <w:pPr>
              <w:jc w:val="center"/>
              <w:rPr>
                <w:color w:val="000000"/>
                <w:sz w:val="20"/>
              </w:rPr>
            </w:pPr>
            <w:r>
              <w:rPr>
                <w:rFonts w:ascii="Calibri" w:hAnsi="Calibri"/>
                <w:color w:val="000000"/>
                <w:sz w:val="22"/>
                <w:szCs w:val="22"/>
              </w:rPr>
              <w:t>11,12</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9A2983" w14:textId="77777777" w:rsidR="00D04024" w:rsidRDefault="00D04024" w:rsidP="00D960CC">
            <w:pPr>
              <w:jc w:val="center"/>
              <w:rPr>
                <w:color w:val="000000"/>
                <w:sz w:val="20"/>
              </w:rPr>
            </w:pPr>
            <w:r>
              <w:rPr>
                <w:rFonts w:ascii="Calibri" w:hAnsi="Calibri"/>
                <w:color w:val="000000"/>
                <w:sz w:val="22"/>
                <w:szCs w:val="22"/>
              </w:rPr>
              <w:t>12,28</w:t>
            </w:r>
          </w:p>
        </w:tc>
      </w:tr>
      <w:tr w:rsidR="00D04024" w:rsidRPr="00D82EF7" w14:paraId="0473C0A9" w14:textId="77777777" w:rsidTr="00D960CC">
        <w:trPr>
          <w:trHeight w:val="274"/>
          <w:jc w:val="center"/>
        </w:trPr>
        <w:tc>
          <w:tcPr>
            <w:tcW w:w="2550" w:type="dxa"/>
            <w:tcBorders>
              <w:top w:val="single" w:sz="4" w:space="0" w:color="auto"/>
              <w:left w:val="single" w:sz="4" w:space="0" w:color="auto"/>
              <w:bottom w:val="single" w:sz="4" w:space="0" w:color="auto"/>
              <w:right w:val="single" w:sz="4" w:space="0" w:color="auto"/>
            </w:tcBorders>
            <w:shd w:val="clear" w:color="auto" w:fill="auto"/>
            <w:vAlign w:val="bottom"/>
          </w:tcPr>
          <w:p w14:paraId="56AFF05D" w14:textId="77777777" w:rsidR="00D04024" w:rsidRPr="00B62DD4" w:rsidRDefault="00D04024" w:rsidP="00D960CC">
            <w:pPr>
              <w:pStyle w:val="TableParagraph"/>
              <w:ind w:right="-15"/>
              <w:rPr>
                <w:sz w:val="20"/>
                <w:szCs w:val="20"/>
              </w:rPr>
            </w:pPr>
            <w:r w:rsidRPr="00B62DD4">
              <w:rPr>
                <w:color w:val="000000"/>
                <w:sz w:val="20"/>
                <w:szCs w:val="20"/>
              </w:rPr>
              <w:t xml:space="preserve">Рекомендуемый тариф на природный газ для населения  при наличии прибора учёта для отопления, </w:t>
            </w:r>
            <w:proofErr w:type="spellStart"/>
            <w:r w:rsidRPr="00B62DD4">
              <w:rPr>
                <w:color w:val="000000"/>
                <w:sz w:val="20"/>
                <w:szCs w:val="20"/>
              </w:rPr>
              <w:t>руб</w:t>
            </w:r>
            <w:proofErr w:type="spellEnd"/>
            <w:r w:rsidRPr="00B62DD4">
              <w:rPr>
                <w:color w:val="000000"/>
                <w:sz w:val="20"/>
                <w:szCs w:val="20"/>
              </w:rPr>
              <w:t>/м3</w:t>
            </w:r>
          </w:p>
        </w:tc>
        <w:tc>
          <w:tcPr>
            <w:tcW w:w="9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A509CF" w14:textId="77777777" w:rsidR="00D04024" w:rsidRDefault="00D04024" w:rsidP="00D960CC">
            <w:pPr>
              <w:jc w:val="center"/>
              <w:rPr>
                <w:rFonts w:ascii="Calibri" w:hAnsi="Calibri" w:cs="Calibri"/>
                <w:color w:val="000000"/>
                <w:sz w:val="22"/>
                <w:szCs w:val="22"/>
              </w:rPr>
            </w:pPr>
            <w:proofErr w:type="spellStart"/>
            <w:r>
              <w:rPr>
                <w:color w:val="000000"/>
                <w:sz w:val="20"/>
              </w:rPr>
              <w:t>руб</w:t>
            </w:r>
            <w:proofErr w:type="spellEnd"/>
            <w:r>
              <w:rPr>
                <w:color w:val="000000"/>
                <w:sz w:val="20"/>
              </w:rPr>
              <w:t>/м3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7624DC" w14:textId="77777777" w:rsidR="00D04024" w:rsidRDefault="00D04024" w:rsidP="00D960CC">
            <w:pPr>
              <w:jc w:val="center"/>
              <w:rPr>
                <w:color w:val="000000"/>
                <w:sz w:val="20"/>
              </w:rPr>
            </w:pPr>
            <w:r>
              <w:rPr>
                <w:rFonts w:ascii="Calibri" w:hAnsi="Calibri"/>
                <w:color w:val="000000"/>
                <w:sz w:val="22"/>
                <w:szCs w:val="22"/>
              </w:rPr>
              <w:t>5,862</w:t>
            </w:r>
          </w:p>
        </w:tc>
        <w:tc>
          <w:tcPr>
            <w:tcW w:w="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7103E1" w14:textId="77777777" w:rsidR="00D04024" w:rsidRDefault="00D04024" w:rsidP="00D960CC">
            <w:pPr>
              <w:jc w:val="center"/>
              <w:rPr>
                <w:color w:val="000000"/>
                <w:sz w:val="20"/>
              </w:rPr>
            </w:pPr>
            <w:r>
              <w:rPr>
                <w:rFonts w:ascii="Calibri" w:hAnsi="Calibri"/>
                <w:color w:val="000000"/>
                <w:sz w:val="22"/>
                <w:szCs w:val="22"/>
              </w:rPr>
              <w:t>6,10</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AEC799" w14:textId="77777777" w:rsidR="00D04024" w:rsidRDefault="00D04024" w:rsidP="00D960CC">
            <w:pPr>
              <w:jc w:val="center"/>
              <w:rPr>
                <w:color w:val="000000"/>
                <w:sz w:val="20"/>
              </w:rPr>
            </w:pPr>
            <w:r>
              <w:rPr>
                <w:rFonts w:ascii="Calibri" w:hAnsi="Calibri"/>
                <w:color w:val="000000"/>
                <w:sz w:val="22"/>
                <w:szCs w:val="22"/>
              </w:rPr>
              <w:t>6,34</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2C11F9" w14:textId="77777777" w:rsidR="00D04024" w:rsidRDefault="00D04024" w:rsidP="00D960CC">
            <w:pPr>
              <w:jc w:val="center"/>
              <w:rPr>
                <w:color w:val="000000"/>
                <w:sz w:val="20"/>
              </w:rPr>
            </w:pPr>
            <w:r>
              <w:rPr>
                <w:rFonts w:ascii="Calibri" w:hAnsi="Calibri"/>
                <w:color w:val="000000"/>
                <w:sz w:val="22"/>
                <w:szCs w:val="22"/>
              </w:rPr>
              <w:t>6,59</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BA4BAE" w14:textId="77777777" w:rsidR="00D04024" w:rsidRDefault="00D04024" w:rsidP="00D960CC">
            <w:pPr>
              <w:jc w:val="center"/>
              <w:rPr>
                <w:color w:val="000000"/>
                <w:sz w:val="20"/>
              </w:rPr>
            </w:pPr>
            <w:r>
              <w:rPr>
                <w:rFonts w:ascii="Calibri" w:hAnsi="Calibri"/>
                <w:color w:val="000000"/>
                <w:sz w:val="22"/>
                <w:szCs w:val="22"/>
              </w:rPr>
              <w:t>6,86</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F64455" w14:textId="77777777" w:rsidR="00D04024" w:rsidRDefault="00D04024" w:rsidP="00D960CC">
            <w:pPr>
              <w:jc w:val="center"/>
              <w:rPr>
                <w:color w:val="000000"/>
                <w:sz w:val="20"/>
              </w:rPr>
            </w:pPr>
            <w:r>
              <w:rPr>
                <w:rFonts w:ascii="Calibri" w:hAnsi="Calibri"/>
                <w:color w:val="000000"/>
                <w:sz w:val="22"/>
                <w:szCs w:val="22"/>
              </w:rPr>
              <w:t>7,13</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A8167F" w14:textId="77777777" w:rsidR="00D04024" w:rsidRDefault="00D04024" w:rsidP="00D960CC">
            <w:pPr>
              <w:jc w:val="center"/>
              <w:rPr>
                <w:color w:val="000000"/>
                <w:sz w:val="20"/>
              </w:rPr>
            </w:pPr>
            <w:r>
              <w:rPr>
                <w:rFonts w:ascii="Calibri" w:hAnsi="Calibri"/>
                <w:color w:val="000000"/>
                <w:sz w:val="22"/>
                <w:szCs w:val="22"/>
              </w:rPr>
              <w:t>7,87</w:t>
            </w:r>
          </w:p>
        </w:tc>
      </w:tr>
    </w:tbl>
    <w:p w14:paraId="67B2C18C" w14:textId="77777777" w:rsidR="00D04024" w:rsidRDefault="00D04024" w:rsidP="00D04024">
      <w:pPr>
        <w:pStyle w:val="af0"/>
        <w:tabs>
          <w:tab w:val="left" w:pos="823"/>
        </w:tabs>
        <w:spacing w:before="119"/>
        <w:ind w:left="463"/>
        <w:rPr>
          <w:sz w:val="24"/>
          <w:szCs w:val="24"/>
        </w:rPr>
        <w:sectPr w:rsidR="00D04024" w:rsidSect="00181A01">
          <w:pgSz w:w="11906" w:h="16838"/>
          <w:pgMar w:top="1134" w:right="851" w:bottom="1134" w:left="1134" w:header="709" w:footer="709" w:gutter="0"/>
          <w:cols w:space="708"/>
          <w:docGrid w:linePitch="360"/>
        </w:sectPr>
      </w:pPr>
    </w:p>
    <w:tbl>
      <w:tblPr>
        <w:tblW w:w="9931" w:type="dxa"/>
        <w:jc w:val="center"/>
        <w:tblLayout w:type="fixed"/>
        <w:tblLook w:val="04A0" w:firstRow="1" w:lastRow="0" w:firstColumn="1" w:lastColumn="0" w:noHBand="0" w:noVBand="1"/>
      </w:tblPr>
      <w:tblGrid>
        <w:gridCol w:w="425"/>
        <w:gridCol w:w="1560"/>
        <w:gridCol w:w="737"/>
        <w:gridCol w:w="709"/>
        <w:gridCol w:w="992"/>
        <w:gridCol w:w="940"/>
        <w:gridCol w:w="829"/>
        <w:gridCol w:w="924"/>
        <w:gridCol w:w="993"/>
        <w:gridCol w:w="992"/>
        <w:gridCol w:w="830"/>
      </w:tblGrid>
      <w:tr w:rsidR="00D04024" w:rsidRPr="00855488" w14:paraId="63DEF6BA" w14:textId="77777777" w:rsidTr="00D960CC">
        <w:trPr>
          <w:trHeight w:val="840"/>
          <w:jc w:val="center"/>
        </w:trPr>
        <w:tc>
          <w:tcPr>
            <w:tcW w:w="9931"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4FB813DD" w14:textId="543A0624" w:rsidR="00D04024" w:rsidRPr="00855488" w:rsidRDefault="00D04024" w:rsidP="00D960CC">
            <w:pPr>
              <w:jc w:val="center"/>
              <w:rPr>
                <w:b/>
                <w:bCs/>
                <w:color w:val="000000"/>
                <w:sz w:val="22"/>
                <w:szCs w:val="22"/>
              </w:rPr>
            </w:pPr>
            <w:r w:rsidRPr="00855488">
              <w:rPr>
                <w:b/>
                <w:bCs/>
                <w:color w:val="000000"/>
                <w:sz w:val="22"/>
                <w:szCs w:val="22"/>
              </w:rPr>
              <w:lastRenderedPageBreak/>
              <w:t xml:space="preserve">Таблица </w:t>
            </w:r>
            <w:r>
              <w:rPr>
                <w:b/>
                <w:bCs/>
                <w:color w:val="000000"/>
                <w:sz w:val="22"/>
                <w:szCs w:val="22"/>
              </w:rPr>
              <w:t>5</w:t>
            </w:r>
            <w:r w:rsidRPr="00855488">
              <w:rPr>
                <w:b/>
                <w:bCs/>
                <w:color w:val="000000"/>
                <w:sz w:val="22"/>
                <w:szCs w:val="22"/>
              </w:rPr>
              <w:t>.</w:t>
            </w:r>
            <w:r>
              <w:rPr>
                <w:b/>
                <w:bCs/>
                <w:color w:val="000000"/>
                <w:sz w:val="22"/>
                <w:szCs w:val="22"/>
              </w:rPr>
              <w:t>10.</w:t>
            </w:r>
            <w:r w:rsidRPr="00855488">
              <w:rPr>
                <w:b/>
                <w:bCs/>
                <w:color w:val="000000"/>
                <w:sz w:val="22"/>
                <w:szCs w:val="22"/>
              </w:rPr>
              <w:t xml:space="preserve"> Итоговая финансовая оценка технических мероприятий и исходная информация  для определения источников финансирования  программы инвестиционных проектов в водоснабжении  (2024-203</w:t>
            </w:r>
            <w:r>
              <w:rPr>
                <w:b/>
                <w:bCs/>
                <w:color w:val="000000"/>
                <w:sz w:val="22"/>
                <w:szCs w:val="22"/>
              </w:rPr>
              <w:t>3</w:t>
            </w:r>
            <w:r w:rsidRPr="00855488">
              <w:rPr>
                <w:b/>
                <w:bCs/>
                <w:color w:val="000000"/>
                <w:sz w:val="22"/>
                <w:szCs w:val="22"/>
              </w:rPr>
              <w:t>годы)</w:t>
            </w:r>
          </w:p>
        </w:tc>
      </w:tr>
      <w:tr w:rsidR="00D04024" w:rsidRPr="00855488" w14:paraId="35753343" w14:textId="77777777" w:rsidTr="00D960CC">
        <w:trPr>
          <w:trHeight w:val="53"/>
          <w:jc w:val="center"/>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7BAC178E" w14:textId="77777777" w:rsidR="00D04024" w:rsidRPr="006455D3" w:rsidRDefault="00D04024" w:rsidP="00D960CC">
            <w:pPr>
              <w:jc w:val="center"/>
              <w:rPr>
                <w:color w:val="000000"/>
                <w:sz w:val="22"/>
                <w:szCs w:val="22"/>
              </w:rPr>
            </w:pPr>
            <w:r w:rsidRPr="006455D3">
              <w:rPr>
                <w:color w:val="000000"/>
                <w:sz w:val="22"/>
                <w:szCs w:val="22"/>
              </w:rPr>
              <w:t>№</w:t>
            </w:r>
          </w:p>
        </w:tc>
        <w:tc>
          <w:tcPr>
            <w:tcW w:w="1560" w:type="dxa"/>
            <w:tcBorders>
              <w:top w:val="nil"/>
              <w:left w:val="nil"/>
              <w:bottom w:val="single" w:sz="4" w:space="0" w:color="auto"/>
              <w:right w:val="single" w:sz="4" w:space="0" w:color="auto"/>
            </w:tcBorders>
            <w:shd w:val="clear" w:color="auto" w:fill="auto"/>
            <w:vAlign w:val="center"/>
            <w:hideMark/>
          </w:tcPr>
          <w:p w14:paraId="1410A890" w14:textId="77777777" w:rsidR="00D04024" w:rsidRPr="006455D3" w:rsidRDefault="00D04024" w:rsidP="00D960CC">
            <w:pPr>
              <w:jc w:val="center"/>
              <w:rPr>
                <w:color w:val="000000"/>
                <w:sz w:val="22"/>
                <w:szCs w:val="22"/>
              </w:rPr>
            </w:pPr>
            <w:r w:rsidRPr="006455D3">
              <w:rPr>
                <w:color w:val="000000"/>
                <w:sz w:val="22"/>
                <w:szCs w:val="22"/>
              </w:rPr>
              <w:t>Наименование проекта</w:t>
            </w:r>
          </w:p>
        </w:tc>
        <w:tc>
          <w:tcPr>
            <w:tcW w:w="737" w:type="dxa"/>
            <w:tcBorders>
              <w:top w:val="nil"/>
              <w:left w:val="nil"/>
              <w:bottom w:val="single" w:sz="4" w:space="0" w:color="auto"/>
              <w:right w:val="single" w:sz="4" w:space="0" w:color="auto"/>
            </w:tcBorders>
            <w:shd w:val="clear" w:color="auto" w:fill="auto"/>
            <w:vAlign w:val="center"/>
            <w:hideMark/>
          </w:tcPr>
          <w:p w14:paraId="5E1F4718" w14:textId="77777777" w:rsidR="00D04024" w:rsidRPr="00855488" w:rsidRDefault="00D04024" w:rsidP="00D960CC">
            <w:pPr>
              <w:jc w:val="center"/>
              <w:rPr>
                <w:color w:val="000000"/>
                <w:sz w:val="20"/>
              </w:rPr>
            </w:pPr>
            <w:proofErr w:type="spellStart"/>
            <w:r w:rsidRPr="00855488">
              <w:rPr>
                <w:color w:val="000000"/>
                <w:sz w:val="20"/>
              </w:rPr>
              <w:t>Ед.изм</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14:paraId="70F7590E" w14:textId="77777777" w:rsidR="00D04024" w:rsidRPr="00855488" w:rsidRDefault="00D04024" w:rsidP="00D960CC">
            <w:pPr>
              <w:jc w:val="center"/>
              <w:rPr>
                <w:color w:val="000000"/>
                <w:sz w:val="20"/>
              </w:rPr>
            </w:pPr>
            <w:r w:rsidRPr="00855488">
              <w:rPr>
                <w:color w:val="000000"/>
                <w:sz w:val="20"/>
              </w:rPr>
              <w:t>2024</w:t>
            </w:r>
          </w:p>
        </w:tc>
        <w:tc>
          <w:tcPr>
            <w:tcW w:w="992" w:type="dxa"/>
            <w:tcBorders>
              <w:top w:val="nil"/>
              <w:left w:val="nil"/>
              <w:bottom w:val="single" w:sz="4" w:space="0" w:color="auto"/>
              <w:right w:val="single" w:sz="4" w:space="0" w:color="auto"/>
            </w:tcBorders>
            <w:shd w:val="clear" w:color="auto" w:fill="auto"/>
            <w:noWrap/>
            <w:vAlign w:val="center"/>
            <w:hideMark/>
          </w:tcPr>
          <w:p w14:paraId="5C205928" w14:textId="77777777" w:rsidR="00D04024" w:rsidRPr="00855488" w:rsidRDefault="00D04024" w:rsidP="00D960CC">
            <w:pPr>
              <w:jc w:val="center"/>
              <w:rPr>
                <w:color w:val="000000"/>
                <w:sz w:val="20"/>
              </w:rPr>
            </w:pPr>
            <w:r w:rsidRPr="00855488">
              <w:rPr>
                <w:color w:val="000000"/>
                <w:sz w:val="20"/>
              </w:rPr>
              <w:t>2025</w:t>
            </w:r>
          </w:p>
        </w:tc>
        <w:tc>
          <w:tcPr>
            <w:tcW w:w="940" w:type="dxa"/>
            <w:tcBorders>
              <w:top w:val="nil"/>
              <w:left w:val="nil"/>
              <w:bottom w:val="single" w:sz="4" w:space="0" w:color="auto"/>
              <w:right w:val="single" w:sz="4" w:space="0" w:color="auto"/>
            </w:tcBorders>
            <w:shd w:val="clear" w:color="auto" w:fill="auto"/>
            <w:noWrap/>
            <w:vAlign w:val="center"/>
            <w:hideMark/>
          </w:tcPr>
          <w:p w14:paraId="60094319" w14:textId="77777777" w:rsidR="00D04024" w:rsidRPr="00855488" w:rsidRDefault="00D04024" w:rsidP="00D960CC">
            <w:pPr>
              <w:jc w:val="center"/>
              <w:rPr>
                <w:color w:val="000000"/>
                <w:sz w:val="20"/>
              </w:rPr>
            </w:pPr>
            <w:r w:rsidRPr="00855488">
              <w:rPr>
                <w:color w:val="000000"/>
                <w:sz w:val="20"/>
              </w:rPr>
              <w:t>2026</w:t>
            </w:r>
          </w:p>
        </w:tc>
        <w:tc>
          <w:tcPr>
            <w:tcW w:w="829" w:type="dxa"/>
            <w:tcBorders>
              <w:top w:val="nil"/>
              <w:left w:val="nil"/>
              <w:bottom w:val="single" w:sz="4" w:space="0" w:color="auto"/>
              <w:right w:val="single" w:sz="4" w:space="0" w:color="auto"/>
            </w:tcBorders>
            <w:shd w:val="clear" w:color="auto" w:fill="auto"/>
            <w:noWrap/>
            <w:vAlign w:val="center"/>
            <w:hideMark/>
          </w:tcPr>
          <w:p w14:paraId="5E6001AD" w14:textId="77777777" w:rsidR="00D04024" w:rsidRPr="00855488" w:rsidRDefault="00D04024" w:rsidP="00D960CC">
            <w:pPr>
              <w:jc w:val="center"/>
              <w:rPr>
                <w:color w:val="000000"/>
                <w:sz w:val="20"/>
              </w:rPr>
            </w:pPr>
            <w:r w:rsidRPr="00855488">
              <w:rPr>
                <w:color w:val="000000"/>
                <w:sz w:val="20"/>
              </w:rPr>
              <w:t>2027</w:t>
            </w:r>
          </w:p>
        </w:tc>
        <w:tc>
          <w:tcPr>
            <w:tcW w:w="924" w:type="dxa"/>
            <w:tcBorders>
              <w:top w:val="nil"/>
              <w:left w:val="nil"/>
              <w:bottom w:val="single" w:sz="4" w:space="0" w:color="auto"/>
              <w:right w:val="single" w:sz="4" w:space="0" w:color="auto"/>
            </w:tcBorders>
            <w:shd w:val="clear" w:color="auto" w:fill="auto"/>
            <w:noWrap/>
            <w:vAlign w:val="center"/>
            <w:hideMark/>
          </w:tcPr>
          <w:p w14:paraId="242D43C2" w14:textId="77777777" w:rsidR="00D04024" w:rsidRPr="00855488" w:rsidRDefault="00D04024" w:rsidP="00D960CC">
            <w:pPr>
              <w:jc w:val="center"/>
              <w:rPr>
                <w:color w:val="000000"/>
                <w:sz w:val="20"/>
              </w:rPr>
            </w:pPr>
            <w:r w:rsidRPr="00855488">
              <w:rPr>
                <w:color w:val="000000"/>
                <w:sz w:val="20"/>
              </w:rPr>
              <w:t>2028</w:t>
            </w:r>
          </w:p>
        </w:tc>
        <w:tc>
          <w:tcPr>
            <w:tcW w:w="993" w:type="dxa"/>
            <w:tcBorders>
              <w:top w:val="nil"/>
              <w:left w:val="nil"/>
              <w:bottom w:val="single" w:sz="4" w:space="0" w:color="auto"/>
              <w:right w:val="single" w:sz="4" w:space="0" w:color="auto"/>
            </w:tcBorders>
            <w:shd w:val="clear" w:color="auto" w:fill="auto"/>
            <w:vAlign w:val="center"/>
            <w:hideMark/>
          </w:tcPr>
          <w:p w14:paraId="778D3141" w14:textId="77777777" w:rsidR="00D04024" w:rsidRPr="00855488" w:rsidRDefault="00D04024" w:rsidP="00D960CC">
            <w:pPr>
              <w:jc w:val="center"/>
              <w:rPr>
                <w:color w:val="000000"/>
                <w:sz w:val="20"/>
              </w:rPr>
            </w:pPr>
            <w:r w:rsidRPr="00855488">
              <w:rPr>
                <w:color w:val="000000"/>
                <w:sz w:val="20"/>
              </w:rPr>
              <w:t>2024-2028</w:t>
            </w:r>
          </w:p>
        </w:tc>
        <w:tc>
          <w:tcPr>
            <w:tcW w:w="992" w:type="dxa"/>
            <w:tcBorders>
              <w:top w:val="nil"/>
              <w:left w:val="nil"/>
              <w:bottom w:val="single" w:sz="4" w:space="0" w:color="auto"/>
              <w:right w:val="single" w:sz="4" w:space="0" w:color="auto"/>
            </w:tcBorders>
            <w:shd w:val="clear" w:color="auto" w:fill="auto"/>
            <w:vAlign w:val="bottom"/>
            <w:hideMark/>
          </w:tcPr>
          <w:p w14:paraId="7EA78B43" w14:textId="77777777" w:rsidR="00D04024" w:rsidRPr="00855488" w:rsidRDefault="00D04024" w:rsidP="00D960CC">
            <w:pPr>
              <w:jc w:val="center"/>
              <w:rPr>
                <w:rFonts w:ascii="Calibri" w:hAnsi="Calibri" w:cs="Calibri"/>
                <w:color w:val="000000"/>
                <w:sz w:val="22"/>
                <w:szCs w:val="22"/>
              </w:rPr>
            </w:pPr>
            <w:r w:rsidRPr="00855488">
              <w:rPr>
                <w:rFonts w:ascii="Calibri" w:hAnsi="Calibri" w:cs="Calibri"/>
                <w:color w:val="000000"/>
                <w:sz w:val="22"/>
                <w:szCs w:val="22"/>
              </w:rPr>
              <w:t>2029-203</w:t>
            </w:r>
            <w:r>
              <w:rPr>
                <w:rFonts w:ascii="Calibri" w:hAnsi="Calibri" w:cs="Calibri"/>
                <w:color w:val="000000"/>
                <w:sz w:val="22"/>
                <w:szCs w:val="22"/>
              </w:rPr>
              <w:t>3</w:t>
            </w:r>
          </w:p>
        </w:tc>
        <w:tc>
          <w:tcPr>
            <w:tcW w:w="830" w:type="dxa"/>
            <w:tcBorders>
              <w:top w:val="nil"/>
              <w:left w:val="nil"/>
              <w:bottom w:val="single" w:sz="4" w:space="0" w:color="auto"/>
              <w:right w:val="single" w:sz="4" w:space="0" w:color="auto"/>
            </w:tcBorders>
            <w:shd w:val="clear" w:color="auto" w:fill="auto"/>
            <w:noWrap/>
            <w:vAlign w:val="bottom"/>
            <w:hideMark/>
          </w:tcPr>
          <w:p w14:paraId="7C9684E5" w14:textId="77777777" w:rsidR="00D04024" w:rsidRPr="00855488" w:rsidRDefault="00D04024" w:rsidP="00D960CC">
            <w:pPr>
              <w:jc w:val="center"/>
              <w:rPr>
                <w:rFonts w:ascii="Calibri" w:hAnsi="Calibri" w:cs="Calibri"/>
                <w:color w:val="000000"/>
                <w:sz w:val="22"/>
                <w:szCs w:val="22"/>
              </w:rPr>
            </w:pPr>
            <w:r w:rsidRPr="00855488">
              <w:rPr>
                <w:rFonts w:ascii="Calibri" w:hAnsi="Calibri" w:cs="Calibri"/>
                <w:color w:val="000000"/>
                <w:sz w:val="22"/>
                <w:szCs w:val="22"/>
              </w:rPr>
              <w:t>Итого</w:t>
            </w:r>
          </w:p>
        </w:tc>
      </w:tr>
      <w:tr w:rsidR="00D04024" w:rsidRPr="00855488" w14:paraId="010509B8" w14:textId="77777777" w:rsidTr="00D960CC">
        <w:trPr>
          <w:trHeight w:val="300"/>
          <w:jc w:val="center"/>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14:paraId="6C3C64BC" w14:textId="77777777" w:rsidR="00D04024" w:rsidRPr="006455D3" w:rsidRDefault="00D04024" w:rsidP="00D960CC">
            <w:pPr>
              <w:jc w:val="right"/>
              <w:rPr>
                <w:color w:val="000000"/>
                <w:sz w:val="22"/>
                <w:szCs w:val="22"/>
              </w:rPr>
            </w:pPr>
            <w:r w:rsidRPr="006455D3">
              <w:rPr>
                <w:color w:val="000000"/>
                <w:sz w:val="22"/>
                <w:szCs w:val="22"/>
              </w:rPr>
              <w:t>1</w:t>
            </w:r>
          </w:p>
        </w:tc>
        <w:tc>
          <w:tcPr>
            <w:tcW w:w="1560" w:type="dxa"/>
            <w:tcBorders>
              <w:top w:val="nil"/>
              <w:left w:val="nil"/>
              <w:bottom w:val="single" w:sz="4" w:space="0" w:color="auto"/>
              <w:right w:val="single" w:sz="4" w:space="0" w:color="auto"/>
            </w:tcBorders>
            <w:shd w:val="clear" w:color="auto" w:fill="auto"/>
            <w:noWrap/>
            <w:vAlign w:val="bottom"/>
            <w:hideMark/>
          </w:tcPr>
          <w:p w14:paraId="63F16081" w14:textId="77777777" w:rsidR="00D04024" w:rsidRPr="006455D3" w:rsidRDefault="00D04024" w:rsidP="00D960CC">
            <w:pPr>
              <w:rPr>
                <w:color w:val="000000"/>
                <w:sz w:val="22"/>
                <w:szCs w:val="22"/>
              </w:rPr>
            </w:pPr>
            <w:r w:rsidRPr="006455D3">
              <w:rPr>
                <w:color w:val="000000"/>
                <w:sz w:val="22"/>
                <w:szCs w:val="22"/>
              </w:rPr>
              <w:t xml:space="preserve">Водоснабжение </w:t>
            </w:r>
          </w:p>
        </w:tc>
        <w:tc>
          <w:tcPr>
            <w:tcW w:w="737" w:type="dxa"/>
            <w:tcBorders>
              <w:top w:val="nil"/>
              <w:left w:val="nil"/>
              <w:bottom w:val="single" w:sz="4" w:space="0" w:color="auto"/>
              <w:right w:val="single" w:sz="4" w:space="0" w:color="auto"/>
            </w:tcBorders>
            <w:shd w:val="clear" w:color="auto" w:fill="auto"/>
            <w:noWrap/>
            <w:vAlign w:val="bottom"/>
            <w:hideMark/>
          </w:tcPr>
          <w:p w14:paraId="3E101765" w14:textId="77777777" w:rsidR="00D04024" w:rsidRPr="00855488" w:rsidRDefault="00D04024" w:rsidP="00D960CC">
            <w:pPr>
              <w:jc w:val="center"/>
              <w:rPr>
                <w:rFonts w:ascii="Calibri" w:hAnsi="Calibri" w:cs="Calibri"/>
                <w:color w:val="000000"/>
                <w:sz w:val="22"/>
                <w:szCs w:val="22"/>
              </w:rPr>
            </w:pPr>
            <w:proofErr w:type="spellStart"/>
            <w:r w:rsidRPr="00855488">
              <w:rPr>
                <w:rFonts w:ascii="Calibri" w:hAnsi="Calibri" w:cs="Calibri"/>
                <w:color w:val="000000"/>
                <w:sz w:val="22"/>
                <w:szCs w:val="22"/>
              </w:rPr>
              <w:t>т.руб</w:t>
            </w:r>
            <w:proofErr w:type="spellEnd"/>
            <w:r w:rsidRPr="00855488">
              <w:rPr>
                <w:rFonts w:ascii="Calibri" w:hAnsi="Calibri" w:cs="Calibri"/>
                <w:color w:val="000000"/>
                <w:sz w:val="22"/>
                <w:szCs w:val="22"/>
              </w:rPr>
              <w:t>.</w:t>
            </w:r>
          </w:p>
        </w:tc>
        <w:tc>
          <w:tcPr>
            <w:tcW w:w="709" w:type="dxa"/>
            <w:tcBorders>
              <w:top w:val="nil"/>
              <w:left w:val="nil"/>
              <w:bottom w:val="single" w:sz="4" w:space="0" w:color="auto"/>
              <w:right w:val="single" w:sz="4" w:space="0" w:color="auto"/>
            </w:tcBorders>
            <w:shd w:val="clear" w:color="auto" w:fill="auto"/>
            <w:noWrap/>
            <w:vAlign w:val="bottom"/>
            <w:hideMark/>
          </w:tcPr>
          <w:p w14:paraId="0A5E5210" w14:textId="77777777" w:rsidR="00D04024" w:rsidRPr="00C735DF" w:rsidRDefault="00D04024" w:rsidP="00D960CC">
            <w:pPr>
              <w:jc w:val="center"/>
              <w:rPr>
                <w:color w:val="000000"/>
                <w:sz w:val="20"/>
              </w:rPr>
            </w:pPr>
            <w:r w:rsidRPr="00C735DF">
              <w:rPr>
                <w:color w:val="000000"/>
                <w:sz w:val="20"/>
              </w:rPr>
              <w:t>89</w:t>
            </w:r>
          </w:p>
        </w:tc>
        <w:tc>
          <w:tcPr>
            <w:tcW w:w="992" w:type="dxa"/>
            <w:tcBorders>
              <w:top w:val="nil"/>
              <w:left w:val="nil"/>
              <w:bottom w:val="single" w:sz="4" w:space="0" w:color="auto"/>
              <w:right w:val="single" w:sz="4" w:space="0" w:color="auto"/>
            </w:tcBorders>
            <w:shd w:val="clear" w:color="auto" w:fill="auto"/>
            <w:noWrap/>
            <w:vAlign w:val="bottom"/>
            <w:hideMark/>
          </w:tcPr>
          <w:p w14:paraId="5F7EF784" w14:textId="77777777" w:rsidR="00D04024" w:rsidRPr="00C735DF" w:rsidRDefault="00D04024" w:rsidP="00D960CC">
            <w:pPr>
              <w:jc w:val="center"/>
              <w:rPr>
                <w:color w:val="000000"/>
                <w:sz w:val="20"/>
              </w:rPr>
            </w:pPr>
            <w:r w:rsidRPr="00C735DF">
              <w:rPr>
                <w:color w:val="000000"/>
                <w:sz w:val="20"/>
              </w:rPr>
              <w:t>5372</w:t>
            </w:r>
          </w:p>
        </w:tc>
        <w:tc>
          <w:tcPr>
            <w:tcW w:w="940" w:type="dxa"/>
            <w:tcBorders>
              <w:top w:val="nil"/>
              <w:left w:val="nil"/>
              <w:bottom w:val="single" w:sz="4" w:space="0" w:color="auto"/>
              <w:right w:val="single" w:sz="4" w:space="0" w:color="auto"/>
            </w:tcBorders>
            <w:shd w:val="clear" w:color="auto" w:fill="auto"/>
            <w:noWrap/>
            <w:vAlign w:val="bottom"/>
            <w:hideMark/>
          </w:tcPr>
          <w:p w14:paraId="24EA7CA3" w14:textId="77777777" w:rsidR="00D04024" w:rsidRPr="00C735DF" w:rsidRDefault="00D04024" w:rsidP="00D960CC">
            <w:pPr>
              <w:jc w:val="center"/>
              <w:rPr>
                <w:color w:val="000000"/>
                <w:sz w:val="20"/>
              </w:rPr>
            </w:pPr>
            <w:r w:rsidRPr="00C735DF">
              <w:rPr>
                <w:color w:val="000000"/>
                <w:sz w:val="20"/>
              </w:rPr>
              <w:t>387,7</w:t>
            </w:r>
          </w:p>
        </w:tc>
        <w:tc>
          <w:tcPr>
            <w:tcW w:w="829" w:type="dxa"/>
            <w:tcBorders>
              <w:top w:val="nil"/>
              <w:left w:val="nil"/>
              <w:bottom w:val="single" w:sz="4" w:space="0" w:color="auto"/>
              <w:right w:val="single" w:sz="4" w:space="0" w:color="auto"/>
            </w:tcBorders>
            <w:shd w:val="clear" w:color="auto" w:fill="auto"/>
            <w:noWrap/>
            <w:vAlign w:val="bottom"/>
            <w:hideMark/>
          </w:tcPr>
          <w:p w14:paraId="52BC5274" w14:textId="77777777" w:rsidR="00D04024" w:rsidRPr="00C735DF" w:rsidRDefault="00D04024" w:rsidP="00D960CC">
            <w:pPr>
              <w:jc w:val="center"/>
              <w:rPr>
                <w:color w:val="000000"/>
                <w:sz w:val="20"/>
              </w:rPr>
            </w:pPr>
            <w:r w:rsidRPr="00C735DF">
              <w:rPr>
                <w:color w:val="000000"/>
                <w:sz w:val="20"/>
              </w:rPr>
              <w:t>586,02</w:t>
            </w:r>
          </w:p>
        </w:tc>
        <w:tc>
          <w:tcPr>
            <w:tcW w:w="924" w:type="dxa"/>
            <w:tcBorders>
              <w:top w:val="nil"/>
              <w:left w:val="nil"/>
              <w:bottom w:val="single" w:sz="4" w:space="0" w:color="auto"/>
              <w:right w:val="single" w:sz="4" w:space="0" w:color="auto"/>
            </w:tcBorders>
            <w:shd w:val="clear" w:color="auto" w:fill="auto"/>
            <w:noWrap/>
            <w:vAlign w:val="bottom"/>
            <w:hideMark/>
          </w:tcPr>
          <w:p w14:paraId="1DB412CB" w14:textId="77777777" w:rsidR="00D04024" w:rsidRPr="00C735DF" w:rsidRDefault="00D04024" w:rsidP="00D960CC">
            <w:pPr>
              <w:jc w:val="center"/>
              <w:rPr>
                <w:color w:val="000000"/>
                <w:sz w:val="20"/>
              </w:rPr>
            </w:pPr>
            <w:r w:rsidRPr="00C735DF">
              <w:rPr>
                <w:color w:val="000000"/>
                <w:sz w:val="20"/>
              </w:rPr>
              <w:t>0</w:t>
            </w:r>
          </w:p>
        </w:tc>
        <w:tc>
          <w:tcPr>
            <w:tcW w:w="993" w:type="dxa"/>
            <w:tcBorders>
              <w:top w:val="nil"/>
              <w:left w:val="nil"/>
              <w:bottom w:val="single" w:sz="4" w:space="0" w:color="auto"/>
              <w:right w:val="single" w:sz="4" w:space="0" w:color="auto"/>
            </w:tcBorders>
            <w:shd w:val="clear" w:color="auto" w:fill="auto"/>
            <w:noWrap/>
            <w:vAlign w:val="bottom"/>
            <w:hideMark/>
          </w:tcPr>
          <w:p w14:paraId="2041C9BE" w14:textId="77777777" w:rsidR="00D04024" w:rsidRPr="00C735DF" w:rsidRDefault="00D04024" w:rsidP="00D960CC">
            <w:pPr>
              <w:jc w:val="center"/>
              <w:rPr>
                <w:color w:val="000000"/>
                <w:sz w:val="20"/>
              </w:rPr>
            </w:pPr>
            <w:r w:rsidRPr="00C735DF">
              <w:rPr>
                <w:color w:val="000000"/>
                <w:sz w:val="20"/>
              </w:rPr>
              <w:t>6434,1</w:t>
            </w:r>
          </w:p>
        </w:tc>
        <w:tc>
          <w:tcPr>
            <w:tcW w:w="992" w:type="dxa"/>
            <w:tcBorders>
              <w:top w:val="nil"/>
              <w:left w:val="nil"/>
              <w:bottom w:val="single" w:sz="4" w:space="0" w:color="auto"/>
              <w:right w:val="single" w:sz="4" w:space="0" w:color="auto"/>
            </w:tcBorders>
            <w:shd w:val="clear" w:color="auto" w:fill="auto"/>
            <w:noWrap/>
            <w:vAlign w:val="bottom"/>
            <w:hideMark/>
          </w:tcPr>
          <w:p w14:paraId="16E54941" w14:textId="77777777" w:rsidR="00D04024" w:rsidRPr="00C735DF" w:rsidRDefault="00D04024" w:rsidP="00D960CC">
            <w:pPr>
              <w:jc w:val="center"/>
              <w:rPr>
                <w:color w:val="000000"/>
                <w:sz w:val="20"/>
              </w:rPr>
            </w:pPr>
            <w:r w:rsidRPr="00C735DF">
              <w:rPr>
                <w:color w:val="000000"/>
                <w:sz w:val="20"/>
              </w:rPr>
              <w:t>1349,4</w:t>
            </w:r>
          </w:p>
        </w:tc>
        <w:tc>
          <w:tcPr>
            <w:tcW w:w="830" w:type="dxa"/>
            <w:tcBorders>
              <w:top w:val="nil"/>
              <w:left w:val="nil"/>
              <w:bottom w:val="single" w:sz="4" w:space="0" w:color="auto"/>
              <w:right w:val="single" w:sz="4" w:space="0" w:color="auto"/>
            </w:tcBorders>
            <w:shd w:val="clear" w:color="auto" w:fill="auto"/>
            <w:noWrap/>
            <w:vAlign w:val="bottom"/>
            <w:hideMark/>
          </w:tcPr>
          <w:p w14:paraId="7538042C" w14:textId="77777777" w:rsidR="00D04024" w:rsidRPr="00C735DF" w:rsidRDefault="00D04024" w:rsidP="00D960CC">
            <w:pPr>
              <w:jc w:val="center"/>
              <w:rPr>
                <w:color w:val="000000"/>
                <w:sz w:val="20"/>
              </w:rPr>
            </w:pPr>
            <w:r w:rsidRPr="00C735DF">
              <w:rPr>
                <w:color w:val="000000"/>
                <w:sz w:val="20"/>
              </w:rPr>
              <w:t>7783,5</w:t>
            </w:r>
          </w:p>
        </w:tc>
      </w:tr>
      <w:tr w:rsidR="00D04024" w:rsidRPr="00855488" w14:paraId="7F6917F1" w14:textId="77777777" w:rsidTr="00D960CC">
        <w:trPr>
          <w:trHeight w:val="300"/>
          <w:jc w:val="center"/>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14:paraId="39528387" w14:textId="77777777" w:rsidR="00D04024" w:rsidRPr="006455D3" w:rsidRDefault="00D04024" w:rsidP="00D960CC">
            <w:pPr>
              <w:jc w:val="right"/>
              <w:rPr>
                <w:color w:val="000000"/>
                <w:sz w:val="22"/>
                <w:szCs w:val="22"/>
              </w:rPr>
            </w:pPr>
            <w:r w:rsidRPr="006455D3">
              <w:rPr>
                <w:color w:val="000000"/>
                <w:sz w:val="22"/>
                <w:szCs w:val="22"/>
              </w:rPr>
              <w:t>2</w:t>
            </w:r>
          </w:p>
        </w:tc>
        <w:tc>
          <w:tcPr>
            <w:tcW w:w="1560" w:type="dxa"/>
            <w:tcBorders>
              <w:top w:val="nil"/>
              <w:left w:val="nil"/>
              <w:bottom w:val="single" w:sz="4" w:space="0" w:color="auto"/>
              <w:right w:val="single" w:sz="4" w:space="0" w:color="auto"/>
            </w:tcBorders>
            <w:shd w:val="clear" w:color="auto" w:fill="auto"/>
            <w:noWrap/>
            <w:vAlign w:val="bottom"/>
            <w:hideMark/>
          </w:tcPr>
          <w:p w14:paraId="2D8CA7EA" w14:textId="77777777" w:rsidR="00D04024" w:rsidRPr="006455D3" w:rsidRDefault="00D04024" w:rsidP="00D960CC">
            <w:pPr>
              <w:rPr>
                <w:color w:val="000000"/>
                <w:sz w:val="22"/>
                <w:szCs w:val="22"/>
              </w:rPr>
            </w:pPr>
            <w:r w:rsidRPr="006455D3">
              <w:rPr>
                <w:color w:val="000000"/>
                <w:sz w:val="22"/>
                <w:szCs w:val="22"/>
              </w:rPr>
              <w:t>Электроснабжение</w:t>
            </w:r>
          </w:p>
        </w:tc>
        <w:tc>
          <w:tcPr>
            <w:tcW w:w="737" w:type="dxa"/>
            <w:tcBorders>
              <w:top w:val="nil"/>
              <w:left w:val="nil"/>
              <w:bottom w:val="single" w:sz="4" w:space="0" w:color="auto"/>
              <w:right w:val="single" w:sz="4" w:space="0" w:color="auto"/>
            </w:tcBorders>
            <w:shd w:val="clear" w:color="auto" w:fill="auto"/>
            <w:noWrap/>
            <w:vAlign w:val="bottom"/>
            <w:hideMark/>
          </w:tcPr>
          <w:p w14:paraId="08128118" w14:textId="77777777" w:rsidR="00D04024" w:rsidRPr="00855488" w:rsidRDefault="00D04024" w:rsidP="00D960CC">
            <w:pPr>
              <w:jc w:val="center"/>
              <w:rPr>
                <w:rFonts w:ascii="Calibri" w:hAnsi="Calibri" w:cs="Calibri"/>
                <w:color w:val="000000"/>
                <w:sz w:val="22"/>
                <w:szCs w:val="22"/>
              </w:rPr>
            </w:pPr>
            <w:proofErr w:type="spellStart"/>
            <w:r w:rsidRPr="00855488">
              <w:rPr>
                <w:rFonts w:ascii="Calibri" w:hAnsi="Calibri" w:cs="Calibri"/>
                <w:color w:val="000000"/>
                <w:sz w:val="22"/>
                <w:szCs w:val="22"/>
              </w:rPr>
              <w:t>т.руб</w:t>
            </w:r>
            <w:proofErr w:type="spellEnd"/>
            <w:r w:rsidRPr="00855488">
              <w:rPr>
                <w:rFonts w:ascii="Calibri" w:hAnsi="Calibri" w:cs="Calibri"/>
                <w:color w:val="000000"/>
                <w:sz w:val="22"/>
                <w:szCs w:val="22"/>
              </w:rPr>
              <w:t>.</w:t>
            </w:r>
          </w:p>
        </w:tc>
        <w:tc>
          <w:tcPr>
            <w:tcW w:w="709" w:type="dxa"/>
            <w:tcBorders>
              <w:top w:val="nil"/>
              <w:left w:val="nil"/>
              <w:bottom w:val="single" w:sz="4" w:space="0" w:color="auto"/>
              <w:right w:val="single" w:sz="4" w:space="0" w:color="auto"/>
            </w:tcBorders>
            <w:shd w:val="clear" w:color="auto" w:fill="auto"/>
            <w:noWrap/>
            <w:vAlign w:val="bottom"/>
            <w:hideMark/>
          </w:tcPr>
          <w:p w14:paraId="48EF3B54" w14:textId="77777777" w:rsidR="00D04024" w:rsidRPr="00C735DF" w:rsidRDefault="00D04024" w:rsidP="00D960CC">
            <w:pPr>
              <w:jc w:val="center"/>
              <w:rPr>
                <w:color w:val="000000"/>
                <w:sz w:val="20"/>
              </w:rPr>
            </w:pPr>
            <w:r w:rsidRPr="00C735DF">
              <w:rPr>
                <w:color w:val="000000"/>
                <w:sz w:val="20"/>
              </w:rPr>
              <w:t>514</w:t>
            </w:r>
          </w:p>
        </w:tc>
        <w:tc>
          <w:tcPr>
            <w:tcW w:w="992" w:type="dxa"/>
            <w:tcBorders>
              <w:top w:val="nil"/>
              <w:left w:val="nil"/>
              <w:bottom w:val="single" w:sz="4" w:space="0" w:color="auto"/>
              <w:right w:val="single" w:sz="4" w:space="0" w:color="auto"/>
            </w:tcBorders>
            <w:shd w:val="clear" w:color="auto" w:fill="auto"/>
            <w:noWrap/>
            <w:vAlign w:val="bottom"/>
            <w:hideMark/>
          </w:tcPr>
          <w:p w14:paraId="1CC3D58B" w14:textId="77777777" w:rsidR="00D04024" w:rsidRPr="00C735DF" w:rsidRDefault="00D04024" w:rsidP="00D960CC">
            <w:pPr>
              <w:jc w:val="center"/>
              <w:rPr>
                <w:color w:val="000000"/>
                <w:sz w:val="20"/>
              </w:rPr>
            </w:pPr>
            <w:r w:rsidRPr="00C735DF">
              <w:rPr>
                <w:color w:val="000000"/>
                <w:sz w:val="20"/>
              </w:rPr>
              <w:t>514</w:t>
            </w:r>
          </w:p>
        </w:tc>
        <w:tc>
          <w:tcPr>
            <w:tcW w:w="940" w:type="dxa"/>
            <w:tcBorders>
              <w:top w:val="nil"/>
              <w:left w:val="nil"/>
              <w:bottom w:val="single" w:sz="4" w:space="0" w:color="auto"/>
              <w:right w:val="single" w:sz="4" w:space="0" w:color="auto"/>
            </w:tcBorders>
            <w:shd w:val="clear" w:color="auto" w:fill="auto"/>
            <w:noWrap/>
            <w:vAlign w:val="bottom"/>
            <w:hideMark/>
          </w:tcPr>
          <w:p w14:paraId="1FE3E8AD" w14:textId="77777777" w:rsidR="00D04024" w:rsidRPr="00C735DF" w:rsidRDefault="00D04024" w:rsidP="00D960CC">
            <w:pPr>
              <w:jc w:val="center"/>
              <w:rPr>
                <w:color w:val="000000"/>
                <w:sz w:val="20"/>
              </w:rPr>
            </w:pPr>
            <w:r w:rsidRPr="00C735DF">
              <w:rPr>
                <w:color w:val="000000"/>
                <w:sz w:val="20"/>
              </w:rPr>
              <w:t>514</w:t>
            </w:r>
          </w:p>
        </w:tc>
        <w:tc>
          <w:tcPr>
            <w:tcW w:w="829" w:type="dxa"/>
            <w:tcBorders>
              <w:top w:val="nil"/>
              <w:left w:val="nil"/>
              <w:bottom w:val="single" w:sz="4" w:space="0" w:color="auto"/>
              <w:right w:val="single" w:sz="4" w:space="0" w:color="auto"/>
            </w:tcBorders>
            <w:shd w:val="clear" w:color="auto" w:fill="auto"/>
            <w:noWrap/>
            <w:vAlign w:val="bottom"/>
            <w:hideMark/>
          </w:tcPr>
          <w:p w14:paraId="0561EAA6" w14:textId="77777777" w:rsidR="00D04024" w:rsidRPr="00C735DF" w:rsidRDefault="00D04024" w:rsidP="00D960CC">
            <w:pPr>
              <w:jc w:val="center"/>
              <w:rPr>
                <w:color w:val="000000"/>
                <w:sz w:val="20"/>
              </w:rPr>
            </w:pPr>
            <w:r w:rsidRPr="00C735DF">
              <w:rPr>
                <w:color w:val="000000"/>
                <w:sz w:val="20"/>
              </w:rPr>
              <w:t>514</w:t>
            </w:r>
          </w:p>
        </w:tc>
        <w:tc>
          <w:tcPr>
            <w:tcW w:w="924" w:type="dxa"/>
            <w:tcBorders>
              <w:top w:val="nil"/>
              <w:left w:val="nil"/>
              <w:bottom w:val="single" w:sz="4" w:space="0" w:color="auto"/>
              <w:right w:val="single" w:sz="4" w:space="0" w:color="auto"/>
            </w:tcBorders>
            <w:shd w:val="clear" w:color="auto" w:fill="auto"/>
            <w:noWrap/>
            <w:vAlign w:val="bottom"/>
            <w:hideMark/>
          </w:tcPr>
          <w:p w14:paraId="1873A5D1" w14:textId="77777777" w:rsidR="00D04024" w:rsidRPr="00C735DF" w:rsidRDefault="00D04024" w:rsidP="00D960CC">
            <w:pPr>
              <w:jc w:val="center"/>
              <w:rPr>
                <w:color w:val="000000"/>
                <w:sz w:val="20"/>
              </w:rPr>
            </w:pPr>
            <w:r w:rsidRPr="00C735DF">
              <w:rPr>
                <w:color w:val="000000"/>
                <w:sz w:val="20"/>
              </w:rPr>
              <w:t>514</w:t>
            </w:r>
          </w:p>
        </w:tc>
        <w:tc>
          <w:tcPr>
            <w:tcW w:w="993" w:type="dxa"/>
            <w:tcBorders>
              <w:top w:val="nil"/>
              <w:left w:val="nil"/>
              <w:bottom w:val="single" w:sz="4" w:space="0" w:color="auto"/>
              <w:right w:val="single" w:sz="4" w:space="0" w:color="auto"/>
            </w:tcBorders>
            <w:shd w:val="clear" w:color="auto" w:fill="auto"/>
            <w:noWrap/>
            <w:vAlign w:val="bottom"/>
            <w:hideMark/>
          </w:tcPr>
          <w:p w14:paraId="27AD0FA7" w14:textId="77777777" w:rsidR="00D04024" w:rsidRPr="00C735DF" w:rsidRDefault="00D04024" w:rsidP="00D960CC">
            <w:pPr>
              <w:jc w:val="center"/>
              <w:rPr>
                <w:color w:val="000000"/>
                <w:sz w:val="20"/>
              </w:rPr>
            </w:pPr>
            <w:r w:rsidRPr="00C735DF">
              <w:rPr>
                <w:color w:val="000000"/>
                <w:sz w:val="20"/>
              </w:rPr>
              <w:t>2570</w:t>
            </w:r>
          </w:p>
        </w:tc>
        <w:tc>
          <w:tcPr>
            <w:tcW w:w="992" w:type="dxa"/>
            <w:tcBorders>
              <w:top w:val="nil"/>
              <w:left w:val="nil"/>
              <w:bottom w:val="single" w:sz="4" w:space="0" w:color="auto"/>
              <w:right w:val="single" w:sz="4" w:space="0" w:color="auto"/>
            </w:tcBorders>
            <w:shd w:val="clear" w:color="auto" w:fill="auto"/>
            <w:noWrap/>
            <w:vAlign w:val="bottom"/>
            <w:hideMark/>
          </w:tcPr>
          <w:p w14:paraId="353E5382" w14:textId="77777777" w:rsidR="00D04024" w:rsidRPr="00C735DF" w:rsidRDefault="00D04024" w:rsidP="00D960CC">
            <w:pPr>
              <w:jc w:val="center"/>
              <w:rPr>
                <w:color w:val="000000"/>
                <w:sz w:val="20"/>
              </w:rPr>
            </w:pPr>
            <w:r w:rsidRPr="00C735DF">
              <w:rPr>
                <w:color w:val="000000"/>
                <w:sz w:val="20"/>
              </w:rPr>
              <w:t>2571</w:t>
            </w:r>
          </w:p>
        </w:tc>
        <w:tc>
          <w:tcPr>
            <w:tcW w:w="830" w:type="dxa"/>
            <w:tcBorders>
              <w:top w:val="nil"/>
              <w:left w:val="nil"/>
              <w:bottom w:val="single" w:sz="4" w:space="0" w:color="auto"/>
              <w:right w:val="single" w:sz="4" w:space="0" w:color="auto"/>
            </w:tcBorders>
            <w:shd w:val="clear" w:color="auto" w:fill="auto"/>
            <w:noWrap/>
            <w:vAlign w:val="bottom"/>
            <w:hideMark/>
          </w:tcPr>
          <w:p w14:paraId="331673E6" w14:textId="77777777" w:rsidR="00D04024" w:rsidRPr="00C735DF" w:rsidRDefault="00D04024" w:rsidP="00D960CC">
            <w:pPr>
              <w:jc w:val="center"/>
              <w:rPr>
                <w:color w:val="000000"/>
                <w:sz w:val="20"/>
              </w:rPr>
            </w:pPr>
            <w:r w:rsidRPr="00C735DF">
              <w:rPr>
                <w:color w:val="000000"/>
                <w:sz w:val="20"/>
              </w:rPr>
              <w:t>5141</w:t>
            </w:r>
          </w:p>
        </w:tc>
      </w:tr>
      <w:tr w:rsidR="00D04024" w:rsidRPr="00855488" w14:paraId="10405DAF" w14:textId="77777777" w:rsidTr="00D960CC">
        <w:trPr>
          <w:trHeight w:val="300"/>
          <w:jc w:val="center"/>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14:paraId="7DC86D23" w14:textId="77777777" w:rsidR="00D04024" w:rsidRPr="006455D3" w:rsidRDefault="00D04024" w:rsidP="00D960CC">
            <w:pPr>
              <w:jc w:val="right"/>
              <w:rPr>
                <w:color w:val="000000"/>
                <w:sz w:val="22"/>
                <w:szCs w:val="22"/>
              </w:rPr>
            </w:pPr>
            <w:r w:rsidRPr="006455D3">
              <w:rPr>
                <w:color w:val="000000"/>
                <w:sz w:val="22"/>
                <w:szCs w:val="22"/>
              </w:rPr>
              <w:t>3</w:t>
            </w:r>
          </w:p>
        </w:tc>
        <w:tc>
          <w:tcPr>
            <w:tcW w:w="1560" w:type="dxa"/>
            <w:tcBorders>
              <w:top w:val="nil"/>
              <w:left w:val="nil"/>
              <w:bottom w:val="single" w:sz="4" w:space="0" w:color="auto"/>
              <w:right w:val="single" w:sz="4" w:space="0" w:color="auto"/>
            </w:tcBorders>
            <w:shd w:val="clear" w:color="auto" w:fill="auto"/>
            <w:noWrap/>
            <w:vAlign w:val="bottom"/>
            <w:hideMark/>
          </w:tcPr>
          <w:p w14:paraId="0D0FC9D6" w14:textId="77777777" w:rsidR="00D04024" w:rsidRPr="006455D3" w:rsidRDefault="00D04024" w:rsidP="00D960CC">
            <w:pPr>
              <w:rPr>
                <w:color w:val="000000"/>
                <w:sz w:val="22"/>
                <w:szCs w:val="22"/>
              </w:rPr>
            </w:pPr>
            <w:r w:rsidRPr="006455D3">
              <w:rPr>
                <w:color w:val="000000"/>
                <w:sz w:val="22"/>
                <w:szCs w:val="22"/>
              </w:rPr>
              <w:t>Газоснабжение</w:t>
            </w:r>
          </w:p>
        </w:tc>
        <w:tc>
          <w:tcPr>
            <w:tcW w:w="737" w:type="dxa"/>
            <w:tcBorders>
              <w:top w:val="nil"/>
              <w:left w:val="nil"/>
              <w:bottom w:val="single" w:sz="4" w:space="0" w:color="auto"/>
              <w:right w:val="single" w:sz="4" w:space="0" w:color="auto"/>
            </w:tcBorders>
            <w:shd w:val="clear" w:color="auto" w:fill="auto"/>
            <w:noWrap/>
            <w:vAlign w:val="bottom"/>
            <w:hideMark/>
          </w:tcPr>
          <w:p w14:paraId="31BEBC6F" w14:textId="77777777" w:rsidR="00D04024" w:rsidRPr="00855488" w:rsidRDefault="00D04024" w:rsidP="00D960CC">
            <w:pPr>
              <w:jc w:val="center"/>
              <w:rPr>
                <w:rFonts w:ascii="Calibri" w:hAnsi="Calibri" w:cs="Calibri"/>
                <w:color w:val="000000"/>
                <w:sz w:val="22"/>
                <w:szCs w:val="22"/>
              </w:rPr>
            </w:pPr>
            <w:proofErr w:type="spellStart"/>
            <w:r w:rsidRPr="00855488">
              <w:rPr>
                <w:rFonts w:ascii="Calibri" w:hAnsi="Calibri" w:cs="Calibri"/>
                <w:color w:val="000000"/>
                <w:sz w:val="22"/>
                <w:szCs w:val="22"/>
              </w:rPr>
              <w:t>т.руб</w:t>
            </w:r>
            <w:proofErr w:type="spellEnd"/>
            <w:r w:rsidRPr="00855488">
              <w:rPr>
                <w:rFonts w:ascii="Calibri" w:hAnsi="Calibri" w:cs="Calibri"/>
                <w:color w:val="000000"/>
                <w:sz w:val="22"/>
                <w:szCs w:val="22"/>
              </w:rPr>
              <w:t>.</w:t>
            </w:r>
          </w:p>
        </w:tc>
        <w:tc>
          <w:tcPr>
            <w:tcW w:w="709" w:type="dxa"/>
            <w:tcBorders>
              <w:top w:val="nil"/>
              <w:left w:val="nil"/>
              <w:bottom w:val="single" w:sz="4" w:space="0" w:color="auto"/>
              <w:right w:val="single" w:sz="4" w:space="0" w:color="auto"/>
            </w:tcBorders>
            <w:shd w:val="clear" w:color="auto" w:fill="auto"/>
            <w:noWrap/>
            <w:vAlign w:val="bottom"/>
            <w:hideMark/>
          </w:tcPr>
          <w:p w14:paraId="7D4FAFCF" w14:textId="77777777" w:rsidR="00D04024" w:rsidRPr="00C735DF" w:rsidRDefault="00D04024" w:rsidP="00D960CC">
            <w:pPr>
              <w:jc w:val="center"/>
              <w:rPr>
                <w:color w:val="000000"/>
                <w:sz w:val="20"/>
              </w:rPr>
            </w:pPr>
            <w:r w:rsidRPr="00C735DF">
              <w:rPr>
                <w:color w:val="000000"/>
                <w:sz w:val="20"/>
              </w:rPr>
              <w:t>374,5</w:t>
            </w:r>
          </w:p>
        </w:tc>
        <w:tc>
          <w:tcPr>
            <w:tcW w:w="992" w:type="dxa"/>
            <w:tcBorders>
              <w:top w:val="nil"/>
              <w:left w:val="nil"/>
              <w:bottom w:val="single" w:sz="4" w:space="0" w:color="auto"/>
              <w:right w:val="single" w:sz="4" w:space="0" w:color="auto"/>
            </w:tcBorders>
            <w:shd w:val="clear" w:color="auto" w:fill="auto"/>
            <w:noWrap/>
            <w:vAlign w:val="bottom"/>
            <w:hideMark/>
          </w:tcPr>
          <w:p w14:paraId="75188EF5" w14:textId="77777777" w:rsidR="00D04024" w:rsidRPr="00C735DF" w:rsidRDefault="00D04024" w:rsidP="00D960CC">
            <w:pPr>
              <w:jc w:val="center"/>
              <w:rPr>
                <w:color w:val="000000"/>
                <w:sz w:val="20"/>
              </w:rPr>
            </w:pPr>
            <w:r w:rsidRPr="00C735DF">
              <w:rPr>
                <w:color w:val="000000"/>
                <w:sz w:val="20"/>
              </w:rPr>
              <w:t>374,5</w:t>
            </w:r>
          </w:p>
        </w:tc>
        <w:tc>
          <w:tcPr>
            <w:tcW w:w="940" w:type="dxa"/>
            <w:tcBorders>
              <w:top w:val="nil"/>
              <w:left w:val="nil"/>
              <w:bottom w:val="single" w:sz="4" w:space="0" w:color="auto"/>
              <w:right w:val="single" w:sz="4" w:space="0" w:color="auto"/>
            </w:tcBorders>
            <w:shd w:val="clear" w:color="auto" w:fill="auto"/>
            <w:noWrap/>
            <w:vAlign w:val="bottom"/>
            <w:hideMark/>
          </w:tcPr>
          <w:p w14:paraId="4A314976" w14:textId="77777777" w:rsidR="00D04024" w:rsidRPr="00C735DF" w:rsidRDefault="00D04024" w:rsidP="00D960CC">
            <w:pPr>
              <w:jc w:val="center"/>
              <w:rPr>
                <w:color w:val="000000"/>
                <w:sz w:val="20"/>
              </w:rPr>
            </w:pPr>
            <w:r w:rsidRPr="00C735DF">
              <w:rPr>
                <w:color w:val="000000"/>
                <w:sz w:val="20"/>
              </w:rPr>
              <w:t>374,5</w:t>
            </w:r>
          </w:p>
        </w:tc>
        <w:tc>
          <w:tcPr>
            <w:tcW w:w="829" w:type="dxa"/>
            <w:tcBorders>
              <w:top w:val="nil"/>
              <w:left w:val="nil"/>
              <w:bottom w:val="single" w:sz="4" w:space="0" w:color="auto"/>
              <w:right w:val="single" w:sz="4" w:space="0" w:color="auto"/>
            </w:tcBorders>
            <w:shd w:val="clear" w:color="auto" w:fill="auto"/>
            <w:noWrap/>
            <w:vAlign w:val="bottom"/>
            <w:hideMark/>
          </w:tcPr>
          <w:p w14:paraId="5FDC0277" w14:textId="77777777" w:rsidR="00D04024" w:rsidRPr="00C735DF" w:rsidRDefault="00D04024" w:rsidP="00D960CC">
            <w:pPr>
              <w:jc w:val="center"/>
              <w:rPr>
                <w:color w:val="000000"/>
                <w:sz w:val="20"/>
              </w:rPr>
            </w:pPr>
            <w:r w:rsidRPr="00C735DF">
              <w:rPr>
                <w:color w:val="000000"/>
                <w:sz w:val="20"/>
              </w:rPr>
              <w:t>374,5</w:t>
            </w:r>
          </w:p>
        </w:tc>
        <w:tc>
          <w:tcPr>
            <w:tcW w:w="924" w:type="dxa"/>
            <w:tcBorders>
              <w:top w:val="nil"/>
              <w:left w:val="nil"/>
              <w:bottom w:val="single" w:sz="4" w:space="0" w:color="auto"/>
              <w:right w:val="single" w:sz="4" w:space="0" w:color="auto"/>
            </w:tcBorders>
            <w:shd w:val="clear" w:color="auto" w:fill="auto"/>
            <w:noWrap/>
            <w:vAlign w:val="bottom"/>
            <w:hideMark/>
          </w:tcPr>
          <w:p w14:paraId="16577DD4" w14:textId="77777777" w:rsidR="00D04024" w:rsidRPr="00C735DF" w:rsidRDefault="00D04024" w:rsidP="00D960CC">
            <w:pPr>
              <w:jc w:val="center"/>
              <w:rPr>
                <w:color w:val="000000"/>
                <w:sz w:val="20"/>
              </w:rPr>
            </w:pPr>
            <w:r w:rsidRPr="00C735DF">
              <w:rPr>
                <w:color w:val="000000"/>
                <w:sz w:val="20"/>
              </w:rPr>
              <w:t>374,5</w:t>
            </w:r>
          </w:p>
        </w:tc>
        <w:tc>
          <w:tcPr>
            <w:tcW w:w="993" w:type="dxa"/>
            <w:tcBorders>
              <w:top w:val="nil"/>
              <w:left w:val="nil"/>
              <w:bottom w:val="single" w:sz="4" w:space="0" w:color="auto"/>
              <w:right w:val="single" w:sz="4" w:space="0" w:color="auto"/>
            </w:tcBorders>
            <w:shd w:val="clear" w:color="auto" w:fill="auto"/>
            <w:noWrap/>
            <w:vAlign w:val="bottom"/>
            <w:hideMark/>
          </w:tcPr>
          <w:p w14:paraId="3582E563" w14:textId="77777777" w:rsidR="00D04024" w:rsidRPr="00C735DF" w:rsidRDefault="00D04024" w:rsidP="00D960CC">
            <w:pPr>
              <w:jc w:val="center"/>
              <w:rPr>
                <w:color w:val="000000"/>
                <w:sz w:val="20"/>
              </w:rPr>
            </w:pPr>
            <w:r w:rsidRPr="00C735DF">
              <w:rPr>
                <w:color w:val="000000"/>
                <w:sz w:val="20"/>
              </w:rPr>
              <w:t>1872,5</w:t>
            </w:r>
          </w:p>
        </w:tc>
        <w:tc>
          <w:tcPr>
            <w:tcW w:w="992" w:type="dxa"/>
            <w:tcBorders>
              <w:top w:val="nil"/>
              <w:left w:val="nil"/>
              <w:bottom w:val="single" w:sz="4" w:space="0" w:color="auto"/>
              <w:right w:val="single" w:sz="4" w:space="0" w:color="auto"/>
            </w:tcBorders>
            <w:shd w:val="clear" w:color="auto" w:fill="auto"/>
            <w:noWrap/>
            <w:vAlign w:val="bottom"/>
            <w:hideMark/>
          </w:tcPr>
          <w:p w14:paraId="79A6E9B8" w14:textId="77777777" w:rsidR="00D04024" w:rsidRPr="00C735DF" w:rsidRDefault="00D04024" w:rsidP="00D960CC">
            <w:pPr>
              <w:jc w:val="center"/>
              <w:rPr>
                <w:color w:val="000000"/>
                <w:sz w:val="20"/>
              </w:rPr>
            </w:pPr>
            <w:r w:rsidRPr="00C735DF">
              <w:rPr>
                <w:color w:val="000000"/>
                <w:sz w:val="20"/>
              </w:rPr>
              <w:t>1872,5</w:t>
            </w:r>
          </w:p>
        </w:tc>
        <w:tc>
          <w:tcPr>
            <w:tcW w:w="830" w:type="dxa"/>
            <w:tcBorders>
              <w:top w:val="nil"/>
              <w:left w:val="nil"/>
              <w:bottom w:val="single" w:sz="4" w:space="0" w:color="auto"/>
              <w:right w:val="single" w:sz="4" w:space="0" w:color="auto"/>
            </w:tcBorders>
            <w:shd w:val="clear" w:color="auto" w:fill="auto"/>
            <w:noWrap/>
            <w:vAlign w:val="bottom"/>
            <w:hideMark/>
          </w:tcPr>
          <w:p w14:paraId="1361211F" w14:textId="77777777" w:rsidR="00D04024" w:rsidRPr="00C735DF" w:rsidRDefault="00D04024" w:rsidP="00D960CC">
            <w:pPr>
              <w:jc w:val="center"/>
              <w:rPr>
                <w:color w:val="000000"/>
                <w:sz w:val="20"/>
              </w:rPr>
            </w:pPr>
            <w:r w:rsidRPr="00C735DF">
              <w:rPr>
                <w:color w:val="000000"/>
                <w:sz w:val="20"/>
              </w:rPr>
              <w:t>3745</w:t>
            </w:r>
          </w:p>
        </w:tc>
      </w:tr>
      <w:tr w:rsidR="00D04024" w:rsidRPr="00855488" w14:paraId="415C35E4" w14:textId="77777777" w:rsidTr="00D960CC">
        <w:trPr>
          <w:trHeight w:val="300"/>
          <w:jc w:val="center"/>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14:paraId="1056B7A0" w14:textId="77777777" w:rsidR="00D04024" w:rsidRPr="006455D3" w:rsidRDefault="00D04024" w:rsidP="00D960CC">
            <w:pPr>
              <w:jc w:val="right"/>
              <w:rPr>
                <w:color w:val="000000"/>
                <w:sz w:val="22"/>
                <w:szCs w:val="22"/>
              </w:rPr>
            </w:pPr>
            <w:r w:rsidRPr="006455D3">
              <w:rPr>
                <w:color w:val="000000"/>
                <w:sz w:val="22"/>
                <w:szCs w:val="22"/>
              </w:rPr>
              <w:t>4</w:t>
            </w:r>
          </w:p>
        </w:tc>
        <w:tc>
          <w:tcPr>
            <w:tcW w:w="1560" w:type="dxa"/>
            <w:tcBorders>
              <w:top w:val="nil"/>
              <w:left w:val="nil"/>
              <w:bottom w:val="single" w:sz="4" w:space="0" w:color="auto"/>
              <w:right w:val="single" w:sz="4" w:space="0" w:color="auto"/>
            </w:tcBorders>
            <w:shd w:val="clear" w:color="auto" w:fill="auto"/>
            <w:noWrap/>
            <w:vAlign w:val="bottom"/>
            <w:hideMark/>
          </w:tcPr>
          <w:p w14:paraId="69CF3FAD" w14:textId="77777777" w:rsidR="00D04024" w:rsidRPr="006455D3" w:rsidRDefault="00D04024" w:rsidP="00D960CC">
            <w:pPr>
              <w:rPr>
                <w:color w:val="000000"/>
                <w:sz w:val="22"/>
                <w:szCs w:val="22"/>
              </w:rPr>
            </w:pPr>
            <w:r w:rsidRPr="006455D3">
              <w:rPr>
                <w:color w:val="000000"/>
                <w:sz w:val="22"/>
                <w:szCs w:val="22"/>
              </w:rPr>
              <w:t>ТКО</w:t>
            </w:r>
          </w:p>
        </w:tc>
        <w:tc>
          <w:tcPr>
            <w:tcW w:w="737" w:type="dxa"/>
            <w:tcBorders>
              <w:top w:val="nil"/>
              <w:left w:val="nil"/>
              <w:bottom w:val="single" w:sz="4" w:space="0" w:color="auto"/>
              <w:right w:val="single" w:sz="4" w:space="0" w:color="auto"/>
            </w:tcBorders>
            <w:shd w:val="clear" w:color="auto" w:fill="auto"/>
            <w:noWrap/>
            <w:vAlign w:val="bottom"/>
            <w:hideMark/>
          </w:tcPr>
          <w:p w14:paraId="4ECAC5C9" w14:textId="77777777" w:rsidR="00D04024" w:rsidRPr="00855488" w:rsidRDefault="00D04024" w:rsidP="00D960CC">
            <w:pPr>
              <w:jc w:val="center"/>
              <w:rPr>
                <w:rFonts w:ascii="Calibri" w:hAnsi="Calibri" w:cs="Calibri"/>
                <w:color w:val="000000"/>
                <w:sz w:val="22"/>
                <w:szCs w:val="22"/>
              </w:rPr>
            </w:pPr>
            <w:proofErr w:type="spellStart"/>
            <w:r w:rsidRPr="00855488">
              <w:rPr>
                <w:rFonts w:ascii="Calibri" w:hAnsi="Calibri" w:cs="Calibri"/>
                <w:color w:val="000000"/>
                <w:sz w:val="22"/>
                <w:szCs w:val="22"/>
              </w:rPr>
              <w:t>т.руб</w:t>
            </w:r>
            <w:proofErr w:type="spellEnd"/>
            <w:r w:rsidRPr="00855488">
              <w:rPr>
                <w:rFonts w:ascii="Calibri" w:hAnsi="Calibri" w:cs="Calibri"/>
                <w:color w:val="000000"/>
                <w:sz w:val="22"/>
                <w:szCs w:val="22"/>
              </w:rPr>
              <w:t>.</w:t>
            </w:r>
          </w:p>
        </w:tc>
        <w:tc>
          <w:tcPr>
            <w:tcW w:w="709" w:type="dxa"/>
            <w:tcBorders>
              <w:top w:val="nil"/>
              <w:left w:val="nil"/>
              <w:bottom w:val="single" w:sz="4" w:space="0" w:color="auto"/>
              <w:right w:val="single" w:sz="4" w:space="0" w:color="auto"/>
            </w:tcBorders>
            <w:shd w:val="clear" w:color="auto" w:fill="auto"/>
            <w:noWrap/>
            <w:vAlign w:val="bottom"/>
            <w:hideMark/>
          </w:tcPr>
          <w:p w14:paraId="5412861C" w14:textId="77777777" w:rsidR="00D04024" w:rsidRPr="00C735DF" w:rsidRDefault="00D04024" w:rsidP="00D960CC">
            <w:pPr>
              <w:jc w:val="center"/>
              <w:rPr>
                <w:color w:val="000000"/>
                <w:sz w:val="20"/>
              </w:rPr>
            </w:pPr>
            <w:r w:rsidRPr="00C735DF">
              <w:rPr>
                <w:color w:val="000000"/>
                <w:sz w:val="20"/>
              </w:rPr>
              <w:t>0</w:t>
            </w:r>
          </w:p>
        </w:tc>
        <w:tc>
          <w:tcPr>
            <w:tcW w:w="992" w:type="dxa"/>
            <w:tcBorders>
              <w:top w:val="nil"/>
              <w:left w:val="nil"/>
              <w:bottom w:val="single" w:sz="4" w:space="0" w:color="auto"/>
              <w:right w:val="single" w:sz="4" w:space="0" w:color="auto"/>
            </w:tcBorders>
            <w:shd w:val="clear" w:color="auto" w:fill="auto"/>
            <w:noWrap/>
            <w:vAlign w:val="bottom"/>
            <w:hideMark/>
          </w:tcPr>
          <w:p w14:paraId="65AFD50F" w14:textId="77777777" w:rsidR="00D04024" w:rsidRPr="00C735DF" w:rsidRDefault="00D04024" w:rsidP="00D960CC">
            <w:pPr>
              <w:jc w:val="center"/>
              <w:rPr>
                <w:color w:val="000000"/>
                <w:sz w:val="20"/>
              </w:rPr>
            </w:pPr>
            <w:r w:rsidRPr="00C735DF">
              <w:rPr>
                <w:color w:val="000000"/>
                <w:sz w:val="20"/>
              </w:rPr>
              <w:t>5</w:t>
            </w:r>
          </w:p>
        </w:tc>
        <w:tc>
          <w:tcPr>
            <w:tcW w:w="940" w:type="dxa"/>
            <w:tcBorders>
              <w:top w:val="nil"/>
              <w:left w:val="nil"/>
              <w:bottom w:val="single" w:sz="4" w:space="0" w:color="auto"/>
              <w:right w:val="single" w:sz="4" w:space="0" w:color="auto"/>
            </w:tcBorders>
            <w:shd w:val="clear" w:color="auto" w:fill="auto"/>
            <w:noWrap/>
            <w:vAlign w:val="bottom"/>
            <w:hideMark/>
          </w:tcPr>
          <w:p w14:paraId="258D8814" w14:textId="77777777" w:rsidR="00D04024" w:rsidRPr="00C735DF" w:rsidRDefault="00D04024" w:rsidP="00D960CC">
            <w:pPr>
              <w:jc w:val="center"/>
              <w:rPr>
                <w:color w:val="000000"/>
                <w:sz w:val="20"/>
              </w:rPr>
            </w:pPr>
            <w:r w:rsidRPr="00C735DF">
              <w:rPr>
                <w:color w:val="000000"/>
                <w:sz w:val="20"/>
              </w:rPr>
              <w:t>101,5</w:t>
            </w:r>
          </w:p>
        </w:tc>
        <w:tc>
          <w:tcPr>
            <w:tcW w:w="829" w:type="dxa"/>
            <w:tcBorders>
              <w:top w:val="nil"/>
              <w:left w:val="nil"/>
              <w:bottom w:val="single" w:sz="4" w:space="0" w:color="auto"/>
              <w:right w:val="single" w:sz="4" w:space="0" w:color="auto"/>
            </w:tcBorders>
            <w:shd w:val="clear" w:color="auto" w:fill="auto"/>
            <w:noWrap/>
            <w:vAlign w:val="bottom"/>
            <w:hideMark/>
          </w:tcPr>
          <w:p w14:paraId="41AA22C2" w14:textId="77777777" w:rsidR="00D04024" w:rsidRPr="00C735DF" w:rsidRDefault="00D04024" w:rsidP="00D960CC">
            <w:pPr>
              <w:jc w:val="center"/>
              <w:rPr>
                <w:color w:val="000000"/>
                <w:sz w:val="20"/>
              </w:rPr>
            </w:pPr>
            <w:r w:rsidRPr="00C735DF">
              <w:rPr>
                <w:color w:val="000000"/>
                <w:sz w:val="20"/>
              </w:rPr>
              <w:t>96</w:t>
            </w:r>
          </w:p>
        </w:tc>
        <w:tc>
          <w:tcPr>
            <w:tcW w:w="924" w:type="dxa"/>
            <w:tcBorders>
              <w:top w:val="nil"/>
              <w:left w:val="nil"/>
              <w:bottom w:val="single" w:sz="4" w:space="0" w:color="auto"/>
              <w:right w:val="single" w:sz="4" w:space="0" w:color="auto"/>
            </w:tcBorders>
            <w:shd w:val="clear" w:color="auto" w:fill="auto"/>
            <w:noWrap/>
            <w:vAlign w:val="bottom"/>
            <w:hideMark/>
          </w:tcPr>
          <w:p w14:paraId="37044EDC" w14:textId="77777777" w:rsidR="00D04024" w:rsidRPr="00C735DF" w:rsidRDefault="00D04024" w:rsidP="00D960CC">
            <w:pPr>
              <w:jc w:val="center"/>
              <w:rPr>
                <w:color w:val="000000"/>
                <w:sz w:val="20"/>
              </w:rPr>
            </w:pPr>
            <w:r w:rsidRPr="00C735DF">
              <w:rPr>
                <w:color w:val="000000"/>
                <w:sz w:val="20"/>
              </w:rPr>
              <w:t>96</w:t>
            </w:r>
          </w:p>
        </w:tc>
        <w:tc>
          <w:tcPr>
            <w:tcW w:w="993" w:type="dxa"/>
            <w:tcBorders>
              <w:top w:val="nil"/>
              <w:left w:val="nil"/>
              <w:bottom w:val="single" w:sz="4" w:space="0" w:color="auto"/>
              <w:right w:val="single" w:sz="4" w:space="0" w:color="auto"/>
            </w:tcBorders>
            <w:shd w:val="clear" w:color="auto" w:fill="auto"/>
            <w:noWrap/>
            <w:vAlign w:val="bottom"/>
            <w:hideMark/>
          </w:tcPr>
          <w:p w14:paraId="3B52145B" w14:textId="77777777" w:rsidR="00D04024" w:rsidRPr="00C735DF" w:rsidRDefault="00D04024" w:rsidP="00D960CC">
            <w:pPr>
              <w:jc w:val="center"/>
              <w:rPr>
                <w:color w:val="000000"/>
                <w:sz w:val="20"/>
              </w:rPr>
            </w:pPr>
            <w:r w:rsidRPr="00C735DF">
              <w:rPr>
                <w:color w:val="000000"/>
                <w:sz w:val="20"/>
              </w:rPr>
              <w:t>298,5</w:t>
            </w:r>
          </w:p>
        </w:tc>
        <w:tc>
          <w:tcPr>
            <w:tcW w:w="992" w:type="dxa"/>
            <w:tcBorders>
              <w:top w:val="nil"/>
              <w:left w:val="nil"/>
              <w:bottom w:val="single" w:sz="4" w:space="0" w:color="auto"/>
              <w:right w:val="single" w:sz="4" w:space="0" w:color="auto"/>
            </w:tcBorders>
            <w:shd w:val="clear" w:color="auto" w:fill="auto"/>
            <w:noWrap/>
            <w:vAlign w:val="bottom"/>
            <w:hideMark/>
          </w:tcPr>
          <w:p w14:paraId="56E3B702" w14:textId="77777777" w:rsidR="00D04024" w:rsidRPr="00C735DF" w:rsidRDefault="00D04024" w:rsidP="00D960CC">
            <w:pPr>
              <w:jc w:val="center"/>
              <w:rPr>
                <w:color w:val="000000"/>
                <w:sz w:val="20"/>
              </w:rPr>
            </w:pPr>
            <w:r w:rsidRPr="00C735DF">
              <w:rPr>
                <w:color w:val="000000"/>
                <w:sz w:val="20"/>
              </w:rPr>
              <w:t>96</w:t>
            </w:r>
          </w:p>
        </w:tc>
        <w:tc>
          <w:tcPr>
            <w:tcW w:w="830" w:type="dxa"/>
            <w:tcBorders>
              <w:top w:val="nil"/>
              <w:left w:val="nil"/>
              <w:bottom w:val="single" w:sz="4" w:space="0" w:color="auto"/>
              <w:right w:val="single" w:sz="4" w:space="0" w:color="auto"/>
            </w:tcBorders>
            <w:shd w:val="clear" w:color="auto" w:fill="auto"/>
            <w:noWrap/>
            <w:vAlign w:val="bottom"/>
            <w:hideMark/>
          </w:tcPr>
          <w:p w14:paraId="78F09A4B" w14:textId="77777777" w:rsidR="00D04024" w:rsidRPr="00C735DF" w:rsidRDefault="00D04024" w:rsidP="00D960CC">
            <w:pPr>
              <w:jc w:val="center"/>
              <w:rPr>
                <w:color w:val="000000"/>
                <w:sz w:val="20"/>
              </w:rPr>
            </w:pPr>
            <w:r w:rsidRPr="00C735DF">
              <w:rPr>
                <w:color w:val="000000"/>
                <w:sz w:val="20"/>
              </w:rPr>
              <w:t>394,5</w:t>
            </w:r>
          </w:p>
        </w:tc>
      </w:tr>
      <w:tr w:rsidR="00D04024" w:rsidRPr="00855488" w14:paraId="4CD1BB19" w14:textId="77777777" w:rsidTr="00D960CC">
        <w:trPr>
          <w:trHeight w:val="300"/>
          <w:jc w:val="center"/>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14:paraId="098C5568" w14:textId="77777777" w:rsidR="00D04024" w:rsidRPr="006455D3" w:rsidRDefault="00D04024" w:rsidP="00D960CC">
            <w:pPr>
              <w:rPr>
                <w:color w:val="000000"/>
                <w:sz w:val="22"/>
                <w:szCs w:val="22"/>
              </w:rPr>
            </w:pPr>
            <w:bookmarkStart w:id="73" w:name="_Hlk170232200"/>
            <w:r w:rsidRPr="006455D3">
              <w:rPr>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67B527A2" w14:textId="77777777" w:rsidR="00D04024" w:rsidRPr="006455D3" w:rsidRDefault="00D04024" w:rsidP="00D960CC">
            <w:pPr>
              <w:rPr>
                <w:color w:val="000000"/>
                <w:sz w:val="22"/>
                <w:szCs w:val="22"/>
              </w:rPr>
            </w:pPr>
            <w:r w:rsidRPr="006455D3">
              <w:rPr>
                <w:color w:val="000000"/>
                <w:sz w:val="22"/>
                <w:szCs w:val="22"/>
              </w:rPr>
              <w:t>ИТОГО</w:t>
            </w:r>
          </w:p>
        </w:tc>
        <w:tc>
          <w:tcPr>
            <w:tcW w:w="737" w:type="dxa"/>
            <w:tcBorders>
              <w:top w:val="nil"/>
              <w:left w:val="nil"/>
              <w:bottom w:val="single" w:sz="4" w:space="0" w:color="auto"/>
              <w:right w:val="single" w:sz="4" w:space="0" w:color="auto"/>
            </w:tcBorders>
            <w:shd w:val="clear" w:color="auto" w:fill="auto"/>
            <w:noWrap/>
            <w:vAlign w:val="bottom"/>
            <w:hideMark/>
          </w:tcPr>
          <w:p w14:paraId="2BBE5C2D" w14:textId="77777777" w:rsidR="00D04024" w:rsidRPr="00855488" w:rsidRDefault="00D04024" w:rsidP="00D960CC">
            <w:pPr>
              <w:jc w:val="center"/>
              <w:rPr>
                <w:rFonts w:ascii="Calibri" w:hAnsi="Calibri" w:cs="Calibri"/>
                <w:color w:val="000000"/>
                <w:sz w:val="22"/>
                <w:szCs w:val="22"/>
              </w:rPr>
            </w:pPr>
            <w:proofErr w:type="spellStart"/>
            <w:r w:rsidRPr="00855488">
              <w:rPr>
                <w:rFonts w:ascii="Calibri" w:hAnsi="Calibri" w:cs="Calibri"/>
                <w:color w:val="000000"/>
                <w:sz w:val="22"/>
                <w:szCs w:val="22"/>
              </w:rPr>
              <w:t>т.руб</w:t>
            </w:r>
            <w:proofErr w:type="spellEnd"/>
            <w:r w:rsidRPr="00855488">
              <w:rPr>
                <w:rFonts w:ascii="Calibri" w:hAnsi="Calibri" w:cs="Calibri"/>
                <w:color w:val="000000"/>
                <w:sz w:val="22"/>
                <w:szCs w:val="22"/>
              </w:rPr>
              <w:t>.</w:t>
            </w:r>
          </w:p>
        </w:tc>
        <w:tc>
          <w:tcPr>
            <w:tcW w:w="709" w:type="dxa"/>
            <w:tcBorders>
              <w:top w:val="nil"/>
              <w:left w:val="nil"/>
              <w:bottom w:val="single" w:sz="4" w:space="0" w:color="auto"/>
              <w:right w:val="single" w:sz="4" w:space="0" w:color="auto"/>
            </w:tcBorders>
            <w:shd w:val="clear" w:color="auto" w:fill="auto"/>
            <w:noWrap/>
            <w:vAlign w:val="bottom"/>
            <w:hideMark/>
          </w:tcPr>
          <w:p w14:paraId="40E2FA85" w14:textId="77777777" w:rsidR="00D04024" w:rsidRPr="00C735DF" w:rsidRDefault="00D04024" w:rsidP="00D960CC">
            <w:pPr>
              <w:jc w:val="center"/>
              <w:rPr>
                <w:color w:val="000000"/>
                <w:sz w:val="20"/>
              </w:rPr>
            </w:pPr>
            <w:r w:rsidRPr="00C735DF">
              <w:rPr>
                <w:color w:val="000000"/>
                <w:sz w:val="20"/>
              </w:rPr>
              <w:t>977,5</w:t>
            </w:r>
          </w:p>
        </w:tc>
        <w:tc>
          <w:tcPr>
            <w:tcW w:w="992" w:type="dxa"/>
            <w:tcBorders>
              <w:top w:val="nil"/>
              <w:left w:val="nil"/>
              <w:bottom w:val="single" w:sz="4" w:space="0" w:color="auto"/>
              <w:right w:val="single" w:sz="4" w:space="0" w:color="auto"/>
            </w:tcBorders>
            <w:shd w:val="clear" w:color="auto" w:fill="auto"/>
            <w:noWrap/>
            <w:vAlign w:val="bottom"/>
            <w:hideMark/>
          </w:tcPr>
          <w:p w14:paraId="5EB1A7CA" w14:textId="77777777" w:rsidR="00D04024" w:rsidRPr="00C735DF" w:rsidRDefault="00D04024" w:rsidP="00D960CC">
            <w:pPr>
              <w:jc w:val="center"/>
              <w:rPr>
                <w:color w:val="000000"/>
                <w:sz w:val="20"/>
              </w:rPr>
            </w:pPr>
            <w:r w:rsidRPr="00C735DF">
              <w:rPr>
                <w:color w:val="000000"/>
                <w:sz w:val="20"/>
              </w:rPr>
              <w:t>6265,5</w:t>
            </w:r>
          </w:p>
        </w:tc>
        <w:tc>
          <w:tcPr>
            <w:tcW w:w="940" w:type="dxa"/>
            <w:tcBorders>
              <w:top w:val="nil"/>
              <w:left w:val="nil"/>
              <w:bottom w:val="single" w:sz="4" w:space="0" w:color="auto"/>
              <w:right w:val="single" w:sz="4" w:space="0" w:color="auto"/>
            </w:tcBorders>
            <w:shd w:val="clear" w:color="auto" w:fill="auto"/>
            <w:noWrap/>
            <w:vAlign w:val="bottom"/>
            <w:hideMark/>
          </w:tcPr>
          <w:p w14:paraId="607EEAAA" w14:textId="77777777" w:rsidR="00D04024" w:rsidRPr="00C735DF" w:rsidRDefault="00D04024" w:rsidP="00D960CC">
            <w:pPr>
              <w:jc w:val="center"/>
              <w:rPr>
                <w:color w:val="000000"/>
                <w:sz w:val="20"/>
              </w:rPr>
            </w:pPr>
            <w:r w:rsidRPr="00C735DF">
              <w:rPr>
                <w:color w:val="000000"/>
                <w:sz w:val="20"/>
              </w:rPr>
              <w:t>1377,7</w:t>
            </w:r>
          </w:p>
        </w:tc>
        <w:tc>
          <w:tcPr>
            <w:tcW w:w="829" w:type="dxa"/>
            <w:tcBorders>
              <w:top w:val="nil"/>
              <w:left w:val="nil"/>
              <w:bottom w:val="single" w:sz="4" w:space="0" w:color="auto"/>
              <w:right w:val="single" w:sz="4" w:space="0" w:color="auto"/>
            </w:tcBorders>
            <w:shd w:val="clear" w:color="auto" w:fill="auto"/>
            <w:noWrap/>
            <w:vAlign w:val="bottom"/>
            <w:hideMark/>
          </w:tcPr>
          <w:p w14:paraId="7FFD6661" w14:textId="77777777" w:rsidR="00D04024" w:rsidRPr="00C735DF" w:rsidRDefault="00D04024" w:rsidP="00D960CC">
            <w:pPr>
              <w:jc w:val="center"/>
              <w:rPr>
                <w:color w:val="000000"/>
                <w:sz w:val="20"/>
              </w:rPr>
            </w:pPr>
            <w:r w:rsidRPr="00C735DF">
              <w:rPr>
                <w:color w:val="000000"/>
                <w:sz w:val="20"/>
              </w:rPr>
              <w:t>1570,5</w:t>
            </w:r>
          </w:p>
        </w:tc>
        <w:tc>
          <w:tcPr>
            <w:tcW w:w="924" w:type="dxa"/>
            <w:tcBorders>
              <w:top w:val="nil"/>
              <w:left w:val="nil"/>
              <w:bottom w:val="single" w:sz="4" w:space="0" w:color="auto"/>
              <w:right w:val="single" w:sz="4" w:space="0" w:color="auto"/>
            </w:tcBorders>
            <w:shd w:val="clear" w:color="auto" w:fill="auto"/>
            <w:noWrap/>
            <w:vAlign w:val="bottom"/>
            <w:hideMark/>
          </w:tcPr>
          <w:p w14:paraId="374D8349" w14:textId="77777777" w:rsidR="00D04024" w:rsidRPr="00C735DF" w:rsidRDefault="00D04024" w:rsidP="00D960CC">
            <w:pPr>
              <w:jc w:val="center"/>
              <w:rPr>
                <w:color w:val="000000"/>
                <w:sz w:val="20"/>
              </w:rPr>
            </w:pPr>
            <w:r w:rsidRPr="00C735DF">
              <w:rPr>
                <w:color w:val="000000"/>
                <w:sz w:val="20"/>
              </w:rPr>
              <w:t>984,5</w:t>
            </w:r>
          </w:p>
        </w:tc>
        <w:tc>
          <w:tcPr>
            <w:tcW w:w="993" w:type="dxa"/>
            <w:tcBorders>
              <w:top w:val="nil"/>
              <w:left w:val="nil"/>
              <w:bottom w:val="single" w:sz="4" w:space="0" w:color="auto"/>
              <w:right w:val="single" w:sz="4" w:space="0" w:color="auto"/>
            </w:tcBorders>
            <w:shd w:val="clear" w:color="auto" w:fill="auto"/>
            <w:noWrap/>
            <w:vAlign w:val="bottom"/>
            <w:hideMark/>
          </w:tcPr>
          <w:p w14:paraId="33B25EAA" w14:textId="77777777" w:rsidR="00D04024" w:rsidRPr="00C735DF" w:rsidRDefault="00D04024" w:rsidP="00D960CC">
            <w:pPr>
              <w:jc w:val="center"/>
              <w:rPr>
                <w:color w:val="000000"/>
                <w:sz w:val="20"/>
              </w:rPr>
            </w:pPr>
            <w:r w:rsidRPr="00C735DF">
              <w:rPr>
                <w:color w:val="000000"/>
                <w:sz w:val="20"/>
              </w:rPr>
              <w:t>11175,1</w:t>
            </w:r>
          </w:p>
        </w:tc>
        <w:tc>
          <w:tcPr>
            <w:tcW w:w="992" w:type="dxa"/>
            <w:tcBorders>
              <w:top w:val="nil"/>
              <w:left w:val="nil"/>
              <w:bottom w:val="single" w:sz="4" w:space="0" w:color="auto"/>
              <w:right w:val="single" w:sz="4" w:space="0" w:color="auto"/>
            </w:tcBorders>
            <w:shd w:val="clear" w:color="auto" w:fill="auto"/>
            <w:noWrap/>
            <w:vAlign w:val="bottom"/>
            <w:hideMark/>
          </w:tcPr>
          <w:p w14:paraId="5CE65CBF" w14:textId="77777777" w:rsidR="00D04024" w:rsidRPr="00C735DF" w:rsidRDefault="00D04024" w:rsidP="00D960CC">
            <w:pPr>
              <w:jc w:val="center"/>
              <w:rPr>
                <w:color w:val="000000"/>
                <w:sz w:val="20"/>
              </w:rPr>
            </w:pPr>
            <w:r w:rsidRPr="00C735DF">
              <w:rPr>
                <w:color w:val="000000"/>
                <w:sz w:val="20"/>
              </w:rPr>
              <w:t>5888,9</w:t>
            </w:r>
          </w:p>
        </w:tc>
        <w:tc>
          <w:tcPr>
            <w:tcW w:w="830" w:type="dxa"/>
            <w:tcBorders>
              <w:top w:val="nil"/>
              <w:left w:val="nil"/>
              <w:bottom w:val="single" w:sz="4" w:space="0" w:color="auto"/>
              <w:right w:val="single" w:sz="4" w:space="0" w:color="auto"/>
            </w:tcBorders>
            <w:shd w:val="clear" w:color="auto" w:fill="auto"/>
            <w:noWrap/>
            <w:vAlign w:val="bottom"/>
            <w:hideMark/>
          </w:tcPr>
          <w:p w14:paraId="0C81060C" w14:textId="77777777" w:rsidR="00D04024" w:rsidRPr="00C735DF" w:rsidRDefault="00D04024" w:rsidP="00D960CC">
            <w:pPr>
              <w:jc w:val="center"/>
              <w:rPr>
                <w:color w:val="000000"/>
                <w:sz w:val="20"/>
              </w:rPr>
            </w:pPr>
            <w:r w:rsidRPr="00C735DF">
              <w:rPr>
                <w:color w:val="000000"/>
                <w:sz w:val="20"/>
              </w:rPr>
              <w:t>17064</w:t>
            </w:r>
          </w:p>
        </w:tc>
      </w:tr>
      <w:bookmarkEnd w:id="73"/>
    </w:tbl>
    <w:p w14:paraId="25038586" w14:textId="77777777" w:rsidR="00D04024" w:rsidRDefault="00D04024" w:rsidP="00D04024">
      <w:pPr>
        <w:pStyle w:val="af0"/>
        <w:tabs>
          <w:tab w:val="left" w:pos="823"/>
        </w:tabs>
        <w:spacing w:before="119"/>
        <w:ind w:left="463"/>
        <w:rPr>
          <w:sz w:val="24"/>
          <w:szCs w:val="24"/>
        </w:rPr>
      </w:pPr>
    </w:p>
    <w:p w14:paraId="13263E8C" w14:textId="5312F0AD" w:rsidR="00D04024" w:rsidRDefault="00D04024" w:rsidP="00D04024">
      <w:pPr>
        <w:rPr>
          <w:b/>
          <w:sz w:val="22"/>
          <w:szCs w:val="22"/>
        </w:rPr>
      </w:pPr>
      <w:r>
        <w:rPr>
          <w:b/>
          <w:sz w:val="22"/>
          <w:szCs w:val="22"/>
        </w:rPr>
        <w:t>Таблица 5.11. Доли источников инвестиций   в  общих финансовых потребностях для Программы</w:t>
      </w:r>
    </w:p>
    <w:tbl>
      <w:tblPr>
        <w:tblW w:w="9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853"/>
        <w:gridCol w:w="4493"/>
      </w:tblGrid>
      <w:tr w:rsidR="00D04024" w14:paraId="7B11BD8E" w14:textId="77777777" w:rsidTr="00D960CC">
        <w:trPr>
          <w:trHeight w:val="382"/>
          <w:jc w:val="center"/>
        </w:trPr>
        <w:tc>
          <w:tcPr>
            <w:tcW w:w="560" w:type="dxa"/>
            <w:noWrap/>
            <w:vAlign w:val="center"/>
          </w:tcPr>
          <w:p w14:paraId="3D3A44AC" w14:textId="77777777" w:rsidR="00D04024" w:rsidRDefault="00D04024" w:rsidP="00D960CC">
            <w:pPr>
              <w:rPr>
                <w:sz w:val="20"/>
              </w:rPr>
            </w:pPr>
            <w:bookmarkStart w:id="74" w:name="_Hlk163333495"/>
            <w:r>
              <w:rPr>
                <w:sz w:val="20"/>
              </w:rPr>
              <w:t>№</w:t>
            </w:r>
          </w:p>
        </w:tc>
        <w:tc>
          <w:tcPr>
            <w:tcW w:w="4853" w:type="dxa"/>
            <w:vAlign w:val="center"/>
          </w:tcPr>
          <w:p w14:paraId="7F693CB8" w14:textId="77777777" w:rsidR="00D04024" w:rsidRDefault="00D04024" w:rsidP="00D960CC">
            <w:pPr>
              <w:rPr>
                <w:sz w:val="20"/>
              </w:rPr>
            </w:pPr>
            <w:r>
              <w:rPr>
                <w:sz w:val="20"/>
              </w:rPr>
              <w:t>Источники  финансирования</w:t>
            </w:r>
          </w:p>
        </w:tc>
        <w:tc>
          <w:tcPr>
            <w:tcW w:w="4493" w:type="dxa"/>
            <w:noWrap/>
            <w:vAlign w:val="center"/>
          </w:tcPr>
          <w:p w14:paraId="034B4E91" w14:textId="77777777" w:rsidR="00D04024" w:rsidRDefault="00D04024" w:rsidP="00D960CC">
            <w:pPr>
              <w:rPr>
                <w:sz w:val="20"/>
              </w:rPr>
            </w:pPr>
            <w:r>
              <w:rPr>
                <w:sz w:val="20"/>
              </w:rPr>
              <w:t>Доля в  общих финансовых потребностях для Программы, %</w:t>
            </w:r>
          </w:p>
        </w:tc>
      </w:tr>
      <w:tr w:rsidR="00D04024" w14:paraId="65916142" w14:textId="77777777" w:rsidTr="00D960CC">
        <w:trPr>
          <w:trHeight w:val="293"/>
          <w:jc w:val="center"/>
        </w:trPr>
        <w:tc>
          <w:tcPr>
            <w:tcW w:w="560" w:type="dxa"/>
            <w:noWrap/>
            <w:vAlign w:val="center"/>
          </w:tcPr>
          <w:p w14:paraId="72A1E938" w14:textId="77777777" w:rsidR="00D04024" w:rsidRDefault="00D04024" w:rsidP="00D960CC">
            <w:pPr>
              <w:rPr>
                <w:sz w:val="20"/>
              </w:rPr>
            </w:pPr>
            <w:r>
              <w:rPr>
                <w:sz w:val="20"/>
              </w:rPr>
              <w:t>1</w:t>
            </w:r>
          </w:p>
        </w:tc>
        <w:tc>
          <w:tcPr>
            <w:tcW w:w="4853" w:type="dxa"/>
            <w:vAlign w:val="center"/>
          </w:tcPr>
          <w:p w14:paraId="487D0B32" w14:textId="77777777" w:rsidR="00D04024" w:rsidRDefault="00D04024" w:rsidP="00D960CC">
            <w:pPr>
              <w:rPr>
                <w:sz w:val="20"/>
              </w:rPr>
            </w:pPr>
            <w:r w:rsidRPr="00314A09">
              <w:rPr>
                <w:color w:val="000000"/>
                <w:sz w:val="22"/>
                <w:szCs w:val="22"/>
              </w:rPr>
              <w:t>Федеральный бюджет</w:t>
            </w:r>
          </w:p>
        </w:tc>
        <w:tc>
          <w:tcPr>
            <w:tcW w:w="4493" w:type="dxa"/>
            <w:noWrap/>
            <w:vAlign w:val="center"/>
          </w:tcPr>
          <w:p w14:paraId="00234EC4" w14:textId="77777777" w:rsidR="00D04024" w:rsidRDefault="00D04024" w:rsidP="00D960CC">
            <w:pPr>
              <w:jc w:val="center"/>
              <w:rPr>
                <w:sz w:val="20"/>
              </w:rPr>
            </w:pPr>
            <w:r>
              <w:rPr>
                <w:rFonts w:ascii="Calibri" w:hAnsi="Calibri" w:cs="Calibri"/>
                <w:color w:val="000000"/>
                <w:sz w:val="22"/>
                <w:szCs w:val="22"/>
              </w:rPr>
              <w:t>0</w:t>
            </w:r>
          </w:p>
        </w:tc>
      </w:tr>
      <w:tr w:rsidR="00D04024" w14:paraId="6E84E83A" w14:textId="77777777" w:rsidTr="00D960CC">
        <w:trPr>
          <w:trHeight w:val="226"/>
          <w:jc w:val="center"/>
        </w:trPr>
        <w:tc>
          <w:tcPr>
            <w:tcW w:w="560" w:type="dxa"/>
            <w:noWrap/>
            <w:vAlign w:val="center"/>
          </w:tcPr>
          <w:p w14:paraId="154D19B1" w14:textId="77777777" w:rsidR="00D04024" w:rsidRDefault="00D04024" w:rsidP="00D960CC">
            <w:pPr>
              <w:rPr>
                <w:sz w:val="20"/>
              </w:rPr>
            </w:pPr>
            <w:r>
              <w:rPr>
                <w:sz w:val="20"/>
              </w:rPr>
              <w:t>2</w:t>
            </w:r>
          </w:p>
        </w:tc>
        <w:tc>
          <w:tcPr>
            <w:tcW w:w="4853" w:type="dxa"/>
            <w:vAlign w:val="center"/>
          </w:tcPr>
          <w:p w14:paraId="49DF4EB4" w14:textId="77777777" w:rsidR="00D04024" w:rsidRDefault="00D04024" w:rsidP="00D960CC">
            <w:pPr>
              <w:rPr>
                <w:sz w:val="20"/>
              </w:rPr>
            </w:pPr>
            <w:r w:rsidRPr="00314A09">
              <w:rPr>
                <w:color w:val="000000"/>
                <w:sz w:val="22"/>
                <w:szCs w:val="22"/>
              </w:rPr>
              <w:t>бюджет субъекта РФ</w:t>
            </w:r>
          </w:p>
        </w:tc>
        <w:tc>
          <w:tcPr>
            <w:tcW w:w="4493" w:type="dxa"/>
            <w:noWrap/>
            <w:vAlign w:val="center"/>
          </w:tcPr>
          <w:p w14:paraId="16DB1A19" w14:textId="77777777" w:rsidR="00D04024" w:rsidRDefault="00D04024" w:rsidP="00D960CC">
            <w:pPr>
              <w:jc w:val="center"/>
              <w:rPr>
                <w:sz w:val="20"/>
              </w:rPr>
            </w:pPr>
            <w:r>
              <w:rPr>
                <w:rFonts w:ascii="Calibri" w:hAnsi="Calibri" w:cs="Calibri"/>
                <w:color w:val="000000"/>
                <w:sz w:val="22"/>
                <w:szCs w:val="22"/>
              </w:rPr>
              <w:t>11985,2</w:t>
            </w:r>
          </w:p>
        </w:tc>
      </w:tr>
      <w:tr w:rsidR="00D04024" w14:paraId="473AF349" w14:textId="77777777" w:rsidTr="00D960CC">
        <w:trPr>
          <w:trHeight w:val="167"/>
          <w:jc w:val="center"/>
        </w:trPr>
        <w:tc>
          <w:tcPr>
            <w:tcW w:w="560" w:type="dxa"/>
            <w:noWrap/>
            <w:vAlign w:val="center"/>
          </w:tcPr>
          <w:p w14:paraId="7BCDED48" w14:textId="77777777" w:rsidR="00D04024" w:rsidRDefault="00D04024" w:rsidP="00D960CC">
            <w:pPr>
              <w:rPr>
                <w:sz w:val="20"/>
              </w:rPr>
            </w:pPr>
            <w:r>
              <w:rPr>
                <w:sz w:val="20"/>
              </w:rPr>
              <w:t>3</w:t>
            </w:r>
          </w:p>
        </w:tc>
        <w:tc>
          <w:tcPr>
            <w:tcW w:w="4853" w:type="dxa"/>
            <w:vAlign w:val="center"/>
          </w:tcPr>
          <w:p w14:paraId="2614D8DF" w14:textId="77777777" w:rsidR="00D04024" w:rsidRDefault="00D04024" w:rsidP="00D960CC">
            <w:pPr>
              <w:rPr>
                <w:sz w:val="20"/>
              </w:rPr>
            </w:pPr>
            <w:r w:rsidRPr="00314A09">
              <w:rPr>
                <w:color w:val="000000"/>
                <w:sz w:val="22"/>
                <w:szCs w:val="22"/>
              </w:rPr>
              <w:t>бюджет муниципального образования (</w:t>
            </w:r>
            <w:r>
              <w:rPr>
                <w:color w:val="000000"/>
                <w:sz w:val="22"/>
                <w:szCs w:val="22"/>
              </w:rPr>
              <w:t xml:space="preserve">Касторенского </w:t>
            </w:r>
            <w:r w:rsidRPr="00314A09">
              <w:rPr>
                <w:color w:val="000000"/>
                <w:sz w:val="22"/>
                <w:szCs w:val="22"/>
              </w:rPr>
              <w:t>района)</w:t>
            </w:r>
          </w:p>
        </w:tc>
        <w:tc>
          <w:tcPr>
            <w:tcW w:w="4493" w:type="dxa"/>
            <w:noWrap/>
            <w:vAlign w:val="center"/>
          </w:tcPr>
          <w:p w14:paraId="08D0A447" w14:textId="77777777" w:rsidR="00D04024" w:rsidRDefault="00D04024" w:rsidP="00D960CC">
            <w:pPr>
              <w:jc w:val="center"/>
              <w:rPr>
                <w:sz w:val="20"/>
              </w:rPr>
            </w:pPr>
            <w:r>
              <w:rPr>
                <w:rFonts w:ascii="Calibri" w:hAnsi="Calibri" w:cs="Calibri"/>
                <w:color w:val="000000"/>
                <w:sz w:val="22"/>
                <w:szCs w:val="22"/>
              </w:rPr>
              <w:t>778,35</w:t>
            </w:r>
          </w:p>
        </w:tc>
      </w:tr>
      <w:tr w:rsidR="00D04024" w14:paraId="44712983" w14:textId="77777777" w:rsidTr="00D960CC">
        <w:trPr>
          <w:trHeight w:val="290"/>
          <w:jc w:val="center"/>
        </w:trPr>
        <w:tc>
          <w:tcPr>
            <w:tcW w:w="560" w:type="dxa"/>
            <w:noWrap/>
            <w:vAlign w:val="center"/>
          </w:tcPr>
          <w:p w14:paraId="3B9419E7" w14:textId="77777777" w:rsidR="00D04024" w:rsidRDefault="00D04024" w:rsidP="00D960CC">
            <w:pPr>
              <w:rPr>
                <w:sz w:val="20"/>
              </w:rPr>
            </w:pPr>
            <w:r>
              <w:rPr>
                <w:sz w:val="20"/>
              </w:rPr>
              <w:t>4</w:t>
            </w:r>
          </w:p>
        </w:tc>
        <w:tc>
          <w:tcPr>
            <w:tcW w:w="4853" w:type="dxa"/>
            <w:vAlign w:val="center"/>
          </w:tcPr>
          <w:p w14:paraId="3BB2795A" w14:textId="77777777" w:rsidR="00D04024" w:rsidRDefault="00D04024" w:rsidP="00D960CC">
            <w:pPr>
              <w:rPr>
                <w:sz w:val="20"/>
              </w:rPr>
            </w:pPr>
            <w:r w:rsidRPr="00314A09">
              <w:rPr>
                <w:color w:val="000000"/>
                <w:sz w:val="22"/>
                <w:szCs w:val="22"/>
              </w:rPr>
              <w:t>бюджет муниципального образования (</w:t>
            </w:r>
            <w:r>
              <w:rPr>
                <w:color w:val="000000"/>
                <w:sz w:val="22"/>
                <w:szCs w:val="22"/>
              </w:rPr>
              <w:t>Егорьевский</w:t>
            </w:r>
            <w:r w:rsidRPr="00314A09">
              <w:rPr>
                <w:color w:val="000000"/>
                <w:sz w:val="22"/>
                <w:szCs w:val="22"/>
              </w:rPr>
              <w:t xml:space="preserve"> сельсовет)</w:t>
            </w:r>
          </w:p>
        </w:tc>
        <w:tc>
          <w:tcPr>
            <w:tcW w:w="4493" w:type="dxa"/>
            <w:noWrap/>
            <w:vAlign w:val="center"/>
          </w:tcPr>
          <w:p w14:paraId="48E641A5" w14:textId="77777777" w:rsidR="00D04024" w:rsidRDefault="00D04024" w:rsidP="00D960CC">
            <w:pPr>
              <w:jc w:val="center"/>
              <w:rPr>
                <w:sz w:val="20"/>
              </w:rPr>
            </w:pPr>
            <w:r>
              <w:rPr>
                <w:rFonts w:ascii="Calibri" w:hAnsi="Calibri" w:cs="Calibri"/>
                <w:color w:val="000000"/>
                <w:sz w:val="22"/>
                <w:szCs w:val="22"/>
              </w:rPr>
              <w:t>1614,5</w:t>
            </w:r>
          </w:p>
        </w:tc>
      </w:tr>
      <w:tr w:rsidR="00D04024" w14:paraId="456BFF30" w14:textId="77777777" w:rsidTr="00D960CC">
        <w:trPr>
          <w:trHeight w:val="290"/>
          <w:jc w:val="center"/>
        </w:trPr>
        <w:tc>
          <w:tcPr>
            <w:tcW w:w="560" w:type="dxa"/>
            <w:noWrap/>
            <w:vAlign w:val="center"/>
          </w:tcPr>
          <w:p w14:paraId="445266DF" w14:textId="77777777" w:rsidR="00D04024" w:rsidRDefault="00D04024" w:rsidP="00D960CC">
            <w:pPr>
              <w:rPr>
                <w:sz w:val="20"/>
              </w:rPr>
            </w:pPr>
            <w:r>
              <w:rPr>
                <w:sz w:val="20"/>
              </w:rPr>
              <w:t>5</w:t>
            </w:r>
          </w:p>
        </w:tc>
        <w:tc>
          <w:tcPr>
            <w:tcW w:w="4853" w:type="dxa"/>
            <w:vAlign w:val="center"/>
          </w:tcPr>
          <w:p w14:paraId="28416283" w14:textId="77777777" w:rsidR="00D04024" w:rsidRDefault="00D04024" w:rsidP="00D960CC">
            <w:pPr>
              <w:rPr>
                <w:sz w:val="20"/>
              </w:rPr>
            </w:pPr>
            <w:r w:rsidRPr="00314A09">
              <w:rPr>
                <w:color w:val="000000"/>
                <w:sz w:val="22"/>
                <w:szCs w:val="22"/>
              </w:rPr>
              <w:t>Собственные средства РСО</w:t>
            </w:r>
          </w:p>
        </w:tc>
        <w:tc>
          <w:tcPr>
            <w:tcW w:w="4493" w:type="dxa"/>
            <w:noWrap/>
            <w:vAlign w:val="center"/>
          </w:tcPr>
          <w:p w14:paraId="6F6D0BD6" w14:textId="77777777" w:rsidR="00D04024" w:rsidRDefault="00D04024" w:rsidP="00D960CC">
            <w:pPr>
              <w:jc w:val="center"/>
              <w:rPr>
                <w:sz w:val="20"/>
              </w:rPr>
            </w:pPr>
            <w:r>
              <w:rPr>
                <w:rFonts w:ascii="Calibri" w:hAnsi="Calibri" w:cs="Calibri"/>
                <w:color w:val="000000"/>
                <w:sz w:val="22"/>
                <w:szCs w:val="22"/>
              </w:rPr>
              <w:t>1961</w:t>
            </w:r>
          </w:p>
        </w:tc>
      </w:tr>
      <w:tr w:rsidR="00D04024" w14:paraId="7350C038" w14:textId="77777777" w:rsidTr="00D960CC">
        <w:trPr>
          <w:trHeight w:val="290"/>
          <w:jc w:val="center"/>
        </w:trPr>
        <w:tc>
          <w:tcPr>
            <w:tcW w:w="560" w:type="dxa"/>
            <w:noWrap/>
            <w:vAlign w:val="center"/>
          </w:tcPr>
          <w:p w14:paraId="5B29A462" w14:textId="77777777" w:rsidR="00D04024" w:rsidRDefault="00D04024" w:rsidP="00D960CC">
            <w:pPr>
              <w:rPr>
                <w:sz w:val="20"/>
              </w:rPr>
            </w:pPr>
            <w:r>
              <w:rPr>
                <w:sz w:val="20"/>
              </w:rPr>
              <w:t>6</w:t>
            </w:r>
          </w:p>
        </w:tc>
        <w:tc>
          <w:tcPr>
            <w:tcW w:w="4853" w:type="dxa"/>
            <w:vAlign w:val="center"/>
          </w:tcPr>
          <w:p w14:paraId="67943C89" w14:textId="77777777" w:rsidR="00D04024" w:rsidRDefault="00D04024" w:rsidP="00D960CC">
            <w:pPr>
              <w:rPr>
                <w:sz w:val="20"/>
              </w:rPr>
            </w:pPr>
            <w:r w:rsidRPr="00314A09">
              <w:rPr>
                <w:color w:val="000000"/>
                <w:sz w:val="22"/>
                <w:szCs w:val="22"/>
              </w:rPr>
              <w:t>за счет тарифов на подключение</w:t>
            </w:r>
          </w:p>
        </w:tc>
        <w:tc>
          <w:tcPr>
            <w:tcW w:w="4493" w:type="dxa"/>
            <w:noWrap/>
            <w:vAlign w:val="center"/>
          </w:tcPr>
          <w:p w14:paraId="3CE3340E" w14:textId="77777777" w:rsidR="00D04024" w:rsidRDefault="00D04024" w:rsidP="00D960CC">
            <w:pPr>
              <w:jc w:val="center"/>
              <w:rPr>
                <w:sz w:val="20"/>
              </w:rPr>
            </w:pPr>
            <w:r>
              <w:rPr>
                <w:rFonts w:ascii="Calibri" w:hAnsi="Calibri" w:cs="Calibri"/>
                <w:color w:val="000000"/>
                <w:sz w:val="22"/>
                <w:szCs w:val="22"/>
              </w:rPr>
              <w:t>725</w:t>
            </w:r>
          </w:p>
        </w:tc>
      </w:tr>
      <w:bookmarkEnd w:id="74"/>
    </w:tbl>
    <w:p w14:paraId="7BEB1AF4" w14:textId="77777777" w:rsidR="00D04024" w:rsidRDefault="00D04024" w:rsidP="00D04024">
      <w:pPr>
        <w:jc w:val="center"/>
      </w:pPr>
    </w:p>
    <w:p w14:paraId="0575F12A" w14:textId="77777777" w:rsidR="00D04024" w:rsidRDefault="00D04024" w:rsidP="00D04024"/>
    <w:p w14:paraId="18B188BD" w14:textId="77777777" w:rsidR="00D04024" w:rsidRDefault="00D04024" w:rsidP="00D04024">
      <w:pPr>
        <w:jc w:val="center"/>
        <w:rPr>
          <w:b/>
        </w:rPr>
      </w:pPr>
      <w:r>
        <w:rPr>
          <w:noProof/>
        </w:rPr>
        <w:drawing>
          <wp:inline distT="0" distB="0" distL="0" distR="0" wp14:anchorId="7ED74E3C" wp14:editId="24E1405F">
            <wp:extent cx="4573191" cy="2743200"/>
            <wp:effectExtent l="0" t="0" r="18415"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DD78224" w14:textId="768F1111" w:rsidR="00D04024" w:rsidRDefault="00D04024" w:rsidP="00D04024">
      <w:pPr>
        <w:rPr>
          <w:b/>
        </w:rPr>
      </w:pPr>
      <w:r>
        <w:rPr>
          <w:b/>
        </w:rPr>
        <w:t xml:space="preserve">Рисунок 5.1.Распределение доли необходимых затрат по источникам инвестирования. </w:t>
      </w:r>
      <w:bookmarkEnd w:id="50"/>
    </w:p>
    <w:p w14:paraId="7FA883DA" w14:textId="77777777" w:rsidR="00D04024" w:rsidRDefault="00D04024" w:rsidP="00D04024">
      <w:pPr>
        <w:pStyle w:val="1"/>
        <w:jc w:val="both"/>
        <w:rPr>
          <w:sz w:val="28"/>
          <w:szCs w:val="28"/>
        </w:rPr>
      </w:pPr>
    </w:p>
    <w:p w14:paraId="1E3F5DB2" w14:textId="7FFA48E8" w:rsidR="00D04024" w:rsidRDefault="00D04024" w:rsidP="00D04024"/>
    <w:p w14:paraId="3FCBE4EB" w14:textId="0C19CFEF" w:rsidR="00D04024" w:rsidRDefault="00D04024" w:rsidP="00D04024"/>
    <w:p w14:paraId="554ABF04" w14:textId="2F8EE953" w:rsidR="00D04024" w:rsidRDefault="00D04024" w:rsidP="00D04024"/>
    <w:p w14:paraId="41DEB405" w14:textId="02BA954A" w:rsidR="006344F9" w:rsidRPr="00195184" w:rsidRDefault="006344F9" w:rsidP="00195184">
      <w:pPr>
        <w:pStyle w:val="1"/>
        <w:jc w:val="both"/>
        <w:rPr>
          <w:bCs/>
          <w:sz w:val="28"/>
          <w:szCs w:val="28"/>
        </w:rPr>
      </w:pPr>
      <w:bookmarkStart w:id="75" w:name="_Toc170246378"/>
      <w:r w:rsidRPr="00195184">
        <w:rPr>
          <w:bCs/>
          <w:sz w:val="28"/>
          <w:szCs w:val="28"/>
        </w:rPr>
        <w:lastRenderedPageBreak/>
        <w:t xml:space="preserve">Раздел </w:t>
      </w:r>
      <w:r w:rsidR="003C208B" w:rsidRPr="00195184">
        <w:rPr>
          <w:bCs/>
          <w:sz w:val="28"/>
          <w:szCs w:val="28"/>
        </w:rPr>
        <w:t>6</w:t>
      </w:r>
      <w:r w:rsidRPr="00195184">
        <w:rPr>
          <w:bCs/>
          <w:sz w:val="28"/>
          <w:szCs w:val="28"/>
        </w:rPr>
        <w:t>.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bookmarkEnd w:id="75"/>
      <w:r w:rsidRPr="00195184">
        <w:rPr>
          <w:bCs/>
          <w:sz w:val="28"/>
          <w:szCs w:val="28"/>
        </w:rPr>
        <w:t xml:space="preserve"> </w:t>
      </w:r>
    </w:p>
    <w:p w14:paraId="17AD0E71" w14:textId="1D53B8E7" w:rsidR="006344F9" w:rsidRDefault="00D04024" w:rsidP="006344F9">
      <w:pPr>
        <w:rPr>
          <w:b/>
          <w:bCs/>
        </w:rPr>
      </w:pPr>
      <w:r w:rsidRPr="00D04024">
        <w:rPr>
          <w:b/>
          <w:bCs/>
        </w:rPr>
        <w:t>6.1. Общие сведения</w:t>
      </w:r>
    </w:p>
    <w:p w14:paraId="2554ED4A" w14:textId="77777777" w:rsidR="00D04024" w:rsidRDefault="00D04024" w:rsidP="00D04024">
      <w:pPr>
        <w:jc w:val="both"/>
      </w:pPr>
      <w:r>
        <w:t xml:space="preserve">Оценка доступности для граждан прогнозируемой совокупной платы за потребляемые коммунальные услуги основана на объективных данных о платежеспособности населения, которые 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 субсидий малообеспеченным гражданам на оплату жилья и коммунальных услуг. </w:t>
      </w:r>
    </w:p>
    <w:p w14:paraId="461FF830" w14:textId="77777777" w:rsidR="00D04024" w:rsidRDefault="00D04024" w:rsidP="00D04024">
      <w:pPr>
        <w:jc w:val="both"/>
      </w:pPr>
      <w:r>
        <w:t xml:space="preserve">Для определения доступности приобретения и оплаты потребителями соответствующих товаров и услуг организаций коммунального комплекса использованы данные об установленных ценах (тарифах) для потребителей и надбавках к ценам (тарифам) с учетом среднегодового дохода населения. </w:t>
      </w:r>
    </w:p>
    <w:p w14:paraId="53812E24" w14:textId="77777777" w:rsidR="00D04024" w:rsidRDefault="00D04024" w:rsidP="00D04024">
      <w:pPr>
        <w:jc w:val="both"/>
      </w:pPr>
      <w:r>
        <w:t xml:space="preserve">Для определения возможности финансирования Программы за счет средств потребителей была произведена оценка доступности для населения города совокупной платы за потребляемые коммунальные услуги по  показателям, установленным Методическими указаниями по расчету предельных индексов изменения размера платы граждан за коммунальные услуги, утвержденными приказом Министерства регионального развития Российской Федерации от 23.08.2010 № 378 «Об утверждении Методических указаний по расчету предельных индексов изменения размера платы граждан за коммунальные услуги» </w:t>
      </w:r>
    </w:p>
    <w:p w14:paraId="1DD3F9B7" w14:textId="77777777" w:rsidR="00D04024" w:rsidRDefault="00D04024" w:rsidP="00D04024">
      <w:pPr>
        <w:jc w:val="both"/>
      </w:pPr>
      <w:r>
        <w:t xml:space="preserve">    В соответствии с Приказом Министерства регионального развития Российской Федерации от 1 октября 2013 г. №359/ГС в случаи несоответствия рассчитанных тарифов на коммунальные ресурсы одному или более критериям доступности осуществляется корректировка одним или несколькими из указанных способов: </w:t>
      </w:r>
    </w:p>
    <w:p w14:paraId="681FA4C4" w14:textId="77777777" w:rsidR="00D04024" w:rsidRDefault="00D04024" w:rsidP="00D04024">
      <w:r>
        <w:t xml:space="preserve">– изменение порядка реализации проектов долгосрочной инвестиционной программы с целью снижения совокупных затрат на ее реализацию; </w:t>
      </w:r>
    </w:p>
    <w:p w14:paraId="2100D164" w14:textId="77777777" w:rsidR="00D04024" w:rsidRDefault="00D04024" w:rsidP="00D04024">
      <w:r>
        <w:t xml:space="preserve">– изменение источников финансирования долгосрочной инвестиционной программы за счет увеличения доли бюджетных источников; </w:t>
      </w:r>
    </w:p>
    <w:p w14:paraId="376DA92B" w14:textId="77777777" w:rsidR="00D04024" w:rsidRDefault="00D04024" w:rsidP="00D04024">
      <w:r>
        <w:t xml:space="preserve">– изменение состава долгосрочной инвестиционной программы. </w:t>
      </w:r>
    </w:p>
    <w:p w14:paraId="04FFA72C" w14:textId="77777777" w:rsidR="00D04024" w:rsidRDefault="00D04024" w:rsidP="00D04024"/>
    <w:p w14:paraId="5EBD0093" w14:textId="77777777" w:rsidR="00D04024" w:rsidRDefault="00D04024" w:rsidP="00D04024">
      <w:pPr>
        <w:jc w:val="both"/>
      </w:pPr>
      <w:r>
        <w:t xml:space="preserve">В данном разделе приведены следующие показатели, характеризующие влияние состояние коммунальной инфраструктуры МО «Егорьевский сельсовет» на перспективные расходы населения на соответствующие услуги: </w:t>
      </w:r>
    </w:p>
    <w:p w14:paraId="13CBED15" w14:textId="77777777" w:rsidR="00D04024" w:rsidRDefault="00D04024" w:rsidP="00D04024">
      <w:pPr>
        <w:numPr>
          <w:ilvl w:val="0"/>
          <w:numId w:val="13"/>
        </w:numPr>
        <w:jc w:val="both"/>
      </w:pPr>
      <w:r>
        <w:t xml:space="preserve">Расчет прогнозного совокупного платежа населения за коммунальные ресурсы на основе прогноза спроса с учетом </w:t>
      </w:r>
      <w:proofErr w:type="spellStart"/>
      <w:r>
        <w:t>энергоресурсосбережения</w:t>
      </w:r>
      <w:proofErr w:type="spellEnd"/>
      <w:r>
        <w:t xml:space="preserve"> без учета льгот и субсидий;</w:t>
      </w:r>
    </w:p>
    <w:p w14:paraId="115304C4" w14:textId="77777777" w:rsidR="00D04024" w:rsidRDefault="00D04024" w:rsidP="00D04024">
      <w:pPr>
        <w:numPr>
          <w:ilvl w:val="0"/>
          <w:numId w:val="13"/>
        </w:numPr>
        <w:jc w:val="both"/>
      </w:pPr>
      <w:r>
        <w:t>Сопоставление прогнозного совокупного платежа населения за коммунальные ресурсы с прогнозами доходов населения и  расчет прогнозной потребности в социальной поддержке и размера субсидий на оплату коммунальных услуг, с учетом действующих федеральных и региональных стандартов максимально допустимой доли собственных расходов граждан на оплату жилого помещения и коммунальных услуг в совокупном доходе семьи;</w:t>
      </w:r>
    </w:p>
    <w:p w14:paraId="38EA8747" w14:textId="77777777" w:rsidR="00D04024" w:rsidRDefault="00D04024" w:rsidP="00D04024">
      <w:pPr>
        <w:numPr>
          <w:ilvl w:val="0"/>
          <w:numId w:val="13"/>
        </w:numPr>
        <w:jc w:val="both"/>
      </w:pPr>
      <w:r>
        <w:t>Проверка доступности тарифов на коммунальные услуги для населения путем сопоставления рассчитанных показателей и критериев доступности</w:t>
      </w:r>
    </w:p>
    <w:p w14:paraId="185491DA" w14:textId="77777777" w:rsidR="00D04024" w:rsidRDefault="00D04024" w:rsidP="00D04024">
      <w:pPr>
        <w:jc w:val="both"/>
      </w:pPr>
    </w:p>
    <w:p w14:paraId="7F6C109D" w14:textId="329008AA" w:rsidR="00D04024" w:rsidRPr="000129A1" w:rsidRDefault="00E5274F" w:rsidP="00D04024">
      <w:pPr>
        <w:pStyle w:val="2"/>
        <w:jc w:val="both"/>
        <w:rPr>
          <w:rFonts w:ascii="Times New Roman" w:hAnsi="Times New Roman"/>
          <w:b w:val="0"/>
          <w:i w:val="0"/>
          <w:iCs/>
        </w:rPr>
      </w:pPr>
      <w:bookmarkStart w:id="76" w:name="_Toc164711129"/>
      <w:bookmarkStart w:id="77" w:name="_Toc170246379"/>
      <w:r>
        <w:rPr>
          <w:rFonts w:ascii="Times New Roman" w:hAnsi="Times New Roman"/>
          <w:i w:val="0"/>
          <w:iCs/>
        </w:rPr>
        <w:t>6.2</w:t>
      </w:r>
      <w:r w:rsidR="00D04024" w:rsidRPr="000129A1">
        <w:rPr>
          <w:rFonts w:ascii="Times New Roman" w:hAnsi="Times New Roman"/>
          <w:i w:val="0"/>
          <w:iCs/>
        </w:rPr>
        <w:t>. Расчет прогнозного совокупного платежа населения  муниципального образования за коммунальные ресурсы на основе прогноза спроса   без учета льгот и субсидий</w:t>
      </w:r>
      <w:bookmarkEnd w:id="76"/>
      <w:bookmarkEnd w:id="77"/>
      <w:r w:rsidR="00D04024" w:rsidRPr="000129A1">
        <w:rPr>
          <w:rFonts w:ascii="Times New Roman" w:hAnsi="Times New Roman"/>
          <w:i w:val="0"/>
          <w:iCs/>
        </w:rPr>
        <w:t xml:space="preserve"> </w:t>
      </w:r>
    </w:p>
    <w:p w14:paraId="6FC64E9E" w14:textId="77777777" w:rsidR="00D04024" w:rsidRDefault="00D04024" w:rsidP="00D04024"/>
    <w:p w14:paraId="25C2FFB5" w14:textId="77777777" w:rsidR="00D04024" w:rsidRDefault="00D04024" w:rsidP="00D04024">
      <w:pPr>
        <w:jc w:val="both"/>
      </w:pPr>
      <w:r>
        <w:lastRenderedPageBreak/>
        <w:t xml:space="preserve">Расчет прогнозного совокупного платежа населения МО «Егорьевский сельсовет» за коммунальные ресурсы строится на основе прогноза спроса на коммунальные ресурсы, приведенном в Разделе 2 Обосновывающих материалов. Кроме того, прогнозный совокупный платеж населения за коммунальные ресурсы зависит от тарифов на оплату услуг, приведенных в Разделе 15.1 Обосновывающих материалов. </w:t>
      </w:r>
    </w:p>
    <w:p w14:paraId="44D8836B" w14:textId="77777777" w:rsidR="00D04024" w:rsidRDefault="00D04024" w:rsidP="00D04024">
      <w:pPr>
        <w:jc w:val="both"/>
      </w:pPr>
      <w:r>
        <w:t>В таблице 15.3 представлен расчет прогнозного совокупного платежа населения МО на коммунальные ресурсы  на основе динамики численности населения, прогноза тарифов, и производственных программ  ресурсоснабжающих организаций.</w:t>
      </w:r>
    </w:p>
    <w:p w14:paraId="41367058" w14:textId="77777777" w:rsidR="00D04024" w:rsidRDefault="00D04024" w:rsidP="00D04024">
      <w:pPr>
        <w:jc w:val="both"/>
        <w:rPr>
          <w:b/>
        </w:rPr>
      </w:pPr>
    </w:p>
    <w:p w14:paraId="6080BCF4" w14:textId="547800C4" w:rsidR="00D04024" w:rsidRPr="00A0168D" w:rsidRDefault="00E5274F" w:rsidP="00D04024">
      <w:pPr>
        <w:pStyle w:val="2"/>
        <w:jc w:val="both"/>
        <w:rPr>
          <w:b w:val="0"/>
          <w:i w:val="0"/>
          <w:iCs/>
        </w:rPr>
      </w:pPr>
      <w:bookmarkStart w:id="78" w:name="_Toc164711130"/>
      <w:bookmarkStart w:id="79" w:name="_Toc170246380"/>
      <w:r>
        <w:rPr>
          <w:i w:val="0"/>
          <w:iCs/>
        </w:rPr>
        <w:t>6.3</w:t>
      </w:r>
      <w:r w:rsidR="00D04024" w:rsidRPr="00A0168D">
        <w:rPr>
          <w:i w:val="0"/>
          <w:iCs/>
        </w:rPr>
        <w:t>. Сопоставление прогнозного совокупного платежа населения за коммунальные ресурсы с прогнозами доходов населения</w:t>
      </w:r>
      <w:bookmarkEnd w:id="78"/>
      <w:bookmarkEnd w:id="79"/>
    </w:p>
    <w:p w14:paraId="45DDC670" w14:textId="77777777" w:rsidR="00D04024" w:rsidRDefault="00D04024" w:rsidP="00D04024"/>
    <w:p w14:paraId="6812A2CF" w14:textId="77777777" w:rsidR="00D04024" w:rsidRDefault="00D04024" w:rsidP="00D04024">
      <w:pPr>
        <w:jc w:val="both"/>
      </w:pPr>
      <w:r>
        <w:t xml:space="preserve">Данный подраздел содержит сопоставление прогнозного совокупного платежа населения за коммунальные ресурсы с прогнозами доходов населения по доходным группам и расчет прогнозной потребности в социальной поддержке и размера субсидий на оплату коммунальных услуг с учетом действующих федеральных и региональных стандартов максимально допустимой доли собственных расходов граждан на оплату коммунальных услуг. </w:t>
      </w:r>
    </w:p>
    <w:p w14:paraId="2DFCBD29" w14:textId="77777777" w:rsidR="00D04024" w:rsidRDefault="00D04024" w:rsidP="00D04024">
      <w:pPr>
        <w:jc w:val="both"/>
      </w:pPr>
      <w:r>
        <w:t>В соответствии с региональным стандартом Курской области стандарт максимальной допустимой доли расходов граждан на оплату жилого помещения и коммунальных услуг в совокупном доходе семьи составляет 22%. Основой прогноза являются прогнозные оценки о размерах среднедушевых доходов населения</w:t>
      </w:r>
    </w:p>
    <w:p w14:paraId="53F19F31" w14:textId="77777777" w:rsidR="00D04024" w:rsidRDefault="00D04024" w:rsidP="00D04024">
      <w:pPr>
        <w:jc w:val="both"/>
      </w:pPr>
      <w:r>
        <w:t>Субсидии на оплату жилого помещения и коммунальных услуг предоставляются в соответствии с законодательными актами:</w:t>
      </w:r>
    </w:p>
    <w:p w14:paraId="7774F7B5" w14:textId="77777777" w:rsidR="00D04024" w:rsidRDefault="00D04024" w:rsidP="00D04024">
      <w:pPr>
        <w:numPr>
          <w:ilvl w:val="0"/>
          <w:numId w:val="14"/>
        </w:numPr>
      </w:pPr>
      <w:r>
        <w:t>Жилищным кодексом РФ от 01.03.2005 г.;</w:t>
      </w:r>
    </w:p>
    <w:p w14:paraId="5D4FE3F2" w14:textId="77777777" w:rsidR="00D04024" w:rsidRDefault="00D04024" w:rsidP="00D04024">
      <w:pPr>
        <w:numPr>
          <w:ilvl w:val="0"/>
          <w:numId w:val="14"/>
        </w:numPr>
        <w:jc w:val="both"/>
      </w:pPr>
      <w:r>
        <w:t xml:space="preserve">ФЗ от 5.04.2003 г.№ 44 – ФЗ « О порядке учета доходов и расчета среднедушевого дохода семьи и одиноко проживающего гражданина для признания их малоимущими и оказания им государственной социальной помощи»; </w:t>
      </w:r>
    </w:p>
    <w:p w14:paraId="5CE8AB3B" w14:textId="77777777" w:rsidR="00D04024" w:rsidRDefault="00D04024" w:rsidP="00D04024">
      <w:pPr>
        <w:numPr>
          <w:ilvl w:val="0"/>
          <w:numId w:val="14"/>
        </w:numPr>
      </w:pPr>
      <w:r>
        <w:t xml:space="preserve">ФЗ от 24.10.1997 г. № 134-ФЗ « О прожиточном минимуме в РФ»; </w:t>
      </w:r>
    </w:p>
    <w:p w14:paraId="64FDDAFC" w14:textId="77777777" w:rsidR="00D04024" w:rsidRDefault="00D04024" w:rsidP="00D04024">
      <w:pPr>
        <w:numPr>
          <w:ilvl w:val="0"/>
          <w:numId w:val="14"/>
        </w:numPr>
      </w:pPr>
      <w:r>
        <w:t xml:space="preserve">Постановлением Правительства РФ от 14.12.2005 г. № 761 «О предоставлении субсидий на оплату жилого помещения и коммунальных услуг»; </w:t>
      </w:r>
    </w:p>
    <w:p w14:paraId="79C6EC9B" w14:textId="77777777" w:rsidR="00D04024" w:rsidRDefault="00D04024" w:rsidP="00D04024">
      <w:pPr>
        <w:numPr>
          <w:ilvl w:val="0"/>
          <w:numId w:val="14"/>
        </w:numPr>
        <w:jc w:val="both"/>
      </w:pPr>
      <w:r>
        <w:t xml:space="preserve">Постановлением Правительства РФ от 20.08.2003 г.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                       Законодательства  Курской области: </w:t>
      </w:r>
    </w:p>
    <w:p w14:paraId="5F6FE833" w14:textId="77777777" w:rsidR="00D04024" w:rsidRDefault="00D04024" w:rsidP="00D04024">
      <w:pPr>
        <w:numPr>
          <w:ilvl w:val="0"/>
          <w:numId w:val="14"/>
        </w:numPr>
      </w:pPr>
      <w:r>
        <w:t>П</w:t>
      </w:r>
      <w:hyperlink r:id="rId20" w:history="1">
        <w:r>
          <w:t>остановление комитета по тарифам и ценам Курской области от 5 августа 2011 года № 59</w:t>
        </w:r>
      </w:hyperlink>
      <w:r>
        <w:t xml:space="preserve">  «Об установлении системы критериев, используемых для определения доступности для потребителей товаров и услуг организаций коммунального комплекса»;</w:t>
      </w:r>
    </w:p>
    <w:p w14:paraId="632BC9F6" w14:textId="77777777" w:rsidR="00D04024" w:rsidRDefault="00D04024" w:rsidP="00D04024">
      <w:pPr>
        <w:numPr>
          <w:ilvl w:val="0"/>
          <w:numId w:val="14"/>
        </w:numPr>
        <w:jc w:val="both"/>
      </w:pPr>
      <w:r>
        <w:t>Постановление Администрация Курской области  от 24 июня 2013 года N 399-па  о  максимально допустимой доли расходов граждан на оплату жилого помещения и коммунальных услуг в совокупном доходе семьи.</w:t>
      </w:r>
    </w:p>
    <w:p w14:paraId="21EFCF9D" w14:textId="77777777" w:rsidR="00D04024" w:rsidRDefault="00D04024" w:rsidP="00D04024"/>
    <w:p w14:paraId="07FC8D6F" w14:textId="77777777" w:rsidR="00D04024" w:rsidRDefault="00D04024" w:rsidP="00D04024">
      <w:r>
        <w:t xml:space="preserve">Субсидии на оплату жилого помещения и коммунальных услуг выделяются:   </w:t>
      </w:r>
    </w:p>
    <w:p w14:paraId="7ECA952A" w14:textId="77777777" w:rsidR="00D04024" w:rsidRDefault="00D04024" w:rsidP="00D04024">
      <w:pPr>
        <w:numPr>
          <w:ilvl w:val="0"/>
          <w:numId w:val="15"/>
        </w:numPr>
        <w:jc w:val="both"/>
      </w:pPr>
      <w:r>
        <w:t>помощь тем лицам, которые в виду сложившихся обстоятельств не могут в полной мере производить оплату коммунальных услуг без оказания негативного влияния на семейный бюджет;</w:t>
      </w:r>
    </w:p>
    <w:p w14:paraId="3CC97527" w14:textId="77777777" w:rsidR="00D04024" w:rsidRDefault="00D04024" w:rsidP="00D04024">
      <w:pPr>
        <w:numPr>
          <w:ilvl w:val="0"/>
          <w:numId w:val="15"/>
        </w:numPr>
        <w:jc w:val="both"/>
      </w:pPr>
      <w:r>
        <w:t xml:space="preserve">адресная целевая поддержка населения, которая эффективно обеспечивает социальную защиту низкооплачиваемых, малоимущих и безработных граждан и членов их семей от повышения платы за жилье и коммунальные услуги, так как семья, оформившая субсидии, защищена от роста тарифов. </w:t>
      </w:r>
    </w:p>
    <w:p w14:paraId="17A02D9D" w14:textId="77777777" w:rsidR="00D04024" w:rsidRDefault="00D04024" w:rsidP="00D04024">
      <w:pPr>
        <w:jc w:val="both"/>
      </w:pPr>
      <w:r>
        <w:lastRenderedPageBreak/>
        <w:t xml:space="preserve">Право на получение такой помощи и ее размер зависит от материального положения всей семьи. Средства на субсидии выделяются из областного бюджета специально для поддержки граждан у которых квартплата съедает слишком большую долю их доходов. </w:t>
      </w:r>
    </w:p>
    <w:p w14:paraId="7702AEB5" w14:textId="77777777" w:rsidR="00D04024" w:rsidRDefault="00D04024" w:rsidP="00D04024"/>
    <w:p w14:paraId="3CF54B51" w14:textId="77777777" w:rsidR="00D04024" w:rsidRDefault="00D04024" w:rsidP="00D04024">
      <w:pPr>
        <w:jc w:val="both"/>
      </w:pPr>
      <w:r>
        <w:t>Правом на предоставление субсидий на оплату жилищно-коммунальных услуг обладают граждане, если их расходы на оплату жилого помещения и коммунальных услуг, рассчитанные исходя из размера регионального стандарта нормативной площади жилого помещения и размера регионального стандарта стоимости жилищно-коммунальных услуг, превышают:</w:t>
      </w:r>
    </w:p>
    <w:p w14:paraId="29573C1E" w14:textId="77777777" w:rsidR="00D04024" w:rsidRDefault="00D04024" w:rsidP="00D04024">
      <w:pPr>
        <w:jc w:val="both"/>
      </w:pPr>
      <w:r>
        <w:t>-10 % для семей (одиноко проживающего гражданина) со среднедушевым доход меньше или равном величине прожиточного минимума;</w:t>
      </w:r>
    </w:p>
    <w:p w14:paraId="12AA0EA3" w14:textId="77777777" w:rsidR="00D04024" w:rsidRDefault="00D04024" w:rsidP="00D04024">
      <w:pPr>
        <w:jc w:val="both"/>
      </w:pPr>
      <w:r>
        <w:t xml:space="preserve">-22 % для семей (одиноко проживающего гражданина) со среднедушевым доходом выше прожиточного минимума.                                                                                                                          </w:t>
      </w:r>
    </w:p>
    <w:p w14:paraId="21003E7C" w14:textId="77777777" w:rsidR="00D04024" w:rsidRDefault="00D04024" w:rsidP="00D04024"/>
    <w:p w14:paraId="2169E886" w14:textId="53651958" w:rsidR="00D04024" w:rsidRDefault="00D04024" w:rsidP="00D04024">
      <w:pPr>
        <w:jc w:val="both"/>
      </w:pPr>
      <w:r>
        <w:t xml:space="preserve">Фактическая оценка доли получателей субсидий на оплату коммунальных услуг в общей численности населения  по муниципальному образованию представлена в таблице </w:t>
      </w:r>
      <w:r w:rsidR="00E5274F">
        <w:t>6</w:t>
      </w:r>
      <w:r>
        <w:t>.</w:t>
      </w:r>
      <w:r w:rsidR="00E5274F">
        <w:t>1</w:t>
      </w:r>
      <w:r>
        <w:t>.</w:t>
      </w:r>
    </w:p>
    <w:p w14:paraId="770A2F79" w14:textId="77777777" w:rsidR="00D04024" w:rsidRDefault="00D04024" w:rsidP="00D04024"/>
    <w:p w14:paraId="5CCC2A25" w14:textId="3AB75260" w:rsidR="00D04024" w:rsidRDefault="00D04024" w:rsidP="00D04024">
      <w:pPr>
        <w:rPr>
          <w:b/>
          <w:sz w:val="22"/>
          <w:szCs w:val="22"/>
        </w:rPr>
      </w:pPr>
      <w:r>
        <w:rPr>
          <w:b/>
          <w:sz w:val="22"/>
          <w:szCs w:val="22"/>
        </w:rPr>
        <w:t xml:space="preserve">Таблица  </w:t>
      </w:r>
      <w:r w:rsidR="00E5274F">
        <w:rPr>
          <w:b/>
          <w:sz w:val="22"/>
          <w:szCs w:val="22"/>
        </w:rPr>
        <w:t>6</w:t>
      </w:r>
      <w:r>
        <w:rPr>
          <w:b/>
          <w:sz w:val="22"/>
          <w:szCs w:val="22"/>
        </w:rPr>
        <w:t>.</w:t>
      </w:r>
      <w:r w:rsidR="00E5274F">
        <w:rPr>
          <w:b/>
          <w:sz w:val="22"/>
          <w:szCs w:val="22"/>
        </w:rPr>
        <w:t>1</w:t>
      </w:r>
      <w:r>
        <w:rPr>
          <w:b/>
          <w:sz w:val="22"/>
          <w:szCs w:val="22"/>
        </w:rPr>
        <w:t xml:space="preserve">. Динамика выделения жилищных субсидий, предоставленных  гражданам на оплату жилого помещения и коммунальных услуг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1417"/>
        <w:gridCol w:w="1560"/>
        <w:gridCol w:w="1451"/>
      </w:tblGrid>
      <w:tr w:rsidR="00D04024" w14:paraId="3598DCB7" w14:textId="77777777" w:rsidTr="00D960CC">
        <w:trPr>
          <w:trHeight w:val="415"/>
          <w:jc w:val="center"/>
        </w:trPr>
        <w:tc>
          <w:tcPr>
            <w:tcW w:w="5382" w:type="dxa"/>
            <w:vAlign w:val="center"/>
          </w:tcPr>
          <w:p w14:paraId="1F79AA94" w14:textId="77777777" w:rsidR="00D04024" w:rsidRDefault="00D04024" w:rsidP="00D960CC">
            <w:pPr>
              <w:rPr>
                <w:szCs w:val="22"/>
              </w:rPr>
            </w:pPr>
            <w:r>
              <w:rPr>
                <w:sz w:val="22"/>
                <w:szCs w:val="22"/>
              </w:rPr>
              <w:t>Показатели</w:t>
            </w:r>
          </w:p>
        </w:tc>
        <w:tc>
          <w:tcPr>
            <w:tcW w:w="1417" w:type="dxa"/>
            <w:vAlign w:val="center"/>
          </w:tcPr>
          <w:p w14:paraId="1991C124" w14:textId="77777777" w:rsidR="00D04024" w:rsidRDefault="00D04024" w:rsidP="00D960CC">
            <w:pPr>
              <w:jc w:val="center"/>
              <w:rPr>
                <w:szCs w:val="22"/>
              </w:rPr>
            </w:pPr>
            <w:r>
              <w:rPr>
                <w:sz w:val="22"/>
                <w:szCs w:val="22"/>
              </w:rPr>
              <w:t>2021</w:t>
            </w:r>
          </w:p>
        </w:tc>
        <w:tc>
          <w:tcPr>
            <w:tcW w:w="1560" w:type="dxa"/>
            <w:vAlign w:val="center"/>
          </w:tcPr>
          <w:p w14:paraId="07AB3F99" w14:textId="77777777" w:rsidR="00D04024" w:rsidRDefault="00D04024" w:rsidP="00D960CC">
            <w:pPr>
              <w:jc w:val="center"/>
              <w:rPr>
                <w:szCs w:val="22"/>
              </w:rPr>
            </w:pPr>
            <w:r>
              <w:rPr>
                <w:sz w:val="22"/>
                <w:szCs w:val="22"/>
              </w:rPr>
              <w:t>2022</w:t>
            </w:r>
          </w:p>
        </w:tc>
        <w:tc>
          <w:tcPr>
            <w:tcW w:w="1451" w:type="dxa"/>
            <w:vAlign w:val="center"/>
          </w:tcPr>
          <w:p w14:paraId="4FB388ED" w14:textId="77777777" w:rsidR="00D04024" w:rsidRDefault="00D04024" w:rsidP="00D960CC">
            <w:pPr>
              <w:jc w:val="center"/>
              <w:rPr>
                <w:szCs w:val="22"/>
              </w:rPr>
            </w:pPr>
            <w:r>
              <w:rPr>
                <w:sz w:val="22"/>
                <w:szCs w:val="22"/>
              </w:rPr>
              <w:t>2023</w:t>
            </w:r>
          </w:p>
        </w:tc>
      </w:tr>
      <w:tr w:rsidR="00D04024" w14:paraId="1FB6E7C1" w14:textId="77777777" w:rsidTr="00D960CC">
        <w:trPr>
          <w:trHeight w:val="574"/>
          <w:jc w:val="center"/>
        </w:trPr>
        <w:tc>
          <w:tcPr>
            <w:tcW w:w="5382" w:type="dxa"/>
            <w:vAlign w:val="center"/>
          </w:tcPr>
          <w:p w14:paraId="4458328B" w14:textId="77777777" w:rsidR="00D04024" w:rsidRDefault="00D04024" w:rsidP="00D960CC">
            <w:pPr>
              <w:rPr>
                <w:szCs w:val="22"/>
              </w:rPr>
            </w:pPr>
            <w:r>
              <w:rPr>
                <w:sz w:val="22"/>
                <w:szCs w:val="22"/>
              </w:rPr>
              <w:t>Получали субсидии в отчетном году, семей</w:t>
            </w:r>
          </w:p>
        </w:tc>
        <w:tc>
          <w:tcPr>
            <w:tcW w:w="1417" w:type="dxa"/>
            <w:vAlign w:val="center"/>
          </w:tcPr>
          <w:p w14:paraId="0697E514" w14:textId="77777777" w:rsidR="00D04024" w:rsidRDefault="00D04024" w:rsidP="00D960CC">
            <w:pPr>
              <w:jc w:val="center"/>
              <w:rPr>
                <w:szCs w:val="22"/>
              </w:rPr>
            </w:pPr>
            <w:r>
              <w:rPr>
                <w:sz w:val="22"/>
                <w:szCs w:val="22"/>
              </w:rPr>
              <w:t>0</w:t>
            </w:r>
          </w:p>
        </w:tc>
        <w:tc>
          <w:tcPr>
            <w:tcW w:w="1560" w:type="dxa"/>
            <w:vAlign w:val="center"/>
          </w:tcPr>
          <w:p w14:paraId="0C3BD6EF" w14:textId="77777777" w:rsidR="00D04024" w:rsidRDefault="00D04024" w:rsidP="00D960CC">
            <w:pPr>
              <w:jc w:val="center"/>
              <w:rPr>
                <w:szCs w:val="22"/>
              </w:rPr>
            </w:pPr>
            <w:r>
              <w:rPr>
                <w:szCs w:val="22"/>
              </w:rPr>
              <w:t>1</w:t>
            </w:r>
          </w:p>
        </w:tc>
        <w:tc>
          <w:tcPr>
            <w:tcW w:w="1451" w:type="dxa"/>
            <w:vAlign w:val="center"/>
          </w:tcPr>
          <w:p w14:paraId="6EB137CF" w14:textId="77777777" w:rsidR="00D04024" w:rsidRDefault="00D04024" w:rsidP="00D960CC">
            <w:pPr>
              <w:jc w:val="center"/>
              <w:rPr>
                <w:szCs w:val="22"/>
              </w:rPr>
            </w:pPr>
            <w:r>
              <w:rPr>
                <w:szCs w:val="22"/>
              </w:rPr>
              <w:t>1</w:t>
            </w:r>
          </w:p>
        </w:tc>
      </w:tr>
      <w:tr w:rsidR="00D04024" w14:paraId="0CED8AC1" w14:textId="77777777" w:rsidTr="00D960CC">
        <w:trPr>
          <w:trHeight w:val="574"/>
          <w:jc w:val="center"/>
        </w:trPr>
        <w:tc>
          <w:tcPr>
            <w:tcW w:w="5382" w:type="dxa"/>
            <w:vAlign w:val="center"/>
          </w:tcPr>
          <w:p w14:paraId="46E58BCA" w14:textId="77777777" w:rsidR="00D04024" w:rsidRDefault="00D04024" w:rsidP="00D960CC">
            <w:pPr>
              <w:rPr>
                <w:szCs w:val="22"/>
              </w:rPr>
            </w:pPr>
            <w:r>
              <w:rPr>
                <w:sz w:val="22"/>
                <w:szCs w:val="22"/>
              </w:rPr>
              <w:t>Удельный вес семей, пользующихся субсидиями, %</w:t>
            </w:r>
          </w:p>
        </w:tc>
        <w:tc>
          <w:tcPr>
            <w:tcW w:w="1417" w:type="dxa"/>
            <w:vAlign w:val="center"/>
          </w:tcPr>
          <w:p w14:paraId="6F309275" w14:textId="77777777" w:rsidR="00D04024" w:rsidRDefault="00D04024" w:rsidP="00D960CC">
            <w:pPr>
              <w:jc w:val="center"/>
              <w:rPr>
                <w:szCs w:val="22"/>
              </w:rPr>
            </w:pPr>
            <w:r>
              <w:rPr>
                <w:sz w:val="22"/>
                <w:szCs w:val="22"/>
              </w:rPr>
              <w:t>Менее 1,0%</w:t>
            </w:r>
          </w:p>
        </w:tc>
        <w:tc>
          <w:tcPr>
            <w:tcW w:w="1560" w:type="dxa"/>
            <w:vAlign w:val="center"/>
          </w:tcPr>
          <w:p w14:paraId="356F76AF" w14:textId="77777777" w:rsidR="00D04024" w:rsidRDefault="00D04024" w:rsidP="00D960CC">
            <w:pPr>
              <w:jc w:val="center"/>
              <w:rPr>
                <w:szCs w:val="22"/>
              </w:rPr>
            </w:pPr>
            <w:r w:rsidRPr="000E485D">
              <w:rPr>
                <w:sz w:val="22"/>
                <w:szCs w:val="22"/>
              </w:rPr>
              <w:t>Менее 1,0%</w:t>
            </w:r>
          </w:p>
        </w:tc>
        <w:tc>
          <w:tcPr>
            <w:tcW w:w="1451" w:type="dxa"/>
            <w:vAlign w:val="center"/>
          </w:tcPr>
          <w:p w14:paraId="1028EBDF" w14:textId="77777777" w:rsidR="00D04024" w:rsidRDefault="00D04024" w:rsidP="00D960CC">
            <w:pPr>
              <w:jc w:val="center"/>
              <w:rPr>
                <w:szCs w:val="22"/>
              </w:rPr>
            </w:pPr>
            <w:r w:rsidRPr="000E485D">
              <w:rPr>
                <w:sz w:val="22"/>
                <w:szCs w:val="22"/>
              </w:rPr>
              <w:t>Менее 1,0%</w:t>
            </w:r>
          </w:p>
        </w:tc>
      </w:tr>
      <w:tr w:rsidR="00D04024" w14:paraId="540B302B" w14:textId="77777777" w:rsidTr="00D960CC">
        <w:trPr>
          <w:trHeight w:val="574"/>
          <w:jc w:val="center"/>
        </w:trPr>
        <w:tc>
          <w:tcPr>
            <w:tcW w:w="5382" w:type="dxa"/>
            <w:vAlign w:val="center"/>
          </w:tcPr>
          <w:p w14:paraId="0FF0BF32" w14:textId="77777777" w:rsidR="00D04024" w:rsidRDefault="00D04024" w:rsidP="00D960CC">
            <w:pPr>
              <w:rPr>
                <w:szCs w:val="22"/>
              </w:rPr>
            </w:pPr>
            <w:r>
              <w:rPr>
                <w:sz w:val="22"/>
                <w:szCs w:val="22"/>
              </w:rPr>
              <w:t xml:space="preserve">Общая сумма субсидий населению на оплату </w:t>
            </w:r>
            <w:proofErr w:type="spellStart"/>
            <w:r>
              <w:rPr>
                <w:sz w:val="22"/>
                <w:szCs w:val="22"/>
              </w:rPr>
              <w:t>жилищно</w:t>
            </w:r>
            <w:proofErr w:type="spellEnd"/>
            <w:r>
              <w:rPr>
                <w:sz w:val="22"/>
                <w:szCs w:val="22"/>
              </w:rPr>
              <w:t xml:space="preserve"> - коммунальных услуг,  млн. рублей:</w:t>
            </w:r>
          </w:p>
        </w:tc>
        <w:tc>
          <w:tcPr>
            <w:tcW w:w="1417" w:type="dxa"/>
            <w:vAlign w:val="center"/>
          </w:tcPr>
          <w:p w14:paraId="21E393AB" w14:textId="77777777" w:rsidR="00D04024" w:rsidRPr="000129A1" w:rsidRDefault="00D04024" w:rsidP="00D960CC">
            <w:pPr>
              <w:jc w:val="center"/>
              <w:rPr>
                <w:sz w:val="20"/>
              </w:rPr>
            </w:pPr>
            <w:r w:rsidRPr="000129A1">
              <w:rPr>
                <w:sz w:val="20"/>
              </w:rPr>
              <w:t>Нет информации</w:t>
            </w:r>
          </w:p>
        </w:tc>
        <w:tc>
          <w:tcPr>
            <w:tcW w:w="1560" w:type="dxa"/>
          </w:tcPr>
          <w:p w14:paraId="32A4CAEF" w14:textId="77777777" w:rsidR="00D04024" w:rsidRDefault="00D04024" w:rsidP="00D960CC">
            <w:pPr>
              <w:jc w:val="center"/>
              <w:rPr>
                <w:szCs w:val="22"/>
              </w:rPr>
            </w:pPr>
            <w:r w:rsidRPr="005133CF">
              <w:rPr>
                <w:sz w:val="20"/>
              </w:rPr>
              <w:t>Нет информации</w:t>
            </w:r>
          </w:p>
        </w:tc>
        <w:tc>
          <w:tcPr>
            <w:tcW w:w="1451" w:type="dxa"/>
          </w:tcPr>
          <w:p w14:paraId="7709F50F" w14:textId="77777777" w:rsidR="00D04024" w:rsidRDefault="00D04024" w:rsidP="00D960CC">
            <w:pPr>
              <w:jc w:val="center"/>
              <w:rPr>
                <w:szCs w:val="22"/>
              </w:rPr>
            </w:pPr>
            <w:r w:rsidRPr="005133CF">
              <w:rPr>
                <w:sz w:val="20"/>
              </w:rPr>
              <w:t>Нет информации</w:t>
            </w:r>
          </w:p>
        </w:tc>
      </w:tr>
      <w:tr w:rsidR="00D04024" w14:paraId="1682CB91" w14:textId="77777777" w:rsidTr="00D960CC">
        <w:trPr>
          <w:trHeight w:val="574"/>
          <w:jc w:val="center"/>
        </w:trPr>
        <w:tc>
          <w:tcPr>
            <w:tcW w:w="5382" w:type="dxa"/>
            <w:vAlign w:val="center"/>
          </w:tcPr>
          <w:p w14:paraId="4C43B4DE" w14:textId="77777777" w:rsidR="00D04024" w:rsidRDefault="00D04024" w:rsidP="00D960CC">
            <w:pPr>
              <w:rPr>
                <w:szCs w:val="22"/>
              </w:rPr>
            </w:pPr>
            <w:r>
              <w:rPr>
                <w:sz w:val="22"/>
                <w:szCs w:val="22"/>
              </w:rPr>
              <w:t>Среднемесячный размер субсидий на семью, рублей</w:t>
            </w:r>
          </w:p>
        </w:tc>
        <w:tc>
          <w:tcPr>
            <w:tcW w:w="1417" w:type="dxa"/>
          </w:tcPr>
          <w:p w14:paraId="5C7E7AEB" w14:textId="77777777" w:rsidR="00D04024" w:rsidRDefault="00D04024" w:rsidP="00D960CC">
            <w:pPr>
              <w:jc w:val="center"/>
              <w:rPr>
                <w:szCs w:val="22"/>
              </w:rPr>
            </w:pPr>
            <w:r w:rsidRPr="001D3E8A">
              <w:rPr>
                <w:sz w:val="20"/>
              </w:rPr>
              <w:t>Нет информации</w:t>
            </w:r>
          </w:p>
        </w:tc>
        <w:tc>
          <w:tcPr>
            <w:tcW w:w="1560" w:type="dxa"/>
          </w:tcPr>
          <w:p w14:paraId="7B3E7424" w14:textId="77777777" w:rsidR="00D04024" w:rsidRDefault="00D04024" w:rsidP="00D960CC">
            <w:pPr>
              <w:jc w:val="center"/>
              <w:rPr>
                <w:szCs w:val="22"/>
              </w:rPr>
            </w:pPr>
            <w:r w:rsidRPr="001D3E8A">
              <w:rPr>
                <w:sz w:val="20"/>
              </w:rPr>
              <w:t>Нет информации</w:t>
            </w:r>
          </w:p>
        </w:tc>
        <w:tc>
          <w:tcPr>
            <w:tcW w:w="1451" w:type="dxa"/>
          </w:tcPr>
          <w:p w14:paraId="25FA8310" w14:textId="77777777" w:rsidR="00D04024" w:rsidRDefault="00D04024" w:rsidP="00D960CC">
            <w:pPr>
              <w:jc w:val="center"/>
              <w:rPr>
                <w:szCs w:val="22"/>
              </w:rPr>
            </w:pPr>
            <w:r w:rsidRPr="001D3E8A">
              <w:rPr>
                <w:sz w:val="20"/>
              </w:rPr>
              <w:t>Нет информации</w:t>
            </w:r>
          </w:p>
        </w:tc>
      </w:tr>
    </w:tbl>
    <w:p w14:paraId="32C8297B" w14:textId="77777777" w:rsidR="00D04024" w:rsidRDefault="00D04024" w:rsidP="00D04024"/>
    <w:p w14:paraId="43EC292D" w14:textId="77777777" w:rsidR="00D04024" w:rsidRPr="00294A85" w:rsidRDefault="00D04024" w:rsidP="00D04024">
      <w:pPr>
        <w:jc w:val="both"/>
        <w:rPr>
          <w:bCs/>
        </w:rPr>
      </w:pPr>
      <w:bookmarkStart w:id="80" w:name="_Hlk163247783"/>
      <w:r w:rsidRPr="00294A85">
        <w:t>Анализ данной информации, предоставленной  отделом социальной  защиты администрации муниципального  образования</w:t>
      </w:r>
      <w:r w:rsidRPr="00294A85">
        <w:rPr>
          <w:bCs/>
        </w:rPr>
        <w:t xml:space="preserve"> показывает, что количество семей и среднемесячный размер субсидий на семью с 2021года по 2023 не уменьшались. Вместе с тем следует заметить, что тарифы на все коммунальные  услуги выросли. Также имел значительный рост  и </w:t>
      </w:r>
      <w:r>
        <w:rPr>
          <w:bCs/>
        </w:rPr>
        <w:t xml:space="preserve"> </w:t>
      </w:r>
      <w:r w:rsidRPr="00294A85">
        <w:rPr>
          <w:bCs/>
        </w:rPr>
        <w:t>среднедушевого дохода.</w:t>
      </w:r>
    </w:p>
    <w:p w14:paraId="55F486DA" w14:textId="77777777" w:rsidR="00D04024" w:rsidRDefault="00D04024" w:rsidP="00D04024">
      <w:pPr>
        <w:jc w:val="both"/>
      </w:pPr>
      <w:r w:rsidRPr="00A5099E">
        <w:rPr>
          <w:b/>
          <w:bCs/>
        </w:rPr>
        <w:t xml:space="preserve"> С учётом</w:t>
      </w:r>
      <w:r>
        <w:t xml:space="preserve"> данных обстоятельств был выполнен прогноз численности населения, получающего социальную поддержку, необходимого размера компенсационных выплат и средний размер компенсационной выплаты на человека в месяц.</w:t>
      </w:r>
    </w:p>
    <w:bookmarkEnd w:id="80"/>
    <w:p w14:paraId="20E63B6E" w14:textId="32E14D33" w:rsidR="00D04024" w:rsidRDefault="00D04024" w:rsidP="00D04024">
      <w:r>
        <w:t xml:space="preserve">Данные расчёты выполнены в таблице   </w:t>
      </w:r>
      <w:r w:rsidR="00E5274F">
        <w:t>6.2</w:t>
      </w:r>
      <w:r>
        <w:t>.</w:t>
      </w:r>
    </w:p>
    <w:p w14:paraId="3B82A375" w14:textId="77777777" w:rsidR="00D04024" w:rsidRDefault="00D04024" w:rsidP="00D04024">
      <w:r>
        <w:t xml:space="preserve">. </w:t>
      </w:r>
    </w:p>
    <w:p w14:paraId="1DC597B2" w14:textId="5785B690" w:rsidR="00D04024" w:rsidRDefault="00D04024" w:rsidP="00D04024">
      <w:pPr>
        <w:rPr>
          <w:b/>
        </w:rPr>
      </w:pPr>
      <w:r>
        <w:rPr>
          <w:b/>
        </w:rPr>
        <w:t xml:space="preserve">Таблица  </w:t>
      </w:r>
      <w:r w:rsidR="00E5274F">
        <w:rPr>
          <w:b/>
        </w:rPr>
        <w:t>6.2</w:t>
      </w:r>
      <w:r>
        <w:rPr>
          <w:b/>
        </w:rPr>
        <w:t>. Расчёт сопоставимости прогнозного совокупного платежа населения за коммунальные ресурсы с прогнозами доходов населения</w:t>
      </w:r>
    </w:p>
    <w:tbl>
      <w:tblPr>
        <w:tblW w:w="9973" w:type="dxa"/>
        <w:tblInd w:w="-5" w:type="dxa"/>
        <w:tblLook w:val="04A0" w:firstRow="1" w:lastRow="0" w:firstColumn="1" w:lastColumn="0" w:noHBand="0" w:noVBand="1"/>
      </w:tblPr>
      <w:tblGrid>
        <w:gridCol w:w="3025"/>
        <w:gridCol w:w="995"/>
        <w:gridCol w:w="1040"/>
        <w:gridCol w:w="931"/>
        <w:gridCol w:w="1080"/>
        <w:gridCol w:w="931"/>
        <w:gridCol w:w="931"/>
        <w:gridCol w:w="1040"/>
      </w:tblGrid>
      <w:tr w:rsidR="00D04024" w14:paraId="268AE230" w14:textId="77777777" w:rsidTr="00D960CC">
        <w:trPr>
          <w:trHeight w:val="288"/>
        </w:trPr>
        <w:tc>
          <w:tcPr>
            <w:tcW w:w="3025" w:type="dxa"/>
            <w:tcBorders>
              <w:top w:val="single" w:sz="4" w:space="0" w:color="auto"/>
              <w:left w:val="single" w:sz="4" w:space="0" w:color="auto"/>
              <w:bottom w:val="single" w:sz="4" w:space="0" w:color="auto"/>
              <w:right w:val="single" w:sz="4" w:space="0" w:color="auto"/>
            </w:tcBorders>
            <w:vAlign w:val="bottom"/>
          </w:tcPr>
          <w:p w14:paraId="4059597C" w14:textId="77777777" w:rsidR="00D04024" w:rsidRDefault="00D04024" w:rsidP="00D960CC">
            <w:pPr>
              <w:rPr>
                <w:szCs w:val="22"/>
              </w:rPr>
            </w:pPr>
            <w:r>
              <w:rPr>
                <w:sz w:val="22"/>
                <w:szCs w:val="22"/>
              </w:rPr>
              <w:t>Наименование</w:t>
            </w:r>
          </w:p>
        </w:tc>
        <w:tc>
          <w:tcPr>
            <w:tcW w:w="995" w:type="dxa"/>
            <w:tcBorders>
              <w:top w:val="single" w:sz="4" w:space="0" w:color="auto"/>
              <w:left w:val="nil"/>
              <w:bottom w:val="single" w:sz="4" w:space="0" w:color="auto"/>
              <w:right w:val="single" w:sz="4" w:space="0" w:color="auto"/>
            </w:tcBorders>
            <w:noWrap/>
            <w:vAlign w:val="center"/>
          </w:tcPr>
          <w:p w14:paraId="3ECAD160" w14:textId="77777777" w:rsidR="00D04024" w:rsidRDefault="00D04024" w:rsidP="00D960CC">
            <w:pPr>
              <w:rPr>
                <w:szCs w:val="22"/>
              </w:rPr>
            </w:pPr>
            <w:proofErr w:type="spellStart"/>
            <w:r>
              <w:rPr>
                <w:sz w:val="22"/>
                <w:szCs w:val="22"/>
              </w:rPr>
              <w:t>Ед.изм</w:t>
            </w:r>
            <w:proofErr w:type="spellEnd"/>
            <w:r>
              <w:rPr>
                <w:sz w:val="22"/>
                <w:szCs w:val="22"/>
              </w:rPr>
              <w:t>.</w:t>
            </w:r>
          </w:p>
        </w:tc>
        <w:tc>
          <w:tcPr>
            <w:tcW w:w="1040" w:type="dxa"/>
            <w:tcBorders>
              <w:top w:val="single" w:sz="4" w:space="0" w:color="auto"/>
              <w:left w:val="nil"/>
              <w:bottom w:val="single" w:sz="4" w:space="0" w:color="auto"/>
              <w:right w:val="single" w:sz="4" w:space="0" w:color="auto"/>
            </w:tcBorders>
            <w:noWrap/>
            <w:vAlign w:val="center"/>
          </w:tcPr>
          <w:p w14:paraId="05CF15DD" w14:textId="77777777" w:rsidR="00D04024" w:rsidRDefault="00D04024" w:rsidP="00D960CC">
            <w:pPr>
              <w:jc w:val="center"/>
              <w:rPr>
                <w:szCs w:val="22"/>
              </w:rPr>
            </w:pPr>
            <w:r>
              <w:rPr>
                <w:sz w:val="22"/>
                <w:szCs w:val="22"/>
              </w:rPr>
              <w:t>2024</w:t>
            </w:r>
          </w:p>
        </w:tc>
        <w:tc>
          <w:tcPr>
            <w:tcW w:w="931" w:type="dxa"/>
            <w:tcBorders>
              <w:top w:val="single" w:sz="4" w:space="0" w:color="auto"/>
              <w:left w:val="nil"/>
              <w:bottom w:val="single" w:sz="4" w:space="0" w:color="auto"/>
              <w:right w:val="single" w:sz="4" w:space="0" w:color="auto"/>
            </w:tcBorders>
            <w:noWrap/>
            <w:vAlign w:val="center"/>
          </w:tcPr>
          <w:p w14:paraId="7486656C" w14:textId="77777777" w:rsidR="00D04024" w:rsidRDefault="00D04024" w:rsidP="00D960CC">
            <w:pPr>
              <w:jc w:val="center"/>
              <w:rPr>
                <w:szCs w:val="22"/>
              </w:rPr>
            </w:pPr>
            <w:r>
              <w:rPr>
                <w:sz w:val="22"/>
                <w:szCs w:val="22"/>
              </w:rPr>
              <w:t>2025</w:t>
            </w:r>
          </w:p>
        </w:tc>
        <w:tc>
          <w:tcPr>
            <w:tcW w:w="1080" w:type="dxa"/>
            <w:tcBorders>
              <w:top w:val="single" w:sz="4" w:space="0" w:color="auto"/>
              <w:left w:val="nil"/>
              <w:bottom w:val="single" w:sz="4" w:space="0" w:color="auto"/>
              <w:right w:val="single" w:sz="4" w:space="0" w:color="auto"/>
            </w:tcBorders>
            <w:noWrap/>
            <w:vAlign w:val="center"/>
          </w:tcPr>
          <w:p w14:paraId="62EDCB88" w14:textId="77777777" w:rsidR="00D04024" w:rsidRDefault="00D04024" w:rsidP="00D960CC">
            <w:pPr>
              <w:jc w:val="center"/>
              <w:rPr>
                <w:szCs w:val="22"/>
              </w:rPr>
            </w:pPr>
            <w:r>
              <w:rPr>
                <w:sz w:val="22"/>
                <w:szCs w:val="22"/>
              </w:rPr>
              <w:t>2026</w:t>
            </w:r>
          </w:p>
        </w:tc>
        <w:tc>
          <w:tcPr>
            <w:tcW w:w="931" w:type="dxa"/>
            <w:tcBorders>
              <w:top w:val="single" w:sz="4" w:space="0" w:color="auto"/>
              <w:left w:val="nil"/>
              <w:bottom w:val="single" w:sz="4" w:space="0" w:color="auto"/>
              <w:right w:val="single" w:sz="4" w:space="0" w:color="auto"/>
            </w:tcBorders>
            <w:noWrap/>
            <w:vAlign w:val="center"/>
          </w:tcPr>
          <w:p w14:paraId="57A5FE71" w14:textId="77777777" w:rsidR="00D04024" w:rsidRDefault="00D04024" w:rsidP="00D960CC">
            <w:pPr>
              <w:jc w:val="center"/>
              <w:rPr>
                <w:szCs w:val="22"/>
              </w:rPr>
            </w:pPr>
            <w:r>
              <w:rPr>
                <w:sz w:val="22"/>
                <w:szCs w:val="22"/>
              </w:rPr>
              <w:t>2027</w:t>
            </w:r>
          </w:p>
        </w:tc>
        <w:tc>
          <w:tcPr>
            <w:tcW w:w="931" w:type="dxa"/>
            <w:tcBorders>
              <w:top w:val="single" w:sz="4" w:space="0" w:color="auto"/>
              <w:left w:val="nil"/>
              <w:bottom w:val="single" w:sz="4" w:space="0" w:color="auto"/>
              <w:right w:val="single" w:sz="4" w:space="0" w:color="auto"/>
            </w:tcBorders>
            <w:noWrap/>
            <w:vAlign w:val="center"/>
          </w:tcPr>
          <w:p w14:paraId="161F0D52" w14:textId="77777777" w:rsidR="00D04024" w:rsidRDefault="00D04024" w:rsidP="00D960CC">
            <w:pPr>
              <w:jc w:val="center"/>
              <w:rPr>
                <w:szCs w:val="22"/>
              </w:rPr>
            </w:pPr>
            <w:r>
              <w:rPr>
                <w:sz w:val="22"/>
                <w:szCs w:val="22"/>
              </w:rPr>
              <w:t>2028</w:t>
            </w:r>
          </w:p>
        </w:tc>
        <w:tc>
          <w:tcPr>
            <w:tcW w:w="1040" w:type="dxa"/>
            <w:tcBorders>
              <w:top w:val="single" w:sz="4" w:space="0" w:color="auto"/>
              <w:left w:val="nil"/>
              <w:bottom w:val="single" w:sz="4" w:space="0" w:color="auto"/>
              <w:right w:val="single" w:sz="4" w:space="0" w:color="auto"/>
            </w:tcBorders>
            <w:noWrap/>
            <w:vAlign w:val="center"/>
          </w:tcPr>
          <w:p w14:paraId="404EB537" w14:textId="77777777" w:rsidR="00D04024" w:rsidRDefault="00D04024" w:rsidP="00D960CC">
            <w:pPr>
              <w:jc w:val="center"/>
              <w:rPr>
                <w:szCs w:val="22"/>
              </w:rPr>
            </w:pPr>
            <w:r>
              <w:rPr>
                <w:sz w:val="22"/>
                <w:szCs w:val="22"/>
              </w:rPr>
              <w:t>2029-2033</w:t>
            </w:r>
          </w:p>
        </w:tc>
      </w:tr>
      <w:tr w:rsidR="00D04024" w14:paraId="237FBAA5" w14:textId="77777777" w:rsidTr="00D960CC">
        <w:trPr>
          <w:trHeight w:val="288"/>
        </w:trPr>
        <w:tc>
          <w:tcPr>
            <w:tcW w:w="3025" w:type="dxa"/>
            <w:tcBorders>
              <w:top w:val="single" w:sz="4" w:space="0" w:color="auto"/>
              <w:left w:val="single" w:sz="4" w:space="0" w:color="auto"/>
              <w:bottom w:val="single" w:sz="4" w:space="0" w:color="auto"/>
              <w:right w:val="single" w:sz="4" w:space="0" w:color="auto"/>
            </w:tcBorders>
            <w:vAlign w:val="bottom"/>
          </w:tcPr>
          <w:p w14:paraId="391411CC" w14:textId="77777777" w:rsidR="00D04024" w:rsidRDefault="00D04024" w:rsidP="00D960CC">
            <w:pPr>
              <w:rPr>
                <w:szCs w:val="22"/>
              </w:rPr>
            </w:pPr>
            <w:r>
              <w:rPr>
                <w:sz w:val="22"/>
                <w:szCs w:val="22"/>
              </w:rPr>
              <w:t>Среднедушевой доход населения</w:t>
            </w:r>
          </w:p>
        </w:tc>
        <w:tc>
          <w:tcPr>
            <w:tcW w:w="995" w:type="dxa"/>
            <w:tcBorders>
              <w:top w:val="single" w:sz="4" w:space="0" w:color="auto"/>
              <w:left w:val="nil"/>
              <w:bottom w:val="single" w:sz="4" w:space="0" w:color="auto"/>
              <w:right w:val="single" w:sz="4" w:space="0" w:color="auto"/>
            </w:tcBorders>
            <w:noWrap/>
            <w:vAlign w:val="center"/>
          </w:tcPr>
          <w:p w14:paraId="51FB8817" w14:textId="77777777" w:rsidR="00D04024" w:rsidRDefault="00D04024" w:rsidP="00D960CC">
            <w:pPr>
              <w:jc w:val="center"/>
              <w:rPr>
                <w:szCs w:val="22"/>
              </w:rPr>
            </w:pPr>
            <w:proofErr w:type="spellStart"/>
            <w:r>
              <w:rPr>
                <w:sz w:val="22"/>
                <w:szCs w:val="22"/>
              </w:rPr>
              <w:t>руб</w:t>
            </w:r>
            <w:proofErr w:type="spellEnd"/>
            <w:r>
              <w:rPr>
                <w:sz w:val="22"/>
                <w:szCs w:val="22"/>
              </w:rPr>
              <w:t>/чел</w:t>
            </w:r>
          </w:p>
        </w:tc>
        <w:tc>
          <w:tcPr>
            <w:tcW w:w="1040" w:type="dxa"/>
            <w:tcBorders>
              <w:top w:val="single" w:sz="4" w:space="0" w:color="auto"/>
              <w:left w:val="nil"/>
              <w:bottom w:val="single" w:sz="4" w:space="0" w:color="auto"/>
              <w:right w:val="single" w:sz="4" w:space="0" w:color="auto"/>
            </w:tcBorders>
            <w:noWrap/>
            <w:vAlign w:val="center"/>
          </w:tcPr>
          <w:p w14:paraId="39A0B10C" w14:textId="77777777" w:rsidR="00D04024" w:rsidRDefault="00D04024" w:rsidP="00D960CC">
            <w:pPr>
              <w:jc w:val="center"/>
              <w:rPr>
                <w:szCs w:val="22"/>
              </w:rPr>
            </w:pPr>
            <w:r>
              <w:rPr>
                <w:color w:val="000000"/>
                <w:sz w:val="20"/>
              </w:rPr>
              <w:t>41454,0</w:t>
            </w:r>
          </w:p>
        </w:tc>
        <w:tc>
          <w:tcPr>
            <w:tcW w:w="931" w:type="dxa"/>
            <w:tcBorders>
              <w:top w:val="single" w:sz="4" w:space="0" w:color="auto"/>
              <w:left w:val="nil"/>
              <w:bottom w:val="single" w:sz="4" w:space="0" w:color="auto"/>
              <w:right w:val="single" w:sz="4" w:space="0" w:color="auto"/>
            </w:tcBorders>
            <w:noWrap/>
            <w:vAlign w:val="center"/>
          </w:tcPr>
          <w:p w14:paraId="64B4F944" w14:textId="77777777" w:rsidR="00D04024" w:rsidRDefault="00D04024" w:rsidP="00D960CC">
            <w:pPr>
              <w:jc w:val="center"/>
              <w:rPr>
                <w:szCs w:val="22"/>
              </w:rPr>
            </w:pPr>
            <w:r>
              <w:rPr>
                <w:color w:val="000000"/>
                <w:sz w:val="20"/>
              </w:rPr>
              <w:t>43526,7</w:t>
            </w:r>
          </w:p>
        </w:tc>
        <w:tc>
          <w:tcPr>
            <w:tcW w:w="1080" w:type="dxa"/>
            <w:tcBorders>
              <w:top w:val="single" w:sz="4" w:space="0" w:color="auto"/>
              <w:left w:val="nil"/>
              <w:bottom w:val="single" w:sz="4" w:space="0" w:color="auto"/>
              <w:right w:val="single" w:sz="4" w:space="0" w:color="auto"/>
            </w:tcBorders>
            <w:noWrap/>
            <w:vAlign w:val="center"/>
          </w:tcPr>
          <w:p w14:paraId="0DCB92BA" w14:textId="77777777" w:rsidR="00D04024" w:rsidRDefault="00D04024" w:rsidP="00D960CC">
            <w:pPr>
              <w:jc w:val="center"/>
              <w:rPr>
                <w:szCs w:val="22"/>
              </w:rPr>
            </w:pPr>
            <w:r>
              <w:rPr>
                <w:color w:val="000000"/>
                <w:sz w:val="20"/>
              </w:rPr>
              <w:t>45703,0</w:t>
            </w:r>
          </w:p>
        </w:tc>
        <w:tc>
          <w:tcPr>
            <w:tcW w:w="931" w:type="dxa"/>
            <w:tcBorders>
              <w:top w:val="single" w:sz="4" w:space="0" w:color="auto"/>
              <w:left w:val="nil"/>
              <w:bottom w:val="single" w:sz="4" w:space="0" w:color="auto"/>
              <w:right w:val="single" w:sz="4" w:space="0" w:color="auto"/>
            </w:tcBorders>
            <w:noWrap/>
            <w:vAlign w:val="center"/>
          </w:tcPr>
          <w:p w14:paraId="55C8A80F" w14:textId="77777777" w:rsidR="00D04024" w:rsidRDefault="00D04024" w:rsidP="00D960CC">
            <w:pPr>
              <w:jc w:val="center"/>
              <w:rPr>
                <w:szCs w:val="22"/>
              </w:rPr>
            </w:pPr>
            <w:r>
              <w:rPr>
                <w:color w:val="000000"/>
                <w:sz w:val="20"/>
              </w:rPr>
              <w:t>47988,2</w:t>
            </w:r>
          </w:p>
        </w:tc>
        <w:tc>
          <w:tcPr>
            <w:tcW w:w="931" w:type="dxa"/>
            <w:tcBorders>
              <w:top w:val="single" w:sz="4" w:space="0" w:color="auto"/>
              <w:left w:val="nil"/>
              <w:bottom w:val="single" w:sz="4" w:space="0" w:color="auto"/>
              <w:right w:val="single" w:sz="4" w:space="0" w:color="auto"/>
            </w:tcBorders>
            <w:noWrap/>
            <w:vAlign w:val="center"/>
          </w:tcPr>
          <w:p w14:paraId="0DE43406" w14:textId="77777777" w:rsidR="00D04024" w:rsidRDefault="00D04024" w:rsidP="00D960CC">
            <w:pPr>
              <w:jc w:val="center"/>
              <w:rPr>
                <w:szCs w:val="22"/>
              </w:rPr>
            </w:pPr>
            <w:r>
              <w:rPr>
                <w:color w:val="000000"/>
                <w:sz w:val="20"/>
              </w:rPr>
              <w:t>50387,6</w:t>
            </w:r>
          </w:p>
        </w:tc>
        <w:tc>
          <w:tcPr>
            <w:tcW w:w="1040" w:type="dxa"/>
            <w:tcBorders>
              <w:top w:val="single" w:sz="4" w:space="0" w:color="auto"/>
              <w:left w:val="nil"/>
              <w:bottom w:val="single" w:sz="4" w:space="0" w:color="auto"/>
              <w:right w:val="single" w:sz="4" w:space="0" w:color="auto"/>
            </w:tcBorders>
            <w:noWrap/>
            <w:vAlign w:val="center"/>
          </w:tcPr>
          <w:p w14:paraId="06AC853A" w14:textId="77777777" w:rsidR="00D04024" w:rsidRDefault="00D04024" w:rsidP="00D960CC">
            <w:pPr>
              <w:jc w:val="center"/>
              <w:rPr>
                <w:szCs w:val="22"/>
              </w:rPr>
            </w:pPr>
            <w:r>
              <w:rPr>
                <w:color w:val="000000"/>
                <w:sz w:val="22"/>
                <w:szCs w:val="22"/>
              </w:rPr>
              <w:t>57008,9</w:t>
            </w:r>
          </w:p>
        </w:tc>
      </w:tr>
      <w:tr w:rsidR="00D04024" w14:paraId="432C2D2A" w14:textId="77777777" w:rsidTr="00D960CC">
        <w:trPr>
          <w:trHeight w:val="804"/>
        </w:trPr>
        <w:tc>
          <w:tcPr>
            <w:tcW w:w="3025" w:type="dxa"/>
            <w:tcBorders>
              <w:top w:val="nil"/>
              <w:left w:val="single" w:sz="4" w:space="0" w:color="auto"/>
              <w:bottom w:val="single" w:sz="4" w:space="0" w:color="auto"/>
              <w:right w:val="single" w:sz="4" w:space="0" w:color="auto"/>
            </w:tcBorders>
            <w:vAlign w:val="bottom"/>
          </w:tcPr>
          <w:p w14:paraId="762804BC" w14:textId="77777777" w:rsidR="00D04024" w:rsidRDefault="00D04024" w:rsidP="00D960CC">
            <w:pPr>
              <w:rPr>
                <w:szCs w:val="22"/>
              </w:rPr>
            </w:pPr>
            <w:r>
              <w:rPr>
                <w:sz w:val="22"/>
                <w:szCs w:val="22"/>
              </w:rPr>
              <w:t>Совокупный расход на коммунальные  услуги в месяц на человека</w:t>
            </w:r>
          </w:p>
        </w:tc>
        <w:tc>
          <w:tcPr>
            <w:tcW w:w="995" w:type="dxa"/>
            <w:tcBorders>
              <w:top w:val="nil"/>
              <w:left w:val="nil"/>
              <w:bottom w:val="single" w:sz="4" w:space="0" w:color="auto"/>
              <w:right w:val="single" w:sz="4" w:space="0" w:color="auto"/>
            </w:tcBorders>
            <w:noWrap/>
            <w:vAlign w:val="center"/>
          </w:tcPr>
          <w:p w14:paraId="784A945C" w14:textId="77777777" w:rsidR="00D04024" w:rsidRDefault="00D04024" w:rsidP="00D960CC">
            <w:pPr>
              <w:jc w:val="center"/>
              <w:rPr>
                <w:szCs w:val="22"/>
              </w:rPr>
            </w:pPr>
            <w:proofErr w:type="spellStart"/>
            <w:r>
              <w:rPr>
                <w:sz w:val="22"/>
                <w:szCs w:val="22"/>
              </w:rPr>
              <w:t>руб</w:t>
            </w:r>
            <w:proofErr w:type="spellEnd"/>
            <w:r>
              <w:rPr>
                <w:sz w:val="22"/>
                <w:szCs w:val="22"/>
              </w:rPr>
              <w:t>/чел</w:t>
            </w:r>
          </w:p>
        </w:tc>
        <w:tc>
          <w:tcPr>
            <w:tcW w:w="1040" w:type="dxa"/>
            <w:tcBorders>
              <w:top w:val="nil"/>
              <w:left w:val="nil"/>
              <w:bottom w:val="single" w:sz="4" w:space="0" w:color="auto"/>
              <w:right w:val="single" w:sz="4" w:space="0" w:color="auto"/>
            </w:tcBorders>
            <w:noWrap/>
            <w:vAlign w:val="center"/>
          </w:tcPr>
          <w:p w14:paraId="602A7532" w14:textId="77777777" w:rsidR="00D04024" w:rsidRDefault="00D04024" w:rsidP="00D960CC">
            <w:pPr>
              <w:jc w:val="center"/>
              <w:rPr>
                <w:szCs w:val="22"/>
              </w:rPr>
            </w:pPr>
            <w:r>
              <w:rPr>
                <w:color w:val="000000"/>
                <w:sz w:val="20"/>
              </w:rPr>
              <w:t>36316,4</w:t>
            </w:r>
          </w:p>
        </w:tc>
        <w:tc>
          <w:tcPr>
            <w:tcW w:w="931" w:type="dxa"/>
            <w:tcBorders>
              <w:top w:val="nil"/>
              <w:left w:val="nil"/>
              <w:bottom w:val="single" w:sz="4" w:space="0" w:color="auto"/>
              <w:right w:val="single" w:sz="4" w:space="0" w:color="auto"/>
            </w:tcBorders>
            <w:noWrap/>
            <w:vAlign w:val="center"/>
          </w:tcPr>
          <w:p w14:paraId="57DEEF08" w14:textId="77777777" w:rsidR="00D04024" w:rsidRDefault="00D04024" w:rsidP="00D960CC">
            <w:pPr>
              <w:jc w:val="center"/>
              <w:rPr>
                <w:szCs w:val="22"/>
              </w:rPr>
            </w:pPr>
            <w:r>
              <w:rPr>
                <w:color w:val="000000"/>
                <w:sz w:val="20"/>
              </w:rPr>
              <w:t>38132,2</w:t>
            </w:r>
          </w:p>
        </w:tc>
        <w:tc>
          <w:tcPr>
            <w:tcW w:w="1080" w:type="dxa"/>
            <w:tcBorders>
              <w:top w:val="nil"/>
              <w:left w:val="nil"/>
              <w:bottom w:val="single" w:sz="4" w:space="0" w:color="auto"/>
              <w:right w:val="single" w:sz="4" w:space="0" w:color="auto"/>
            </w:tcBorders>
            <w:noWrap/>
            <w:vAlign w:val="center"/>
          </w:tcPr>
          <w:p w14:paraId="1E84E704" w14:textId="77777777" w:rsidR="00D04024" w:rsidRDefault="00D04024" w:rsidP="00D960CC">
            <w:pPr>
              <w:jc w:val="center"/>
              <w:rPr>
                <w:szCs w:val="22"/>
              </w:rPr>
            </w:pPr>
            <w:r>
              <w:rPr>
                <w:color w:val="000000"/>
                <w:sz w:val="20"/>
              </w:rPr>
              <w:t>40038,8</w:t>
            </w:r>
          </w:p>
        </w:tc>
        <w:tc>
          <w:tcPr>
            <w:tcW w:w="931" w:type="dxa"/>
            <w:tcBorders>
              <w:top w:val="nil"/>
              <w:left w:val="nil"/>
              <w:bottom w:val="single" w:sz="4" w:space="0" w:color="auto"/>
              <w:right w:val="single" w:sz="4" w:space="0" w:color="auto"/>
            </w:tcBorders>
            <w:noWrap/>
            <w:vAlign w:val="center"/>
          </w:tcPr>
          <w:p w14:paraId="6B9F4783" w14:textId="77777777" w:rsidR="00D04024" w:rsidRDefault="00D04024" w:rsidP="00D960CC">
            <w:pPr>
              <w:jc w:val="center"/>
              <w:rPr>
                <w:szCs w:val="22"/>
              </w:rPr>
            </w:pPr>
            <w:r>
              <w:rPr>
                <w:color w:val="000000"/>
                <w:sz w:val="20"/>
              </w:rPr>
              <w:t>42040,7</w:t>
            </w:r>
          </w:p>
        </w:tc>
        <w:tc>
          <w:tcPr>
            <w:tcW w:w="931" w:type="dxa"/>
            <w:tcBorders>
              <w:top w:val="nil"/>
              <w:left w:val="nil"/>
              <w:bottom w:val="single" w:sz="4" w:space="0" w:color="auto"/>
              <w:right w:val="single" w:sz="4" w:space="0" w:color="auto"/>
            </w:tcBorders>
            <w:noWrap/>
            <w:vAlign w:val="center"/>
          </w:tcPr>
          <w:p w14:paraId="58875C3B" w14:textId="77777777" w:rsidR="00D04024" w:rsidRDefault="00D04024" w:rsidP="00D960CC">
            <w:pPr>
              <w:jc w:val="center"/>
              <w:rPr>
                <w:szCs w:val="22"/>
              </w:rPr>
            </w:pPr>
            <w:r>
              <w:rPr>
                <w:color w:val="000000"/>
                <w:sz w:val="20"/>
              </w:rPr>
              <w:t>44142,8</w:t>
            </w:r>
          </w:p>
        </w:tc>
        <w:tc>
          <w:tcPr>
            <w:tcW w:w="1040" w:type="dxa"/>
            <w:tcBorders>
              <w:top w:val="nil"/>
              <w:left w:val="nil"/>
              <w:bottom w:val="single" w:sz="4" w:space="0" w:color="auto"/>
              <w:right w:val="single" w:sz="4" w:space="0" w:color="auto"/>
            </w:tcBorders>
            <w:noWrap/>
            <w:vAlign w:val="center"/>
          </w:tcPr>
          <w:p w14:paraId="5BEA3626" w14:textId="77777777" w:rsidR="00D04024" w:rsidRDefault="00D04024" w:rsidP="00D960CC">
            <w:pPr>
              <w:jc w:val="center"/>
              <w:rPr>
                <w:szCs w:val="22"/>
              </w:rPr>
            </w:pPr>
            <w:r>
              <w:rPr>
                <w:color w:val="000000"/>
                <w:sz w:val="22"/>
                <w:szCs w:val="22"/>
              </w:rPr>
              <w:t>49943,5</w:t>
            </w:r>
          </w:p>
        </w:tc>
      </w:tr>
      <w:tr w:rsidR="00D04024" w14:paraId="7D2CE6AD" w14:textId="77777777" w:rsidTr="00D960CC">
        <w:trPr>
          <w:trHeight w:val="804"/>
        </w:trPr>
        <w:tc>
          <w:tcPr>
            <w:tcW w:w="3025" w:type="dxa"/>
            <w:tcBorders>
              <w:top w:val="nil"/>
              <w:left w:val="single" w:sz="4" w:space="0" w:color="auto"/>
              <w:bottom w:val="single" w:sz="4" w:space="0" w:color="auto"/>
              <w:right w:val="single" w:sz="4" w:space="0" w:color="auto"/>
            </w:tcBorders>
            <w:vAlign w:val="bottom"/>
          </w:tcPr>
          <w:p w14:paraId="10CD8A8A" w14:textId="77777777" w:rsidR="00D04024" w:rsidRDefault="00D04024" w:rsidP="00D960CC">
            <w:pPr>
              <w:rPr>
                <w:szCs w:val="22"/>
              </w:rPr>
            </w:pPr>
            <w:r>
              <w:rPr>
                <w:sz w:val="22"/>
                <w:szCs w:val="22"/>
              </w:rPr>
              <w:t>Совокупный расход на коммунальные   услуги в месяц на человека</w:t>
            </w:r>
          </w:p>
        </w:tc>
        <w:tc>
          <w:tcPr>
            <w:tcW w:w="995" w:type="dxa"/>
            <w:tcBorders>
              <w:top w:val="nil"/>
              <w:left w:val="nil"/>
              <w:bottom w:val="single" w:sz="4" w:space="0" w:color="auto"/>
              <w:right w:val="single" w:sz="4" w:space="0" w:color="auto"/>
            </w:tcBorders>
            <w:noWrap/>
            <w:vAlign w:val="center"/>
          </w:tcPr>
          <w:p w14:paraId="38488149" w14:textId="77777777" w:rsidR="00D04024" w:rsidRDefault="00D04024" w:rsidP="00D960CC">
            <w:pPr>
              <w:jc w:val="center"/>
              <w:rPr>
                <w:szCs w:val="22"/>
              </w:rPr>
            </w:pPr>
            <w:proofErr w:type="spellStart"/>
            <w:r>
              <w:rPr>
                <w:sz w:val="22"/>
                <w:szCs w:val="22"/>
              </w:rPr>
              <w:t>руб</w:t>
            </w:r>
            <w:proofErr w:type="spellEnd"/>
            <w:r>
              <w:rPr>
                <w:sz w:val="22"/>
                <w:szCs w:val="22"/>
              </w:rPr>
              <w:t>/чел</w:t>
            </w:r>
          </w:p>
        </w:tc>
        <w:tc>
          <w:tcPr>
            <w:tcW w:w="1040" w:type="dxa"/>
            <w:tcBorders>
              <w:top w:val="nil"/>
              <w:left w:val="nil"/>
              <w:bottom w:val="single" w:sz="4" w:space="0" w:color="auto"/>
              <w:right w:val="single" w:sz="4" w:space="0" w:color="auto"/>
            </w:tcBorders>
            <w:noWrap/>
            <w:vAlign w:val="center"/>
          </w:tcPr>
          <w:p w14:paraId="5094AD5A" w14:textId="77777777" w:rsidR="00D04024" w:rsidRDefault="00D04024" w:rsidP="00D960CC">
            <w:pPr>
              <w:jc w:val="center"/>
              <w:rPr>
                <w:szCs w:val="22"/>
              </w:rPr>
            </w:pPr>
            <w:r>
              <w:rPr>
                <w:rFonts w:ascii="Calibri" w:hAnsi="Calibri" w:cs="Calibri"/>
                <w:color w:val="000000"/>
                <w:sz w:val="22"/>
                <w:szCs w:val="22"/>
              </w:rPr>
              <w:t>2111,7</w:t>
            </w:r>
          </w:p>
        </w:tc>
        <w:tc>
          <w:tcPr>
            <w:tcW w:w="931" w:type="dxa"/>
            <w:tcBorders>
              <w:top w:val="nil"/>
              <w:left w:val="nil"/>
              <w:bottom w:val="single" w:sz="4" w:space="0" w:color="auto"/>
              <w:right w:val="single" w:sz="4" w:space="0" w:color="auto"/>
            </w:tcBorders>
            <w:noWrap/>
            <w:vAlign w:val="center"/>
          </w:tcPr>
          <w:p w14:paraId="72CB3BBF" w14:textId="77777777" w:rsidR="00D04024" w:rsidRDefault="00D04024" w:rsidP="00D960CC">
            <w:pPr>
              <w:jc w:val="center"/>
              <w:rPr>
                <w:szCs w:val="22"/>
              </w:rPr>
            </w:pPr>
            <w:r>
              <w:rPr>
                <w:rFonts w:ascii="Calibri" w:hAnsi="Calibri" w:cs="Calibri"/>
                <w:color w:val="000000"/>
                <w:sz w:val="22"/>
                <w:szCs w:val="22"/>
              </w:rPr>
              <w:t>2217,8</w:t>
            </w:r>
          </w:p>
        </w:tc>
        <w:tc>
          <w:tcPr>
            <w:tcW w:w="1080" w:type="dxa"/>
            <w:tcBorders>
              <w:top w:val="nil"/>
              <w:left w:val="nil"/>
              <w:bottom w:val="single" w:sz="4" w:space="0" w:color="auto"/>
              <w:right w:val="single" w:sz="4" w:space="0" w:color="auto"/>
            </w:tcBorders>
            <w:noWrap/>
            <w:vAlign w:val="center"/>
          </w:tcPr>
          <w:p w14:paraId="79BFF75C" w14:textId="77777777" w:rsidR="00D04024" w:rsidRDefault="00D04024" w:rsidP="00D960CC">
            <w:pPr>
              <w:jc w:val="center"/>
              <w:rPr>
                <w:szCs w:val="22"/>
              </w:rPr>
            </w:pPr>
            <w:r>
              <w:rPr>
                <w:rFonts w:ascii="Calibri" w:hAnsi="Calibri" w:cs="Calibri"/>
                <w:color w:val="000000"/>
                <w:sz w:val="22"/>
                <w:szCs w:val="22"/>
              </w:rPr>
              <w:t>2329,6</w:t>
            </w:r>
          </w:p>
        </w:tc>
        <w:tc>
          <w:tcPr>
            <w:tcW w:w="931" w:type="dxa"/>
            <w:tcBorders>
              <w:top w:val="nil"/>
              <w:left w:val="nil"/>
              <w:bottom w:val="single" w:sz="4" w:space="0" w:color="auto"/>
              <w:right w:val="single" w:sz="4" w:space="0" w:color="auto"/>
            </w:tcBorders>
            <w:noWrap/>
            <w:vAlign w:val="center"/>
          </w:tcPr>
          <w:p w14:paraId="548170B1" w14:textId="77777777" w:rsidR="00D04024" w:rsidRDefault="00D04024" w:rsidP="00D960CC">
            <w:pPr>
              <w:jc w:val="center"/>
              <w:rPr>
                <w:szCs w:val="22"/>
              </w:rPr>
            </w:pPr>
            <w:r>
              <w:rPr>
                <w:rFonts w:ascii="Calibri" w:hAnsi="Calibri" w:cs="Calibri"/>
                <w:color w:val="000000"/>
                <w:sz w:val="22"/>
                <w:szCs w:val="22"/>
              </w:rPr>
              <w:t>2447,4</w:t>
            </w:r>
          </w:p>
        </w:tc>
        <w:tc>
          <w:tcPr>
            <w:tcW w:w="931" w:type="dxa"/>
            <w:tcBorders>
              <w:top w:val="nil"/>
              <w:left w:val="nil"/>
              <w:bottom w:val="single" w:sz="4" w:space="0" w:color="auto"/>
              <w:right w:val="single" w:sz="4" w:space="0" w:color="auto"/>
            </w:tcBorders>
            <w:noWrap/>
            <w:vAlign w:val="center"/>
          </w:tcPr>
          <w:p w14:paraId="04CD2247" w14:textId="77777777" w:rsidR="00D04024" w:rsidRDefault="00D04024" w:rsidP="00D960CC">
            <w:pPr>
              <w:jc w:val="center"/>
              <w:rPr>
                <w:szCs w:val="22"/>
              </w:rPr>
            </w:pPr>
            <w:r>
              <w:rPr>
                <w:rFonts w:ascii="Calibri" w:hAnsi="Calibri" w:cs="Calibri"/>
                <w:color w:val="000000"/>
                <w:sz w:val="22"/>
                <w:szCs w:val="22"/>
              </w:rPr>
              <w:t>2565,2</w:t>
            </w:r>
          </w:p>
        </w:tc>
        <w:tc>
          <w:tcPr>
            <w:tcW w:w="1040" w:type="dxa"/>
            <w:tcBorders>
              <w:top w:val="nil"/>
              <w:left w:val="nil"/>
              <w:bottom w:val="single" w:sz="4" w:space="0" w:color="auto"/>
              <w:right w:val="single" w:sz="4" w:space="0" w:color="auto"/>
            </w:tcBorders>
            <w:noWrap/>
            <w:vAlign w:val="center"/>
          </w:tcPr>
          <w:p w14:paraId="4CA8A774" w14:textId="77777777" w:rsidR="00D04024" w:rsidRDefault="00D04024" w:rsidP="00D960CC">
            <w:pPr>
              <w:jc w:val="center"/>
              <w:rPr>
                <w:szCs w:val="22"/>
              </w:rPr>
            </w:pPr>
            <w:r>
              <w:rPr>
                <w:color w:val="000000"/>
                <w:sz w:val="22"/>
                <w:szCs w:val="22"/>
              </w:rPr>
              <w:t>2990,0</w:t>
            </w:r>
          </w:p>
        </w:tc>
      </w:tr>
      <w:tr w:rsidR="00D04024" w14:paraId="0F8A24B3" w14:textId="77777777" w:rsidTr="00D960CC">
        <w:trPr>
          <w:trHeight w:val="540"/>
        </w:trPr>
        <w:tc>
          <w:tcPr>
            <w:tcW w:w="3025" w:type="dxa"/>
            <w:tcBorders>
              <w:top w:val="nil"/>
              <w:left w:val="single" w:sz="4" w:space="0" w:color="auto"/>
              <w:bottom w:val="single" w:sz="4" w:space="0" w:color="auto"/>
              <w:right w:val="single" w:sz="4" w:space="0" w:color="auto"/>
            </w:tcBorders>
            <w:vAlign w:val="bottom"/>
          </w:tcPr>
          <w:p w14:paraId="3E9A7D60" w14:textId="77777777" w:rsidR="00D04024" w:rsidRDefault="00D04024" w:rsidP="00D960CC">
            <w:pPr>
              <w:rPr>
                <w:szCs w:val="22"/>
              </w:rPr>
            </w:pPr>
            <w:r>
              <w:rPr>
                <w:sz w:val="22"/>
                <w:szCs w:val="22"/>
              </w:rPr>
              <w:lastRenderedPageBreak/>
              <w:t xml:space="preserve">Доля в совокупном платеже на коммунальные услуги </w:t>
            </w:r>
          </w:p>
        </w:tc>
        <w:tc>
          <w:tcPr>
            <w:tcW w:w="995" w:type="dxa"/>
            <w:tcBorders>
              <w:top w:val="nil"/>
              <w:left w:val="nil"/>
              <w:bottom w:val="single" w:sz="4" w:space="0" w:color="auto"/>
              <w:right w:val="single" w:sz="4" w:space="0" w:color="auto"/>
            </w:tcBorders>
            <w:noWrap/>
            <w:vAlign w:val="center"/>
          </w:tcPr>
          <w:p w14:paraId="47C88F89" w14:textId="77777777" w:rsidR="00D04024" w:rsidRDefault="00D04024" w:rsidP="00D960CC">
            <w:pPr>
              <w:jc w:val="center"/>
              <w:rPr>
                <w:szCs w:val="22"/>
              </w:rPr>
            </w:pPr>
            <w:r>
              <w:rPr>
                <w:sz w:val="22"/>
                <w:szCs w:val="22"/>
              </w:rPr>
              <w:t>%</w:t>
            </w:r>
          </w:p>
        </w:tc>
        <w:tc>
          <w:tcPr>
            <w:tcW w:w="1040" w:type="dxa"/>
            <w:tcBorders>
              <w:top w:val="nil"/>
              <w:left w:val="nil"/>
              <w:bottom w:val="single" w:sz="4" w:space="0" w:color="auto"/>
              <w:right w:val="single" w:sz="4" w:space="0" w:color="auto"/>
            </w:tcBorders>
            <w:noWrap/>
            <w:vAlign w:val="center"/>
          </w:tcPr>
          <w:p w14:paraId="7437556E" w14:textId="77777777" w:rsidR="00D04024" w:rsidRDefault="00D04024" w:rsidP="00D960CC">
            <w:pPr>
              <w:jc w:val="center"/>
              <w:rPr>
                <w:szCs w:val="22"/>
              </w:rPr>
            </w:pPr>
            <w:r>
              <w:rPr>
                <w:rFonts w:ascii="Calibri" w:hAnsi="Calibri" w:cs="Calibri"/>
                <w:color w:val="000000"/>
                <w:sz w:val="22"/>
                <w:szCs w:val="22"/>
              </w:rPr>
              <w:t>5,09</w:t>
            </w:r>
          </w:p>
        </w:tc>
        <w:tc>
          <w:tcPr>
            <w:tcW w:w="931" w:type="dxa"/>
            <w:tcBorders>
              <w:top w:val="nil"/>
              <w:left w:val="nil"/>
              <w:bottom w:val="single" w:sz="4" w:space="0" w:color="auto"/>
              <w:right w:val="single" w:sz="4" w:space="0" w:color="auto"/>
            </w:tcBorders>
            <w:noWrap/>
            <w:vAlign w:val="center"/>
          </w:tcPr>
          <w:p w14:paraId="09D554ED" w14:textId="77777777" w:rsidR="00D04024" w:rsidRDefault="00D04024" w:rsidP="00D960CC">
            <w:pPr>
              <w:jc w:val="center"/>
              <w:rPr>
                <w:szCs w:val="22"/>
              </w:rPr>
            </w:pPr>
            <w:r>
              <w:rPr>
                <w:rFonts w:ascii="Calibri" w:hAnsi="Calibri" w:cs="Calibri"/>
                <w:color w:val="000000"/>
                <w:sz w:val="22"/>
                <w:szCs w:val="22"/>
              </w:rPr>
              <w:t>5,10</w:t>
            </w:r>
          </w:p>
        </w:tc>
        <w:tc>
          <w:tcPr>
            <w:tcW w:w="1080" w:type="dxa"/>
            <w:tcBorders>
              <w:top w:val="nil"/>
              <w:left w:val="nil"/>
              <w:bottom w:val="single" w:sz="4" w:space="0" w:color="auto"/>
              <w:right w:val="single" w:sz="4" w:space="0" w:color="auto"/>
            </w:tcBorders>
            <w:noWrap/>
            <w:vAlign w:val="center"/>
          </w:tcPr>
          <w:p w14:paraId="5827B43B" w14:textId="77777777" w:rsidR="00D04024" w:rsidRDefault="00D04024" w:rsidP="00D960CC">
            <w:pPr>
              <w:jc w:val="center"/>
              <w:rPr>
                <w:szCs w:val="22"/>
              </w:rPr>
            </w:pPr>
            <w:r>
              <w:rPr>
                <w:rFonts w:ascii="Calibri" w:hAnsi="Calibri" w:cs="Calibri"/>
                <w:color w:val="000000"/>
                <w:sz w:val="22"/>
                <w:szCs w:val="22"/>
              </w:rPr>
              <w:t>5,10</w:t>
            </w:r>
          </w:p>
        </w:tc>
        <w:tc>
          <w:tcPr>
            <w:tcW w:w="931" w:type="dxa"/>
            <w:tcBorders>
              <w:top w:val="nil"/>
              <w:left w:val="nil"/>
              <w:bottom w:val="single" w:sz="4" w:space="0" w:color="auto"/>
              <w:right w:val="single" w:sz="4" w:space="0" w:color="auto"/>
            </w:tcBorders>
            <w:noWrap/>
            <w:vAlign w:val="center"/>
          </w:tcPr>
          <w:p w14:paraId="063A14C1" w14:textId="77777777" w:rsidR="00D04024" w:rsidRDefault="00D04024" w:rsidP="00D960CC">
            <w:pPr>
              <w:jc w:val="center"/>
              <w:rPr>
                <w:szCs w:val="22"/>
              </w:rPr>
            </w:pPr>
            <w:r>
              <w:rPr>
                <w:rFonts w:ascii="Calibri" w:hAnsi="Calibri" w:cs="Calibri"/>
                <w:color w:val="000000"/>
                <w:sz w:val="22"/>
                <w:szCs w:val="22"/>
              </w:rPr>
              <w:t>5,10</w:t>
            </w:r>
          </w:p>
        </w:tc>
        <w:tc>
          <w:tcPr>
            <w:tcW w:w="931" w:type="dxa"/>
            <w:tcBorders>
              <w:top w:val="nil"/>
              <w:left w:val="nil"/>
              <w:bottom w:val="single" w:sz="4" w:space="0" w:color="auto"/>
              <w:right w:val="single" w:sz="4" w:space="0" w:color="auto"/>
            </w:tcBorders>
            <w:noWrap/>
            <w:vAlign w:val="center"/>
          </w:tcPr>
          <w:p w14:paraId="7D3AD101" w14:textId="77777777" w:rsidR="00D04024" w:rsidRDefault="00D04024" w:rsidP="00D960CC">
            <w:pPr>
              <w:jc w:val="center"/>
              <w:rPr>
                <w:szCs w:val="22"/>
              </w:rPr>
            </w:pPr>
            <w:r>
              <w:rPr>
                <w:rFonts w:ascii="Calibri" w:hAnsi="Calibri" w:cs="Calibri"/>
                <w:color w:val="000000"/>
                <w:sz w:val="22"/>
                <w:szCs w:val="22"/>
              </w:rPr>
              <w:t>5,09</w:t>
            </w:r>
          </w:p>
        </w:tc>
        <w:tc>
          <w:tcPr>
            <w:tcW w:w="1040" w:type="dxa"/>
            <w:tcBorders>
              <w:top w:val="nil"/>
              <w:left w:val="nil"/>
              <w:bottom w:val="single" w:sz="4" w:space="0" w:color="auto"/>
              <w:right w:val="single" w:sz="4" w:space="0" w:color="auto"/>
            </w:tcBorders>
            <w:noWrap/>
            <w:vAlign w:val="center"/>
          </w:tcPr>
          <w:p w14:paraId="54710999" w14:textId="77777777" w:rsidR="00D04024" w:rsidRDefault="00D04024" w:rsidP="00D960CC">
            <w:pPr>
              <w:jc w:val="center"/>
              <w:rPr>
                <w:szCs w:val="22"/>
              </w:rPr>
            </w:pPr>
            <w:r>
              <w:rPr>
                <w:sz w:val="22"/>
                <w:szCs w:val="22"/>
              </w:rPr>
              <w:t>5,12</w:t>
            </w:r>
          </w:p>
        </w:tc>
      </w:tr>
    </w:tbl>
    <w:p w14:paraId="41AEB301" w14:textId="77777777" w:rsidR="00D04024" w:rsidRDefault="00D04024" w:rsidP="00D04024">
      <w:pPr>
        <w:jc w:val="both"/>
        <w:rPr>
          <w:iCs/>
        </w:rPr>
      </w:pPr>
    </w:p>
    <w:p w14:paraId="66160E3E" w14:textId="77777777" w:rsidR="00D04024" w:rsidRPr="00294A85" w:rsidRDefault="00D04024" w:rsidP="00D04024">
      <w:pPr>
        <w:jc w:val="both"/>
        <w:rPr>
          <w:iCs/>
        </w:rPr>
      </w:pPr>
      <w:bookmarkStart w:id="81" w:name="_Hlk163248214"/>
      <w:bookmarkStart w:id="82" w:name="_Hlk163247906"/>
      <w:r w:rsidRPr="00294A85">
        <w:rPr>
          <w:iCs/>
        </w:rPr>
        <w:t>В 2024-м году  в Курской области  установлен минимальный размер оплаты труда</w:t>
      </w:r>
      <w:r>
        <w:rPr>
          <w:iCs/>
        </w:rPr>
        <w:t xml:space="preserve"> (19242руб)</w:t>
      </w:r>
      <w:r w:rsidRPr="00294A85">
        <w:rPr>
          <w:iCs/>
        </w:rPr>
        <w:t xml:space="preserve">, который  выше прожиточного минимума на </w:t>
      </w:r>
      <w:r>
        <w:rPr>
          <w:iCs/>
        </w:rPr>
        <w:t>45,0</w:t>
      </w:r>
      <w:r w:rsidRPr="00294A85">
        <w:rPr>
          <w:iCs/>
        </w:rPr>
        <w:t>%.  Тенденция последних лет опережает приказ Президента: все регионы должны сравнять эти два показателя.</w:t>
      </w:r>
    </w:p>
    <w:bookmarkEnd w:id="81"/>
    <w:p w14:paraId="772D5B67" w14:textId="77777777" w:rsidR="00D04024" w:rsidRDefault="00D04024" w:rsidP="00D04024"/>
    <w:bookmarkEnd w:id="82"/>
    <w:p w14:paraId="22187A6D" w14:textId="77777777" w:rsidR="00D04024" w:rsidRDefault="00D04024" w:rsidP="00D04024">
      <w:pPr>
        <w:jc w:val="both"/>
      </w:pPr>
      <w:r>
        <w:t>Для повышения коэффициента собираемости может быть предпринят ряд мер по оплате коммунальных услуг беднейшей части населения, которая будет получать социальную помощь. В частности, может быть создан механизм прямого адресного перечисления субсидий малоимущему населению непосредственно на счета РСО с использованием электронных средств передачи данных.</w:t>
      </w:r>
    </w:p>
    <w:p w14:paraId="201D72C1" w14:textId="2D301E0D" w:rsidR="00D04024" w:rsidRDefault="00D04024" w:rsidP="00D04024">
      <w:pPr>
        <w:jc w:val="both"/>
        <w:sectPr w:rsidR="00D04024" w:rsidSect="00181A01">
          <w:pgSz w:w="11906" w:h="16838"/>
          <w:pgMar w:top="1134" w:right="851" w:bottom="1134" w:left="1134" w:header="709" w:footer="709" w:gutter="0"/>
          <w:cols w:space="708"/>
          <w:docGrid w:linePitch="360"/>
        </w:sectPr>
      </w:pPr>
      <w:r>
        <w:t xml:space="preserve">Расчёт прогнозного совокупного платежа населения за коммунальные ресурсы с прогнозами доходов населения по доходным группам и расчет прогнозной потребности в социальной поддержке и размера субсидий на оплату коммунальных услуг с учетом действующих федеральных и региональных стандартов максимально допустимой доли собственных расходов граждан на оплату коммунальных услуг сделан в таблице </w:t>
      </w:r>
      <w:r w:rsidR="00E5274F">
        <w:t>6</w:t>
      </w:r>
      <w:r>
        <w:t xml:space="preserve">.4.  </w:t>
      </w:r>
    </w:p>
    <w:tbl>
      <w:tblPr>
        <w:tblW w:w="14843" w:type="dxa"/>
        <w:jc w:val="center"/>
        <w:tblLook w:val="04A0" w:firstRow="1" w:lastRow="0" w:firstColumn="1" w:lastColumn="0" w:noHBand="0" w:noVBand="1"/>
      </w:tblPr>
      <w:tblGrid>
        <w:gridCol w:w="980"/>
        <w:gridCol w:w="2127"/>
        <w:gridCol w:w="863"/>
        <w:gridCol w:w="216"/>
        <w:gridCol w:w="646"/>
        <w:gridCol w:w="216"/>
        <w:gridCol w:w="776"/>
        <w:gridCol w:w="981"/>
        <w:gridCol w:w="981"/>
        <w:gridCol w:w="981"/>
        <w:gridCol w:w="962"/>
        <w:gridCol w:w="1076"/>
        <w:gridCol w:w="1076"/>
        <w:gridCol w:w="1000"/>
        <w:gridCol w:w="981"/>
        <w:gridCol w:w="981"/>
      </w:tblGrid>
      <w:tr w:rsidR="00D04024" w:rsidRPr="00E17298" w14:paraId="6CC2DB0B" w14:textId="77777777" w:rsidTr="00D960CC">
        <w:trPr>
          <w:trHeight w:val="315"/>
          <w:jc w:val="center"/>
        </w:trPr>
        <w:tc>
          <w:tcPr>
            <w:tcW w:w="980" w:type="dxa"/>
            <w:tcBorders>
              <w:top w:val="single" w:sz="4" w:space="0" w:color="auto"/>
              <w:left w:val="single" w:sz="4" w:space="0" w:color="auto"/>
              <w:bottom w:val="double" w:sz="4" w:space="0" w:color="auto"/>
              <w:right w:val="single" w:sz="4" w:space="0" w:color="auto"/>
            </w:tcBorders>
          </w:tcPr>
          <w:p w14:paraId="24C810B6" w14:textId="77777777" w:rsidR="00D04024" w:rsidRPr="00E17298" w:rsidRDefault="00D04024" w:rsidP="00D960CC">
            <w:pPr>
              <w:rPr>
                <w:b/>
                <w:bCs/>
                <w:color w:val="000000"/>
                <w:szCs w:val="24"/>
              </w:rPr>
            </w:pPr>
          </w:p>
        </w:tc>
        <w:tc>
          <w:tcPr>
            <w:tcW w:w="13863" w:type="dxa"/>
            <w:gridSpan w:val="15"/>
            <w:tcBorders>
              <w:top w:val="single" w:sz="4" w:space="0" w:color="auto"/>
              <w:left w:val="single" w:sz="4" w:space="0" w:color="auto"/>
              <w:bottom w:val="double" w:sz="4" w:space="0" w:color="auto"/>
              <w:right w:val="single" w:sz="4" w:space="0" w:color="auto"/>
            </w:tcBorders>
            <w:shd w:val="clear" w:color="auto" w:fill="auto"/>
            <w:noWrap/>
            <w:vAlign w:val="bottom"/>
            <w:hideMark/>
          </w:tcPr>
          <w:p w14:paraId="2A35CB3E" w14:textId="3266B632" w:rsidR="00D04024" w:rsidRPr="00E17298" w:rsidRDefault="00D04024" w:rsidP="00D960CC">
            <w:pPr>
              <w:rPr>
                <w:b/>
                <w:bCs/>
                <w:color w:val="000000"/>
                <w:szCs w:val="24"/>
              </w:rPr>
            </w:pPr>
            <w:r w:rsidRPr="00E17298">
              <w:rPr>
                <w:b/>
                <w:bCs/>
                <w:color w:val="000000"/>
                <w:szCs w:val="24"/>
              </w:rPr>
              <w:t xml:space="preserve">Таблица </w:t>
            </w:r>
            <w:r w:rsidR="00E5274F">
              <w:rPr>
                <w:b/>
                <w:bCs/>
                <w:color w:val="000000"/>
                <w:szCs w:val="24"/>
              </w:rPr>
              <w:t>6</w:t>
            </w:r>
            <w:r>
              <w:rPr>
                <w:b/>
                <w:bCs/>
                <w:color w:val="000000"/>
                <w:szCs w:val="24"/>
              </w:rPr>
              <w:t>.4</w:t>
            </w:r>
            <w:r w:rsidRPr="00E17298">
              <w:rPr>
                <w:b/>
                <w:bCs/>
                <w:color w:val="000000"/>
                <w:szCs w:val="24"/>
              </w:rPr>
              <w:t>. Расчет прогнозного совокупного платежа населения МО  на коммунальные ресурсы</w:t>
            </w:r>
          </w:p>
        </w:tc>
      </w:tr>
      <w:tr w:rsidR="00D04024" w:rsidRPr="00E17298" w14:paraId="3593608F" w14:textId="77777777" w:rsidTr="00D960CC">
        <w:trPr>
          <w:trHeight w:val="300"/>
          <w:jc w:val="center"/>
        </w:trPr>
        <w:tc>
          <w:tcPr>
            <w:tcW w:w="3107"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hideMark/>
          </w:tcPr>
          <w:p w14:paraId="0A5A26D1" w14:textId="77777777" w:rsidR="00D04024" w:rsidRPr="00E17298" w:rsidRDefault="00D04024" w:rsidP="00D960CC">
            <w:pPr>
              <w:jc w:val="center"/>
              <w:rPr>
                <w:color w:val="000000"/>
                <w:sz w:val="20"/>
              </w:rPr>
            </w:pPr>
            <w:r w:rsidRPr="00E17298">
              <w:rPr>
                <w:color w:val="000000"/>
                <w:sz w:val="20"/>
              </w:rPr>
              <w:t>Показатель</w:t>
            </w:r>
          </w:p>
        </w:tc>
        <w:tc>
          <w:tcPr>
            <w:tcW w:w="1079" w:type="dxa"/>
            <w:gridSpan w:val="2"/>
            <w:tcBorders>
              <w:top w:val="double" w:sz="4" w:space="0" w:color="auto"/>
              <w:left w:val="double" w:sz="4" w:space="0" w:color="auto"/>
              <w:bottom w:val="double" w:sz="4" w:space="0" w:color="auto"/>
              <w:right w:val="double" w:sz="4" w:space="0" w:color="auto"/>
            </w:tcBorders>
          </w:tcPr>
          <w:p w14:paraId="3F8FD01B" w14:textId="77777777" w:rsidR="00D04024" w:rsidRPr="00E17298" w:rsidRDefault="00D04024" w:rsidP="00D960CC">
            <w:pPr>
              <w:jc w:val="center"/>
              <w:rPr>
                <w:color w:val="000000"/>
                <w:sz w:val="20"/>
              </w:rPr>
            </w:pPr>
          </w:p>
        </w:tc>
        <w:tc>
          <w:tcPr>
            <w:tcW w:w="10657" w:type="dxa"/>
            <w:gridSpan w:val="1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B2F6DC9" w14:textId="77777777" w:rsidR="00D04024" w:rsidRPr="00E17298" w:rsidRDefault="00D04024" w:rsidP="00D960CC">
            <w:pPr>
              <w:jc w:val="center"/>
              <w:rPr>
                <w:color w:val="000000"/>
                <w:sz w:val="20"/>
              </w:rPr>
            </w:pPr>
            <w:r w:rsidRPr="00E17298">
              <w:rPr>
                <w:color w:val="000000"/>
                <w:sz w:val="20"/>
              </w:rPr>
              <w:t>Период прогнозирования</w:t>
            </w:r>
          </w:p>
        </w:tc>
      </w:tr>
      <w:tr w:rsidR="00D04024" w:rsidRPr="00E17298" w14:paraId="44CB2D28" w14:textId="77777777" w:rsidTr="00D960CC">
        <w:trPr>
          <w:trHeight w:val="300"/>
          <w:jc w:val="center"/>
        </w:trPr>
        <w:tc>
          <w:tcPr>
            <w:tcW w:w="3107" w:type="dxa"/>
            <w:gridSpan w:val="2"/>
            <w:vMerge/>
            <w:tcBorders>
              <w:top w:val="double" w:sz="4" w:space="0" w:color="auto"/>
              <w:left w:val="double" w:sz="4" w:space="0" w:color="auto"/>
              <w:bottom w:val="double" w:sz="4" w:space="0" w:color="auto"/>
              <w:right w:val="double" w:sz="4" w:space="0" w:color="auto"/>
            </w:tcBorders>
            <w:vAlign w:val="center"/>
            <w:hideMark/>
          </w:tcPr>
          <w:p w14:paraId="71EC0BB0" w14:textId="77777777" w:rsidR="00D04024" w:rsidRPr="00E17298" w:rsidRDefault="00D04024" w:rsidP="00D960CC">
            <w:pPr>
              <w:rPr>
                <w:color w:val="000000"/>
                <w:sz w:val="20"/>
              </w:rPr>
            </w:pPr>
          </w:p>
        </w:tc>
        <w:tc>
          <w:tcPr>
            <w:tcW w:w="863"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0789528E" w14:textId="77777777" w:rsidR="00D04024" w:rsidRPr="00E17298" w:rsidRDefault="00D04024" w:rsidP="00D960CC">
            <w:pPr>
              <w:jc w:val="center"/>
              <w:rPr>
                <w:color w:val="000000"/>
                <w:sz w:val="20"/>
              </w:rPr>
            </w:pPr>
            <w:proofErr w:type="spellStart"/>
            <w:r w:rsidRPr="00E17298">
              <w:rPr>
                <w:color w:val="000000"/>
                <w:sz w:val="20"/>
              </w:rPr>
              <w:t>ед.изм</w:t>
            </w:r>
            <w:proofErr w:type="spellEnd"/>
          </w:p>
        </w:tc>
        <w:tc>
          <w:tcPr>
            <w:tcW w:w="86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3A30CF8D" w14:textId="77777777" w:rsidR="00D04024" w:rsidRPr="00E17298" w:rsidRDefault="00D04024" w:rsidP="00D960CC">
            <w:pPr>
              <w:jc w:val="center"/>
              <w:rPr>
                <w:color w:val="000000"/>
                <w:sz w:val="18"/>
                <w:szCs w:val="18"/>
              </w:rPr>
            </w:pPr>
            <w:r w:rsidRPr="00E17298">
              <w:rPr>
                <w:color w:val="000000"/>
                <w:sz w:val="18"/>
                <w:szCs w:val="18"/>
              </w:rPr>
              <w:t>2023</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D973660" w14:textId="77777777" w:rsidR="00D04024" w:rsidRPr="00E17298" w:rsidRDefault="00D04024" w:rsidP="00D960CC">
            <w:pPr>
              <w:jc w:val="center"/>
              <w:rPr>
                <w:color w:val="000000"/>
                <w:sz w:val="18"/>
                <w:szCs w:val="18"/>
              </w:rPr>
            </w:pPr>
            <w:r w:rsidRPr="00E17298">
              <w:rPr>
                <w:color w:val="000000"/>
                <w:sz w:val="18"/>
                <w:szCs w:val="18"/>
              </w:rPr>
              <w:t>2024</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D0DFF21" w14:textId="77777777" w:rsidR="00D04024" w:rsidRPr="00E17298" w:rsidRDefault="00D04024" w:rsidP="00D960CC">
            <w:pPr>
              <w:jc w:val="center"/>
              <w:rPr>
                <w:color w:val="000000"/>
                <w:sz w:val="18"/>
                <w:szCs w:val="18"/>
              </w:rPr>
            </w:pPr>
            <w:r w:rsidRPr="00E17298">
              <w:rPr>
                <w:color w:val="000000"/>
                <w:sz w:val="18"/>
                <w:szCs w:val="18"/>
              </w:rPr>
              <w:t>2025</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D017161" w14:textId="77777777" w:rsidR="00D04024" w:rsidRPr="00E17298" w:rsidRDefault="00D04024" w:rsidP="00D960CC">
            <w:pPr>
              <w:jc w:val="center"/>
              <w:rPr>
                <w:color w:val="000000"/>
                <w:sz w:val="18"/>
                <w:szCs w:val="18"/>
              </w:rPr>
            </w:pPr>
            <w:r w:rsidRPr="00E17298">
              <w:rPr>
                <w:color w:val="000000"/>
                <w:sz w:val="18"/>
                <w:szCs w:val="18"/>
              </w:rPr>
              <w:t>2026</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B67484B" w14:textId="77777777" w:rsidR="00D04024" w:rsidRPr="00E17298" w:rsidRDefault="00D04024" w:rsidP="00D960CC">
            <w:pPr>
              <w:jc w:val="center"/>
              <w:rPr>
                <w:color w:val="000000"/>
                <w:sz w:val="18"/>
                <w:szCs w:val="18"/>
              </w:rPr>
            </w:pPr>
            <w:r w:rsidRPr="00E17298">
              <w:rPr>
                <w:color w:val="000000"/>
                <w:sz w:val="18"/>
                <w:szCs w:val="18"/>
              </w:rPr>
              <w:t>2027</w:t>
            </w:r>
          </w:p>
        </w:tc>
        <w:tc>
          <w:tcPr>
            <w:tcW w:w="962"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44D259D" w14:textId="77777777" w:rsidR="00D04024" w:rsidRPr="00E17298" w:rsidRDefault="00D04024" w:rsidP="00D960CC">
            <w:pPr>
              <w:jc w:val="center"/>
              <w:rPr>
                <w:color w:val="000000"/>
                <w:sz w:val="18"/>
                <w:szCs w:val="18"/>
              </w:rPr>
            </w:pPr>
            <w:r w:rsidRPr="00E17298">
              <w:rPr>
                <w:color w:val="000000"/>
                <w:sz w:val="18"/>
                <w:szCs w:val="18"/>
              </w:rPr>
              <w:t>2028</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EA8ACA2" w14:textId="77777777" w:rsidR="00D04024" w:rsidRPr="00E17298" w:rsidRDefault="00D04024" w:rsidP="00D960CC">
            <w:pPr>
              <w:jc w:val="center"/>
              <w:rPr>
                <w:color w:val="000000"/>
                <w:sz w:val="18"/>
                <w:szCs w:val="18"/>
              </w:rPr>
            </w:pPr>
            <w:r w:rsidRPr="00E17298">
              <w:rPr>
                <w:color w:val="000000"/>
                <w:sz w:val="18"/>
                <w:szCs w:val="18"/>
              </w:rPr>
              <w:t>2029</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7F3B052" w14:textId="77777777" w:rsidR="00D04024" w:rsidRPr="00E17298" w:rsidRDefault="00D04024" w:rsidP="00D960CC">
            <w:pPr>
              <w:jc w:val="center"/>
              <w:rPr>
                <w:color w:val="000000"/>
                <w:sz w:val="18"/>
                <w:szCs w:val="18"/>
              </w:rPr>
            </w:pPr>
            <w:r w:rsidRPr="00E17298">
              <w:rPr>
                <w:color w:val="000000"/>
                <w:sz w:val="18"/>
                <w:szCs w:val="18"/>
              </w:rPr>
              <w:t>2030</w:t>
            </w:r>
          </w:p>
        </w:tc>
        <w:tc>
          <w:tcPr>
            <w:tcW w:w="1000"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3AC0222A" w14:textId="77777777" w:rsidR="00D04024" w:rsidRPr="00E17298" w:rsidRDefault="00D04024" w:rsidP="00D960CC">
            <w:pPr>
              <w:jc w:val="center"/>
              <w:rPr>
                <w:color w:val="000000"/>
                <w:sz w:val="18"/>
                <w:szCs w:val="18"/>
              </w:rPr>
            </w:pPr>
            <w:r w:rsidRPr="00E17298">
              <w:rPr>
                <w:color w:val="000000"/>
                <w:sz w:val="18"/>
                <w:szCs w:val="18"/>
              </w:rPr>
              <w:t>2031</w:t>
            </w:r>
          </w:p>
        </w:tc>
        <w:tc>
          <w:tcPr>
            <w:tcW w:w="981" w:type="dxa"/>
            <w:tcBorders>
              <w:top w:val="double" w:sz="4" w:space="0" w:color="auto"/>
              <w:left w:val="double" w:sz="4" w:space="0" w:color="auto"/>
              <w:bottom w:val="double" w:sz="4" w:space="0" w:color="auto"/>
              <w:right w:val="double" w:sz="4" w:space="0" w:color="auto"/>
            </w:tcBorders>
          </w:tcPr>
          <w:p w14:paraId="77EB8011" w14:textId="77777777" w:rsidR="00D04024" w:rsidRPr="00E17298" w:rsidRDefault="00D04024" w:rsidP="00D960CC">
            <w:pPr>
              <w:jc w:val="center"/>
              <w:rPr>
                <w:color w:val="000000"/>
                <w:sz w:val="18"/>
                <w:szCs w:val="18"/>
              </w:rPr>
            </w:pPr>
            <w:r>
              <w:rPr>
                <w:color w:val="000000"/>
                <w:sz w:val="18"/>
                <w:szCs w:val="18"/>
              </w:rPr>
              <w:t>2032</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09D1213" w14:textId="77777777" w:rsidR="00D04024" w:rsidRPr="00E17298" w:rsidRDefault="00D04024" w:rsidP="00D960CC">
            <w:pPr>
              <w:jc w:val="center"/>
              <w:rPr>
                <w:color w:val="000000"/>
                <w:sz w:val="18"/>
                <w:szCs w:val="18"/>
              </w:rPr>
            </w:pPr>
            <w:r>
              <w:rPr>
                <w:color w:val="000000"/>
                <w:sz w:val="18"/>
                <w:szCs w:val="18"/>
              </w:rPr>
              <w:t>2033</w:t>
            </w:r>
          </w:p>
        </w:tc>
      </w:tr>
      <w:tr w:rsidR="00D04024" w:rsidRPr="00E17298" w14:paraId="01B10A64" w14:textId="77777777" w:rsidTr="00D960CC">
        <w:trPr>
          <w:trHeight w:val="765"/>
          <w:jc w:val="center"/>
        </w:trPr>
        <w:tc>
          <w:tcPr>
            <w:tcW w:w="3107"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41903198" w14:textId="77777777" w:rsidR="00D04024" w:rsidRPr="00E17298" w:rsidRDefault="00D04024" w:rsidP="00D960CC">
            <w:pPr>
              <w:rPr>
                <w:color w:val="000000"/>
                <w:sz w:val="20"/>
              </w:rPr>
            </w:pPr>
            <w:r w:rsidRPr="00E17298">
              <w:rPr>
                <w:color w:val="000000"/>
                <w:sz w:val="20"/>
              </w:rPr>
              <w:t>Численность населения, пользующая  услугами  водоснабжения</w:t>
            </w:r>
          </w:p>
        </w:tc>
        <w:tc>
          <w:tcPr>
            <w:tcW w:w="863"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3CB7ACB" w14:textId="77777777" w:rsidR="00D04024" w:rsidRPr="00E17298" w:rsidRDefault="00D04024" w:rsidP="00D960CC">
            <w:pPr>
              <w:jc w:val="center"/>
              <w:rPr>
                <w:color w:val="000000"/>
                <w:sz w:val="20"/>
              </w:rPr>
            </w:pPr>
            <w:r w:rsidRPr="00E17298">
              <w:rPr>
                <w:color w:val="000000"/>
                <w:sz w:val="20"/>
              </w:rPr>
              <w:t>чел</w:t>
            </w:r>
          </w:p>
        </w:tc>
        <w:tc>
          <w:tcPr>
            <w:tcW w:w="862"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4032B123" w14:textId="77777777" w:rsidR="00D04024" w:rsidRPr="00E17298" w:rsidRDefault="00D04024" w:rsidP="00D960CC">
            <w:pPr>
              <w:jc w:val="center"/>
              <w:rPr>
                <w:color w:val="000000"/>
                <w:sz w:val="22"/>
                <w:szCs w:val="22"/>
              </w:rPr>
            </w:pPr>
            <w:r>
              <w:rPr>
                <w:color w:val="000000"/>
                <w:sz w:val="22"/>
                <w:szCs w:val="22"/>
              </w:rPr>
              <w:t>505</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73C25B10" w14:textId="77777777" w:rsidR="00D04024" w:rsidRPr="00E17298" w:rsidRDefault="00D04024" w:rsidP="00D960CC">
            <w:pPr>
              <w:jc w:val="center"/>
              <w:rPr>
                <w:color w:val="000000"/>
                <w:sz w:val="22"/>
                <w:szCs w:val="22"/>
              </w:rPr>
            </w:pPr>
            <w:r>
              <w:rPr>
                <w:color w:val="000000"/>
                <w:sz w:val="22"/>
                <w:szCs w:val="22"/>
              </w:rPr>
              <w:t>501</w:t>
            </w:r>
          </w:p>
        </w:tc>
        <w:tc>
          <w:tcPr>
            <w:tcW w:w="981"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022C5C5E" w14:textId="77777777" w:rsidR="00D04024" w:rsidRPr="00E17298" w:rsidRDefault="00D04024" w:rsidP="00D960CC">
            <w:pPr>
              <w:jc w:val="center"/>
              <w:rPr>
                <w:color w:val="000000"/>
                <w:sz w:val="22"/>
                <w:szCs w:val="22"/>
              </w:rPr>
            </w:pPr>
            <w:r>
              <w:rPr>
                <w:color w:val="000000"/>
                <w:sz w:val="22"/>
                <w:szCs w:val="22"/>
              </w:rPr>
              <w:t>497</w:t>
            </w:r>
          </w:p>
        </w:tc>
        <w:tc>
          <w:tcPr>
            <w:tcW w:w="981"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7AE036D2" w14:textId="77777777" w:rsidR="00D04024" w:rsidRPr="00E17298" w:rsidRDefault="00D04024" w:rsidP="00D960CC">
            <w:pPr>
              <w:jc w:val="center"/>
              <w:rPr>
                <w:color w:val="000000"/>
                <w:sz w:val="22"/>
                <w:szCs w:val="22"/>
              </w:rPr>
            </w:pPr>
            <w:r>
              <w:rPr>
                <w:color w:val="000000"/>
                <w:sz w:val="22"/>
                <w:szCs w:val="22"/>
              </w:rPr>
              <w:t>493</w:t>
            </w:r>
          </w:p>
        </w:tc>
        <w:tc>
          <w:tcPr>
            <w:tcW w:w="981"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06A40ABC" w14:textId="77777777" w:rsidR="00D04024" w:rsidRPr="00E17298" w:rsidRDefault="00D04024" w:rsidP="00D960CC">
            <w:pPr>
              <w:jc w:val="center"/>
              <w:rPr>
                <w:color w:val="000000"/>
                <w:sz w:val="22"/>
                <w:szCs w:val="22"/>
              </w:rPr>
            </w:pPr>
            <w:r>
              <w:rPr>
                <w:color w:val="000000"/>
                <w:sz w:val="22"/>
                <w:szCs w:val="22"/>
              </w:rPr>
              <w:t>489</w:t>
            </w:r>
          </w:p>
        </w:tc>
        <w:tc>
          <w:tcPr>
            <w:tcW w:w="962"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5E3C7CD3" w14:textId="77777777" w:rsidR="00D04024" w:rsidRPr="00E17298" w:rsidRDefault="00D04024" w:rsidP="00D960CC">
            <w:pPr>
              <w:jc w:val="center"/>
              <w:rPr>
                <w:color w:val="000000"/>
                <w:sz w:val="22"/>
                <w:szCs w:val="22"/>
              </w:rPr>
            </w:pPr>
            <w:r>
              <w:rPr>
                <w:color w:val="000000"/>
                <w:sz w:val="22"/>
                <w:szCs w:val="22"/>
              </w:rPr>
              <w:t>485</w:t>
            </w:r>
          </w:p>
        </w:tc>
        <w:tc>
          <w:tcPr>
            <w:tcW w:w="1076"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518DA323" w14:textId="77777777" w:rsidR="00D04024" w:rsidRPr="00E17298" w:rsidRDefault="00D04024" w:rsidP="00D960CC">
            <w:pPr>
              <w:jc w:val="center"/>
              <w:rPr>
                <w:color w:val="000000"/>
                <w:sz w:val="22"/>
                <w:szCs w:val="22"/>
              </w:rPr>
            </w:pPr>
            <w:r>
              <w:rPr>
                <w:color w:val="000000"/>
                <w:sz w:val="22"/>
                <w:szCs w:val="22"/>
              </w:rPr>
              <w:t>481</w:t>
            </w:r>
          </w:p>
        </w:tc>
        <w:tc>
          <w:tcPr>
            <w:tcW w:w="1076"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41B8528D" w14:textId="77777777" w:rsidR="00D04024" w:rsidRPr="00E17298" w:rsidRDefault="00D04024" w:rsidP="00D960CC">
            <w:pPr>
              <w:jc w:val="center"/>
              <w:rPr>
                <w:color w:val="000000"/>
                <w:sz w:val="22"/>
                <w:szCs w:val="22"/>
              </w:rPr>
            </w:pPr>
            <w:r>
              <w:rPr>
                <w:color w:val="000000"/>
                <w:sz w:val="22"/>
                <w:szCs w:val="22"/>
              </w:rPr>
              <w:t>477</w:t>
            </w:r>
          </w:p>
        </w:tc>
        <w:tc>
          <w:tcPr>
            <w:tcW w:w="1000"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5743C715" w14:textId="77777777" w:rsidR="00D04024" w:rsidRPr="00E17298" w:rsidRDefault="00D04024" w:rsidP="00D960CC">
            <w:pPr>
              <w:jc w:val="center"/>
              <w:rPr>
                <w:color w:val="000000"/>
                <w:sz w:val="22"/>
                <w:szCs w:val="22"/>
              </w:rPr>
            </w:pPr>
            <w:r>
              <w:rPr>
                <w:color w:val="000000"/>
                <w:sz w:val="22"/>
                <w:szCs w:val="22"/>
              </w:rPr>
              <w:t>473</w:t>
            </w:r>
          </w:p>
        </w:tc>
        <w:tc>
          <w:tcPr>
            <w:tcW w:w="981" w:type="dxa"/>
            <w:tcBorders>
              <w:top w:val="double" w:sz="4" w:space="0" w:color="auto"/>
              <w:left w:val="double" w:sz="4" w:space="0" w:color="auto"/>
              <w:bottom w:val="double" w:sz="4" w:space="0" w:color="auto"/>
              <w:right w:val="double" w:sz="4" w:space="0" w:color="auto"/>
            </w:tcBorders>
            <w:vAlign w:val="center"/>
          </w:tcPr>
          <w:p w14:paraId="5E3964FE" w14:textId="77777777" w:rsidR="00D04024" w:rsidRPr="00E17298" w:rsidRDefault="00D04024" w:rsidP="00D960CC">
            <w:pPr>
              <w:jc w:val="center"/>
              <w:rPr>
                <w:color w:val="000000"/>
                <w:sz w:val="22"/>
                <w:szCs w:val="22"/>
              </w:rPr>
            </w:pPr>
            <w:r>
              <w:rPr>
                <w:color w:val="000000"/>
                <w:sz w:val="22"/>
                <w:szCs w:val="22"/>
              </w:rPr>
              <w:t>469</w:t>
            </w:r>
          </w:p>
        </w:tc>
        <w:tc>
          <w:tcPr>
            <w:tcW w:w="981"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5AE4417C" w14:textId="77777777" w:rsidR="00D04024" w:rsidRPr="00E17298" w:rsidRDefault="00D04024" w:rsidP="00D960CC">
            <w:pPr>
              <w:jc w:val="center"/>
              <w:rPr>
                <w:color w:val="000000"/>
                <w:sz w:val="22"/>
                <w:szCs w:val="22"/>
              </w:rPr>
            </w:pPr>
            <w:r>
              <w:rPr>
                <w:color w:val="000000"/>
                <w:sz w:val="22"/>
                <w:szCs w:val="22"/>
              </w:rPr>
              <w:t>465</w:t>
            </w:r>
          </w:p>
        </w:tc>
      </w:tr>
      <w:tr w:rsidR="00D04024" w:rsidRPr="00E17298" w14:paraId="5AFE9F1B" w14:textId="77777777" w:rsidTr="00D960CC">
        <w:trPr>
          <w:trHeight w:val="592"/>
          <w:jc w:val="center"/>
        </w:trPr>
        <w:tc>
          <w:tcPr>
            <w:tcW w:w="3107"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7FE857B8" w14:textId="77777777" w:rsidR="00D04024" w:rsidRPr="00E17298" w:rsidRDefault="00D04024" w:rsidP="00D960CC">
            <w:pPr>
              <w:rPr>
                <w:color w:val="000000"/>
                <w:sz w:val="20"/>
              </w:rPr>
            </w:pPr>
            <w:r w:rsidRPr="00E17298">
              <w:rPr>
                <w:color w:val="000000"/>
                <w:sz w:val="20"/>
              </w:rPr>
              <w:t>Численность населения, пользующая  услугами  электроснабжения</w:t>
            </w:r>
          </w:p>
        </w:tc>
        <w:tc>
          <w:tcPr>
            <w:tcW w:w="863"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F7A334C" w14:textId="77777777" w:rsidR="00D04024" w:rsidRPr="00E17298" w:rsidRDefault="00D04024" w:rsidP="00D960CC">
            <w:pPr>
              <w:jc w:val="center"/>
              <w:rPr>
                <w:color w:val="000000"/>
                <w:sz w:val="20"/>
              </w:rPr>
            </w:pPr>
            <w:r w:rsidRPr="00E17298">
              <w:rPr>
                <w:color w:val="000000"/>
                <w:sz w:val="20"/>
              </w:rPr>
              <w:t>чел</w:t>
            </w:r>
          </w:p>
        </w:tc>
        <w:tc>
          <w:tcPr>
            <w:tcW w:w="862"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5E0EA1FB" w14:textId="77777777" w:rsidR="00D04024" w:rsidRPr="00E17298" w:rsidRDefault="00D04024" w:rsidP="00D960CC">
            <w:pPr>
              <w:jc w:val="center"/>
              <w:rPr>
                <w:color w:val="000000"/>
                <w:sz w:val="22"/>
                <w:szCs w:val="22"/>
              </w:rPr>
            </w:pPr>
            <w:r>
              <w:rPr>
                <w:color w:val="000000"/>
                <w:sz w:val="22"/>
                <w:szCs w:val="22"/>
              </w:rPr>
              <w:t>505</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7268FCF0" w14:textId="77777777" w:rsidR="00D04024" w:rsidRPr="00E17298" w:rsidRDefault="00D04024" w:rsidP="00D960CC">
            <w:pPr>
              <w:jc w:val="center"/>
              <w:rPr>
                <w:color w:val="000000"/>
                <w:sz w:val="22"/>
                <w:szCs w:val="22"/>
              </w:rPr>
            </w:pPr>
            <w:r>
              <w:rPr>
                <w:color w:val="000000"/>
                <w:sz w:val="22"/>
                <w:szCs w:val="22"/>
              </w:rPr>
              <w:t>501</w:t>
            </w:r>
          </w:p>
        </w:tc>
        <w:tc>
          <w:tcPr>
            <w:tcW w:w="981"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40BC6C76" w14:textId="77777777" w:rsidR="00D04024" w:rsidRPr="00E17298" w:rsidRDefault="00D04024" w:rsidP="00D960CC">
            <w:pPr>
              <w:jc w:val="center"/>
              <w:rPr>
                <w:color w:val="000000"/>
                <w:sz w:val="22"/>
                <w:szCs w:val="22"/>
              </w:rPr>
            </w:pPr>
            <w:r>
              <w:rPr>
                <w:color w:val="000000"/>
                <w:sz w:val="22"/>
                <w:szCs w:val="22"/>
              </w:rPr>
              <w:t>497</w:t>
            </w:r>
          </w:p>
        </w:tc>
        <w:tc>
          <w:tcPr>
            <w:tcW w:w="981"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1799CCA7" w14:textId="77777777" w:rsidR="00D04024" w:rsidRPr="00E17298" w:rsidRDefault="00D04024" w:rsidP="00D960CC">
            <w:pPr>
              <w:jc w:val="center"/>
              <w:rPr>
                <w:color w:val="000000"/>
                <w:sz w:val="22"/>
                <w:szCs w:val="22"/>
              </w:rPr>
            </w:pPr>
            <w:r>
              <w:rPr>
                <w:color w:val="000000"/>
                <w:sz w:val="22"/>
                <w:szCs w:val="22"/>
              </w:rPr>
              <w:t>493</w:t>
            </w:r>
          </w:p>
        </w:tc>
        <w:tc>
          <w:tcPr>
            <w:tcW w:w="981"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024CD7B9" w14:textId="77777777" w:rsidR="00D04024" w:rsidRPr="00E17298" w:rsidRDefault="00D04024" w:rsidP="00D960CC">
            <w:pPr>
              <w:jc w:val="center"/>
              <w:rPr>
                <w:color w:val="000000"/>
                <w:sz w:val="22"/>
                <w:szCs w:val="22"/>
              </w:rPr>
            </w:pPr>
            <w:r>
              <w:rPr>
                <w:color w:val="000000"/>
                <w:sz w:val="22"/>
                <w:szCs w:val="22"/>
              </w:rPr>
              <w:t>489</w:t>
            </w:r>
          </w:p>
        </w:tc>
        <w:tc>
          <w:tcPr>
            <w:tcW w:w="962"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58FC7865" w14:textId="77777777" w:rsidR="00D04024" w:rsidRPr="00E17298" w:rsidRDefault="00D04024" w:rsidP="00D960CC">
            <w:pPr>
              <w:jc w:val="center"/>
              <w:rPr>
                <w:color w:val="000000"/>
                <w:sz w:val="22"/>
                <w:szCs w:val="22"/>
              </w:rPr>
            </w:pPr>
            <w:r>
              <w:rPr>
                <w:color w:val="000000"/>
                <w:sz w:val="22"/>
                <w:szCs w:val="22"/>
              </w:rPr>
              <w:t>485</w:t>
            </w:r>
          </w:p>
        </w:tc>
        <w:tc>
          <w:tcPr>
            <w:tcW w:w="1076"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68A3B0A1" w14:textId="77777777" w:rsidR="00D04024" w:rsidRPr="00E17298" w:rsidRDefault="00D04024" w:rsidP="00D960CC">
            <w:pPr>
              <w:jc w:val="center"/>
              <w:rPr>
                <w:color w:val="000000"/>
                <w:sz w:val="22"/>
                <w:szCs w:val="22"/>
              </w:rPr>
            </w:pPr>
            <w:r>
              <w:rPr>
                <w:color w:val="000000"/>
                <w:sz w:val="22"/>
                <w:szCs w:val="22"/>
              </w:rPr>
              <w:t>481</w:t>
            </w:r>
          </w:p>
        </w:tc>
        <w:tc>
          <w:tcPr>
            <w:tcW w:w="1076"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6ABBFD95" w14:textId="77777777" w:rsidR="00D04024" w:rsidRPr="00E17298" w:rsidRDefault="00D04024" w:rsidP="00D960CC">
            <w:pPr>
              <w:jc w:val="center"/>
              <w:rPr>
                <w:color w:val="000000"/>
                <w:sz w:val="22"/>
                <w:szCs w:val="22"/>
              </w:rPr>
            </w:pPr>
            <w:r>
              <w:rPr>
                <w:color w:val="000000"/>
                <w:sz w:val="22"/>
                <w:szCs w:val="22"/>
              </w:rPr>
              <w:t>477</w:t>
            </w:r>
          </w:p>
        </w:tc>
        <w:tc>
          <w:tcPr>
            <w:tcW w:w="1000"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48FC28F3" w14:textId="77777777" w:rsidR="00D04024" w:rsidRPr="00E17298" w:rsidRDefault="00D04024" w:rsidP="00D960CC">
            <w:pPr>
              <w:jc w:val="center"/>
              <w:rPr>
                <w:color w:val="000000"/>
                <w:sz w:val="22"/>
                <w:szCs w:val="22"/>
              </w:rPr>
            </w:pPr>
            <w:r>
              <w:rPr>
                <w:color w:val="000000"/>
                <w:sz w:val="22"/>
                <w:szCs w:val="22"/>
              </w:rPr>
              <w:t>473</w:t>
            </w:r>
          </w:p>
        </w:tc>
        <w:tc>
          <w:tcPr>
            <w:tcW w:w="981" w:type="dxa"/>
            <w:tcBorders>
              <w:top w:val="double" w:sz="4" w:space="0" w:color="auto"/>
              <w:left w:val="double" w:sz="4" w:space="0" w:color="auto"/>
              <w:bottom w:val="double" w:sz="4" w:space="0" w:color="auto"/>
              <w:right w:val="double" w:sz="4" w:space="0" w:color="auto"/>
            </w:tcBorders>
            <w:vAlign w:val="center"/>
          </w:tcPr>
          <w:p w14:paraId="0CBBDABB" w14:textId="77777777" w:rsidR="00D04024" w:rsidRPr="00E17298" w:rsidRDefault="00D04024" w:rsidP="00D960CC">
            <w:pPr>
              <w:jc w:val="center"/>
              <w:rPr>
                <w:color w:val="000000"/>
                <w:sz w:val="22"/>
                <w:szCs w:val="22"/>
              </w:rPr>
            </w:pPr>
            <w:r>
              <w:rPr>
                <w:color w:val="000000"/>
                <w:sz w:val="22"/>
                <w:szCs w:val="22"/>
              </w:rPr>
              <w:t>469</w:t>
            </w:r>
          </w:p>
        </w:tc>
        <w:tc>
          <w:tcPr>
            <w:tcW w:w="981"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1DC2F35B" w14:textId="77777777" w:rsidR="00D04024" w:rsidRPr="00E17298" w:rsidRDefault="00D04024" w:rsidP="00D960CC">
            <w:pPr>
              <w:jc w:val="center"/>
              <w:rPr>
                <w:color w:val="000000"/>
                <w:sz w:val="22"/>
                <w:szCs w:val="22"/>
              </w:rPr>
            </w:pPr>
            <w:r>
              <w:rPr>
                <w:color w:val="000000"/>
                <w:sz w:val="22"/>
                <w:szCs w:val="22"/>
              </w:rPr>
              <w:t>465</w:t>
            </w:r>
          </w:p>
        </w:tc>
      </w:tr>
      <w:tr w:rsidR="00D04024" w:rsidRPr="00E17298" w14:paraId="5EAE0187" w14:textId="77777777" w:rsidTr="00D960CC">
        <w:trPr>
          <w:trHeight w:val="647"/>
          <w:jc w:val="center"/>
        </w:trPr>
        <w:tc>
          <w:tcPr>
            <w:tcW w:w="3107"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752ABFB9" w14:textId="77777777" w:rsidR="00D04024" w:rsidRPr="00E17298" w:rsidRDefault="00D04024" w:rsidP="00D960CC">
            <w:pPr>
              <w:rPr>
                <w:color w:val="000000"/>
                <w:sz w:val="20"/>
              </w:rPr>
            </w:pPr>
            <w:r w:rsidRPr="00E17298">
              <w:rPr>
                <w:color w:val="000000"/>
                <w:sz w:val="20"/>
              </w:rPr>
              <w:t>Численность населения, пользующая  услугами  централизованного газоснабжения</w:t>
            </w:r>
          </w:p>
        </w:tc>
        <w:tc>
          <w:tcPr>
            <w:tcW w:w="863"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40A1226" w14:textId="77777777" w:rsidR="00D04024" w:rsidRPr="00E17298" w:rsidRDefault="00D04024" w:rsidP="00D960CC">
            <w:pPr>
              <w:jc w:val="center"/>
              <w:rPr>
                <w:color w:val="000000"/>
                <w:sz w:val="20"/>
              </w:rPr>
            </w:pPr>
            <w:r w:rsidRPr="00E17298">
              <w:rPr>
                <w:color w:val="000000"/>
                <w:sz w:val="20"/>
              </w:rPr>
              <w:t>чел</w:t>
            </w:r>
          </w:p>
        </w:tc>
        <w:tc>
          <w:tcPr>
            <w:tcW w:w="86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166EBB0" w14:textId="77777777" w:rsidR="00D04024" w:rsidRPr="00E17298" w:rsidRDefault="00D04024" w:rsidP="00D960CC">
            <w:pPr>
              <w:jc w:val="center"/>
              <w:rPr>
                <w:color w:val="000000"/>
                <w:sz w:val="20"/>
              </w:rPr>
            </w:pPr>
            <w:r>
              <w:rPr>
                <w:color w:val="000000"/>
                <w:sz w:val="20"/>
              </w:rPr>
              <w:t>435</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346C7509" w14:textId="77777777" w:rsidR="00D04024" w:rsidRPr="00E17298" w:rsidRDefault="00D04024" w:rsidP="00D960CC">
            <w:pPr>
              <w:jc w:val="center"/>
              <w:rPr>
                <w:color w:val="000000"/>
                <w:sz w:val="20"/>
              </w:rPr>
            </w:pPr>
            <w:r>
              <w:rPr>
                <w:color w:val="000000"/>
                <w:sz w:val="20"/>
              </w:rPr>
              <w:t>432</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3FD2B9A7" w14:textId="77777777" w:rsidR="00D04024" w:rsidRPr="00E17298" w:rsidRDefault="00D04024" w:rsidP="00D960CC">
            <w:pPr>
              <w:jc w:val="center"/>
              <w:rPr>
                <w:color w:val="000000"/>
                <w:sz w:val="20"/>
              </w:rPr>
            </w:pPr>
            <w:r>
              <w:rPr>
                <w:color w:val="000000"/>
                <w:sz w:val="20"/>
              </w:rPr>
              <w:t>429</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2291E47" w14:textId="77777777" w:rsidR="00D04024" w:rsidRPr="00E17298" w:rsidRDefault="00D04024" w:rsidP="00D960CC">
            <w:pPr>
              <w:jc w:val="center"/>
              <w:rPr>
                <w:color w:val="000000"/>
                <w:sz w:val="20"/>
              </w:rPr>
            </w:pPr>
            <w:r>
              <w:rPr>
                <w:color w:val="000000"/>
                <w:sz w:val="20"/>
              </w:rPr>
              <w:t>426</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E7B3EC4" w14:textId="77777777" w:rsidR="00D04024" w:rsidRPr="00E17298" w:rsidRDefault="00D04024" w:rsidP="00D960CC">
            <w:pPr>
              <w:jc w:val="center"/>
              <w:rPr>
                <w:color w:val="000000"/>
                <w:sz w:val="20"/>
              </w:rPr>
            </w:pPr>
            <w:r>
              <w:rPr>
                <w:color w:val="000000"/>
                <w:sz w:val="20"/>
              </w:rPr>
              <w:t>423</w:t>
            </w:r>
          </w:p>
        </w:tc>
        <w:tc>
          <w:tcPr>
            <w:tcW w:w="962"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923CF26" w14:textId="77777777" w:rsidR="00D04024" w:rsidRPr="00E17298" w:rsidRDefault="00D04024" w:rsidP="00D960CC">
            <w:pPr>
              <w:jc w:val="center"/>
              <w:rPr>
                <w:color w:val="000000"/>
                <w:sz w:val="20"/>
              </w:rPr>
            </w:pPr>
            <w:r>
              <w:rPr>
                <w:color w:val="000000"/>
                <w:sz w:val="20"/>
              </w:rPr>
              <w:t>420</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DCEDEDE" w14:textId="77777777" w:rsidR="00D04024" w:rsidRPr="00E17298" w:rsidRDefault="00D04024" w:rsidP="00D960CC">
            <w:pPr>
              <w:jc w:val="center"/>
              <w:rPr>
                <w:color w:val="000000"/>
                <w:sz w:val="20"/>
              </w:rPr>
            </w:pPr>
            <w:r>
              <w:rPr>
                <w:color w:val="000000"/>
                <w:sz w:val="20"/>
              </w:rPr>
              <w:t>417</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4489A01" w14:textId="77777777" w:rsidR="00D04024" w:rsidRPr="00E17298" w:rsidRDefault="00D04024" w:rsidP="00D960CC">
            <w:pPr>
              <w:jc w:val="center"/>
              <w:rPr>
                <w:color w:val="000000"/>
                <w:sz w:val="20"/>
              </w:rPr>
            </w:pPr>
            <w:r>
              <w:rPr>
                <w:color w:val="000000"/>
                <w:sz w:val="20"/>
              </w:rPr>
              <w:t>414</w:t>
            </w:r>
          </w:p>
        </w:tc>
        <w:tc>
          <w:tcPr>
            <w:tcW w:w="1000"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048EA6A" w14:textId="77777777" w:rsidR="00D04024" w:rsidRPr="00E17298" w:rsidRDefault="00D04024" w:rsidP="00D960CC">
            <w:pPr>
              <w:jc w:val="center"/>
              <w:rPr>
                <w:color w:val="000000"/>
                <w:sz w:val="20"/>
              </w:rPr>
            </w:pPr>
            <w:r>
              <w:rPr>
                <w:color w:val="000000"/>
                <w:sz w:val="20"/>
              </w:rPr>
              <w:t>411</w:t>
            </w:r>
          </w:p>
        </w:tc>
        <w:tc>
          <w:tcPr>
            <w:tcW w:w="981" w:type="dxa"/>
            <w:tcBorders>
              <w:top w:val="double" w:sz="4" w:space="0" w:color="auto"/>
              <w:left w:val="double" w:sz="4" w:space="0" w:color="auto"/>
              <w:bottom w:val="double" w:sz="4" w:space="0" w:color="auto"/>
              <w:right w:val="double" w:sz="4" w:space="0" w:color="auto"/>
            </w:tcBorders>
            <w:vAlign w:val="center"/>
          </w:tcPr>
          <w:p w14:paraId="58559403" w14:textId="77777777" w:rsidR="00D04024" w:rsidRPr="00E17298" w:rsidRDefault="00D04024" w:rsidP="00D960CC">
            <w:pPr>
              <w:jc w:val="center"/>
              <w:rPr>
                <w:color w:val="000000"/>
                <w:sz w:val="20"/>
              </w:rPr>
            </w:pPr>
            <w:r>
              <w:rPr>
                <w:color w:val="000000"/>
                <w:sz w:val="20"/>
              </w:rPr>
              <w:t>408</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61C1712" w14:textId="77777777" w:rsidR="00D04024" w:rsidRPr="00E17298" w:rsidRDefault="00D04024" w:rsidP="00D960CC">
            <w:pPr>
              <w:jc w:val="center"/>
              <w:rPr>
                <w:color w:val="000000"/>
                <w:sz w:val="20"/>
              </w:rPr>
            </w:pPr>
            <w:r>
              <w:rPr>
                <w:color w:val="000000"/>
                <w:sz w:val="20"/>
              </w:rPr>
              <w:t>405</w:t>
            </w:r>
          </w:p>
        </w:tc>
      </w:tr>
      <w:tr w:rsidR="00D04024" w:rsidRPr="00E17298" w14:paraId="0A5DA7E7" w14:textId="77777777" w:rsidTr="00D960CC">
        <w:trPr>
          <w:trHeight w:val="732"/>
          <w:jc w:val="center"/>
        </w:trPr>
        <w:tc>
          <w:tcPr>
            <w:tcW w:w="3107"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547D78C6" w14:textId="77777777" w:rsidR="00D04024" w:rsidRPr="00E17298" w:rsidRDefault="00D04024" w:rsidP="00D960CC">
            <w:pPr>
              <w:rPr>
                <w:color w:val="000000"/>
                <w:sz w:val="20"/>
              </w:rPr>
            </w:pPr>
            <w:r w:rsidRPr="00E17298">
              <w:rPr>
                <w:color w:val="000000"/>
                <w:sz w:val="20"/>
              </w:rPr>
              <w:t>Численность населения, пользующая  услугами  с использованием сжиженного газа</w:t>
            </w:r>
          </w:p>
        </w:tc>
        <w:tc>
          <w:tcPr>
            <w:tcW w:w="863"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C8F30DF" w14:textId="77777777" w:rsidR="00D04024" w:rsidRPr="00E17298" w:rsidRDefault="00D04024" w:rsidP="00D960CC">
            <w:pPr>
              <w:jc w:val="center"/>
              <w:rPr>
                <w:color w:val="000000"/>
                <w:sz w:val="20"/>
              </w:rPr>
            </w:pPr>
            <w:r w:rsidRPr="00E17298">
              <w:rPr>
                <w:color w:val="000000"/>
                <w:sz w:val="20"/>
              </w:rPr>
              <w:t> </w:t>
            </w:r>
          </w:p>
        </w:tc>
        <w:tc>
          <w:tcPr>
            <w:tcW w:w="862"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4C52DF42" w14:textId="77777777" w:rsidR="00D04024" w:rsidRPr="00E17298" w:rsidRDefault="00D04024" w:rsidP="00D960CC">
            <w:pPr>
              <w:jc w:val="center"/>
              <w:rPr>
                <w:color w:val="000000"/>
                <w:sz w:val="20"/>
              </w:rPr>
            </w:pPr>
            <w:r>
              <w:rPr>
                <w:color w:val="000000"/>
                <w:sz w:val="20"/>
              </w:rPr>
              <w:t>49</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224BD7BF" w14:textId="77777777" w:rsidR="00D04024" w:rsidRPr="00E17298" w:rsidRDefault="00D04024" w:rsidP="00D960CC">
            <w:pPr>
              <w:jc w:val="center"/>
              <w:rPr>
                <w:color w:val="000000"/>
                <w:sz w:val="20"/>
              </w:rPr>
            </w:pPr>
            <w:r>
              <w:rPr>
                <w:color w:val="000000"/>
                <w:sz w:val="20"/>
              </w:rPr>
              <w:t>48</w:t>
            </w:r>
          </w:p>
        </w:tc>
        <w:tc>
          <w:tcPr>
            <w:tcW w:w="981"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52A07C06" w14:textId="77777777" w:rsidR="00D04024" w:rsidRPr="00E17298" w:rsidRDefault="00D04024" w:rsidP="00D960CC">
            <w:pPr>
              <w:jc w:val="center"/>
              <w:rPr>
                <w:color w:val="000000"/>
                <w:sz w:val="20"/>
              </w:rPr>
            </w:pPr>
            <w:r>
              <w:rPr>
                <w:color w:val="000000"/>
                <w:sz w:val="20"/>
              </w:rPr>
              <w:t>47</w:t>
            </w:r>
          </w:p>
        </w:tc>
        <w:tc>
          <w:tcPr>
            <w:tcW w:w="981"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71C2D083" w14:textId="77777777" w:rsidR="00D04024" w:rsidRPr="00E17298" w:rsidRDefault="00D04024" w:rsidP="00D960CC">
            <w:pPr>
              <w:jc w:val="center"/>
              <w:rPr>
                <w:color w:val="000000"/>
                <w:sz w:val="20"/>
              </w:rPr>
            </w:pPr>
            <w:r>
              <w:rPr>
                <w:color w:val="000000"/>
                <w:sz w:val="20"/>
              </w:rPr>
              <w:t>46</w:t>
            </w:r>
          </w:p>
        </w:tc>
        <w:tc>
          <w:tcPr>
            <w:tcW w:w="981"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59C625BA" w14:textId="77777777" w:rsidR="00D04024" w:rsidRPr="00E17298" w:rsidRDefault="00D04024" w:rsidP="00D960CC">
            <w:pPr>
              <w:jc w:val="center"/>
              <w:rPr>
                <w:color w:val="000000"/>
                <w:sz w:val="20"/>
              </w:rPr>
            </w:pPr>
            <w:r>
              <w:rPr>
                <w:color w:val="000000"/>
                <w:sz w:val="20"/>
              </w:rPr>
              <w:t>45</w:t>
            </w:r>
          </w:p>
        </w:tc>
        <w:tc>
          <w:tcPr>
            <w:tcW w:w="962"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21A23F64" w14:textId="77777777" w:rsidR="00D04024" w:rsidRPr="00E17298" w:rsidRDefault="00D04024" w:rsidP="00D960CC">
            <w:pPr>
              <w:jc w:val="center"/>
              <w:rPr>
                <w:color w:val="000000"/>
                <w:sz w:val="20"/>
              </w:rPr>
            </w:pPr>
            <w:r>
              <w:rPr>
                <w:color w:val="000000"/>
                <w:sz w:val="20"/>
              </w:rPr>
              <w:t>44</w:t>
            </w:r>
          </w:p>
        </w:tc>
        <w:tc>
          <w:tcPr>
            <w:tcW w:w="1076"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6866AB9A" w14:textId="77777777" w:rsidR="00D04024" w:rsidRPr="00E17298" w:rsidRDefault="00D04024" w:rsidP="00D960CC">
            <w:pPr>
              <w:jc w:val="center"/>
              <w:rPr>
                <w:color w:val="000000"/>
                <w:sz w:val="20"/>
              </w:rPr>
            </w:pPr>
            <w:r>
              <w:rPr>
                <w:color w:val="000000"/>
                <w:sz w:val="20"/>
              </w:rPr>
              <w:t>43</w:t>
            </w:r>
          </w:p>
        </w:tc>
        <w:tc>
          <w:tcPr>
            <w:tcW w:w="1076"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45D22FB3" w14:textId="77777777" w:rsidR="00D04024" w:rsidRPr="00E17298" w:rsidRDefault="00D04024" w:rsidP="00D960CC">
            <w:pPr>
              <w:jc w:val="center"/>
              <w:rPr>
                <w:color w:val="000000"/>
                <w:sz w:val="20"/>
              </w:rPr>
            </w:pPr>
            <w:r>
              <w:rPr>
                <w:color w:val="000000"/>
                <w:sz w:val="20"/>
              </w:rPr>
              <w:t>42</w:t>
            </w:r>
          </w:p>
        </w:tc>
        <w:tc>
          <w:tcPr>
            <w:tcW w:w="1000"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2B7CD06D" w14:textId="77777777" w:rsidR="00D04024" w:rsidRPr="00E17298" w:rsidRDefault="00D04024" w:rsidP="00D960CC">
            <w:pPr>
              <w:jc w:val="center"/>
              <w:rPr>
                <w:color w:val="000000"/>
                <w:sz w:val="20"/>
              </w:rPr>
            </w:pPr>
            <w:r>
              <w:rPr>
                <w:color w:val="000000"/>
                <w:sz w:val="20"/>
              </w:rPr>
              <w:t>41</w:t>
            </w:r>
          </w:p>
        </w:tc>
        <w:tc>
          <w:tcPr>
            <w:tcW w:w="981" w:type="dxa"/>
            <w:tcBorders>
              <w:top w:val="double" w:sz="4" w:space="0" w:color="auto"/>
              <w:left w:val="double" w:sz="4" w:space="0" w:color="auto"/>
              <w:bottom w:val="double" w:sz="4" w:space="0" w:color="auto"/>
              <w:right w:val="double" w:sz="4" w:space="0" w:color="auto"/>
            </w:tcBorders>
            <w:vAlign w:val="center"/>
          </w:tcPr>
          <w:p w14:paraId="6E54BCBD" w14:textId="77777777" w:rsidR="00D04024" w:rsidRPr="00E17298" w:rsidRDefault="00D04024" w:rsidP="00D960CC">
            <w:pPr>
              <w:jc w:val="center"/>
              <w:rPr>
                <w:color w:val="000000"/>
                <w:sz w:val="20"/>
              </w:rPr>
            </w:pPr>
            <w:r>
              <w:rPr>
                <w:color w:val="000000"/>
                <w:sz w:val="20"/>
              </w:rPr>
              <w:t>40</w:t>
            </w:r>
          </w:p>
        </w:tc>
        <w:tc>
          <w:tcPr>
            <w:tcW w:w="981"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43D98204" w14:textId="77777777" w:rsidR="00D04024" w:rsidRPr="00E17298" w:rsidRDefault="00D04024" w:rsidP="00D960CC">
            <w:pPr>
              <w:jc w:val="center"/>
              <w:rPr>
                <w:color w:val="000000"/>
                <w:sz w:val="20"/>
              </w:rPr>
            </w:pPr>
            <w:r>
              <w:rPr>
                <w:color w:val="000000"/>
                <w:sz w:val="20"/>
              </w:rPr>
              <w:t>39</w:t>
            </w:r>
          </w:p>
        </w:tc>
      </w:tr>
      <w:tr w:rsidR="00D04024" w:rsidRPr="00E17298" w14:paraId="20BB1DB9" w14:textId="77777777" w:rsidTr="00D960CC">
        <w:trPr>
          <w:trHeight w:val="765"/>
          <w:jc w:val="center"/>
        </w:trPr>
        <w:tc>
          <w:tcPr>
            <w:tcW w:w="3107"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45FEF13B" w14:textId="77777777" w:rsidR="00D04024" w:rsidRPr="00E17298" w:rsidRDefault="00D04024" w:rsidP="00D960CC">
            <w:pPr>
              <w:rPr>
                <w:color w:val="000000"/>
                <w:sz w:val="20"/>
              </w:rPr>
            </w:pPr>
            <w:r w:rsidRPr="00E17298">
              <w:rPr>
                <w:color w:val="000000"/>
                <w:sz w:val="20"/>
              </w:rPr>
              <w:t>Численность населения, пользующая  услугами  по сбору ТКО</w:t>
            </w:r>
          </w:p>
        </w:tc>
        <w:tc>
          <w:tcPr>
            <w:tcW w:w="863"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07933A2" w14:textId="77777777" w:rsidR="00D04024" w:rsidRPr="00E17298" w:rsidRDefault="00D04024" w:rsidP="00D960CC">
            <w:pPr>
              <w:jc w:val="center"/>
              <w:rPr>
                <w:color w:val="000000"/>
                <w:sz w:val="20"/>
              </w:rPr>
            </w:pPr>
            <w:r w:rsidRPr="00E17298">
              <w:rPr>
                <w:color w:val="000000"/>
                <w:sz w:val="20"/>
              </w:rPr>
              <w:t>чел</w:t>
            </w:r>
          </w:p>
        </w:tc>
        <w:tc>
          <w:tcPr>
            <w:tcW w:w="862"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24BEA778" w14:textId="77777777" w:rsidR="00D04024" w:rsidRPr="00E17298" w:rsidRDefault="00D04024" w:rsidP="00D960CC">
            <w:pPr>
              <w:jc w:val="center"/>
              <w:rPr>
                <w:color w:val="000000"/>
                <w:sz w:val="22"/>
                <w:szCs w:val="22"/>
              </w:rPr>
            </w:pPr>
            <w:r>
              <w:rPr>
                <w:color w:val="000000"/>
                <w:sz w:val="22"/>
                <w:szCs w:val="22"/>
              </w:rPr>
              <w:t>492</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412B635C" w14:textId="77777777" w:rsidR="00D04024" w:rsidRPr="00E17298" w:rsidRDefault="00D04024" w:rsidP="00D960CC">
            <w:pPr>
              <w:jc w:val="center"/>
              <w:rPr>
                <w:color w:val="000000"/>
                <w:sz w:val="22"/>
                <w:szCs w:val="22"/>
              </w:rPr>
            </w:pPr>
            <w:r>
              <w:rPr>
                <w:color w:val="000000"/>
                <w:sz w:val="22"/>
                <w:szCs w:val="22"/>
              </w:rPr>
              <w:t>486</w:t>
            </w:r>
          </w:p>
        </w:tc>
        <w:tc>
          <w:tcPr>
            <w:tcW w:w="981"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388FA62D" w14:textId="77777777" w:rsidR="00D04024" w:rsidRPr="00E17298" w:rsidRDefault="00D04024" w:rsidP="00D960CC">
            <w:pPr>
              <w:jc w:val="center"/>
              <w:rPr>
                <w:color w:val="000000"/>
                <w:sz w:val="22"/>
                <w:szCs w:val="22"/>
              </w:rPr>
            </w:pPr>
            <w:r>
              <w:rPr>
                <w:color w:val="000000"/>
                <w:sz w:val="22"/>
                <w:szCs w:val="22"/>
              </w:rPr>
              <w:t>478</w:t>
            </w:r>
          </w:p>
        </w:tc>
        <w:tc>
          <w:tcPr>
            <w:tcW w:w="981"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79E6D972" w14:textId="77777777" w:rsidR="00D04024" w:rsidRPr="00E17298" w:rsidRDefault="00D04024" w:rsidP="00D960CC">
            <w:pPr>
              <w:jc w:val="center"/>
              <w:rPr>
                <w:color w:val="000000"/>
                <w:sz w:val="22"/>
                <w:szCs w:val="22"/>
              </w:rPr>
            </w:pPr>
            <w:r>
              <w:rPr>
                <w:color w:val="000000"/>
                <w:sz w:val="22"/>
                <w:szCs w:val="22"/>
              </w:rPr>
              <w:t>470</w:t>
            </w:r>
          </w:p>
        </w:tc>
        <w:tc>
          <w:tcPr>
            <w:tcW w:w="981"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2830E719" w14:textId="77777777" w:rsidR="00D04024" w:rsidRPr="00E17298" w:rsidRDefault="00D04024" w:rsidP="00D960CC">
            <w:pPr>
              <w:jc w:val="center"/>
              <w:rPr>
                <w:color w:val="000000"/>
                <w:sz w:val="22"/>
                <w:szCs w:val="22"/>
              </w:rPr>
            </w:pPr>
            <w:r>
              <w:rPr>
                <w:color w:val="000000"/>
                <w:sz w:val="22"/>
                <w:szCs w:val="22"/>
              </w:rPr>
              <w:t>462</w:t>
            </w:r>
          </w:p>
        </w:tc>
        <w:tc>
          <w:tcPr>
            <w:tcW w:w="962"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771E6725" w14:textId="77777777" w:rsidR="00D04024" w:rsidRPr="00E17298" w:rsidRDefault="00D04024" w:rsidP="00D960CC">
            <w:pPr>
              <w:jc w:val="center"/>
              <w:rPr>
                <w:color w:val="000000"/>
                <w:sz w:val="22"/>
                <w:szCs w:val="22"/>
              </w:rPr>
            </w:pPr>
            <w:r>
              <w:rPr>
                <w:color w:val="000000"/>
                <w:sz w:val="22"/>
                <w:szCs w:val="22"/>
              </w:rPr>
              <w:t>454</w:t>
            </w:r>
          </w:p>
        </w:tc>
        <w:tc>
          <w:tcPr>
            <w:tcW w:w="1076"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6467F811" w14:textId="77777777" w:rsidR="00D04024" w:rsidRPr="00E17298" w:rsidRDefault="00D04024" w:rsidP="00D960CC">
            <w:pPr>
              <w:jc w:val="center"/>
              <w:rPr>
                <w:color w:val="000000"/>
                <w:sz w:val="22"/>
                <w:szCs w:val="22"/>
              </w:rPr>
            </w:pPr>
            <w:r>
              <w:rPr>
                <w:color w:val="000000"/>
                <w:sz w:val="22"/>
                <w:szCs w:val="22"/>
              </w:rPr>
              <w:t>446</w:t>
            </w:r>
          </w:p>
        </w:tc>
        <w:tc>
          <w:tcPr>
            <w:tcW w:w="1076"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03A4874F" w14:textId="77777777" w:rsidR="00D04024" w:rsidRPr="00E17298" w:rsidRDefault="00D04024" w:rsidP="00D960CC">
            <w:pPr>
              <w:jc w:val="center"/>
              <w:rPr>
                <w:color w:val="000000"/>
                <w:sz w:val="22"/>
                <w:szCs w:val="22"/>
              </w:rPr>
            </w:pPr>
            <w:r>
              <w:rPr>
                <w:color w:val="000000"/>
                <w:sz w:val="22"/>
                <w:szCs w:val="22"/>
              </w:rPr>
              <w:t>438</w:t>
            </w:r>
          </w:p>
        </w:tc>
        <w:tc>
          <w:tcPr>
            <w:tcW w:w="1000"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59E7A116" w14:textId="77777777" w:rsidR="00D04024" w:rsidRPr="00E17298" w:rsidRDefault="00D04024" w:rsidP="00D960CC">
            <w:pPr>
              <w:jc w:val="center"/>
              <w:rPr>
                <w:color w:val="000000"/>
                <w:sz w:val="22"/>
                <w:szCs w:val="22"/>
              </w:rPr>
            </w:pPr>
            <w:r>
              <w:rPr>
                <w:color w:val="000000"/>
                <w:sz w:val="22"/>
                <w:szCs w:val="22"/>
              </w:rPr>
              <w:t>430</w:t>
            </w:r>
          </w:p>
        </w:tc>
        <w:tc>
          <w:tcPr>
            <w:tcW w:w="981" w:type="dxa"/>
            <w:tcBorders>
              <w:top w:val="double" w:sz="4" w:space="0" w:color="auto"/>
              <w:left w:val="double" w:sz="4" w:space="0" w:color="auto"/>
              <w:bottom w:val="double" w:sz="4" w:space="0" w:color="auto"/>
              <w:right w:val="double" w:sz="4" w:space="0" w:color="auto"/>
            </w:tcBorders>
            <w:vAlign w:val="center"/>
          </w:tcPr>
          <w:p w14:paraId="261BBC75" w14:textId="77777777" w:rsidR="00D04024" w:rsidRPr="00E17298" w:rsidRDefault="00D04024" w:rsidP="00D960CC">
            <w:pPr>
              <w:jc w:val="center"/>
              <w:rPr>
                <w:color w:val="000000"/>
                <w:sz w:val="22"/>
                <w:szCs w:val="22"/>
              </w:rPr>
            </w:pPr>
            <w:r>
              <w:rPr>
                <w:color w:val="000000"/>
                <w:sz w:val="22"/>
                <w:szCs w:val="22"/>
              </w:rPr>
              <w:t>422</w:t>
            </w:r>
          </w:p>
        </w:tc>
        <w:tc>
          <w:tcPr>
            <w:tcW w:w="981" w:type="dxa"/>
            <w:tcBorders>
              <w:top w:val="double" w:sz="4" w:space="0" w:color="auto"/>
              <w:left w:val="double" w:sz="4" w:space="0" w:color="auto"/>
              <w:bottom w:val="double" w:sz="4" w:space="0" w:color="auto"/>
              <w:right w:val="double" w:sz="4" w:space="0" w:color="auto"/>
            </w:tcBorders>
            <w:shd w:val="clear" w:color="auto" w:fill="auto"/>
            <w:vAlign w:val="center"/>
            <w:hideMark/>
          </w:tcPr>
          <w:p w14:paraId="1119AAD3" w14:textId="77777777" w:rsidR="00D04024" w:rsidRPr="00E17298" w:rsidRDefault="00D04024" w:rsidP="00D960CC">
            <w:pPr>
              <w:jc w:val="center"/>
              <w:rPr>
                <w:color w:val="000000"/>
                <w:sz w:val="22"/>
                <w:szCs w:val="22"/>
              </w:rPr>
            </w:pPr>
            <w:r>
              <w:rPr>
                <w:color w:val="000000"/>
                <w:sz w:val="22"/>
                <w:szCs w:val="22"/>
              </w:rPr>
              <w:t>414</w:t>
            </w:r>
          </w:p>
        </w:tc>
      </w:tr>
      <w:tr w:rsidR="00D04024" w:rsidRPr="00E17298" w14:paraId="15FF3CA5" w14:textId="77777777" w:rsidTr="00D960CC">
        <w:trPr>
          <w:trHeight w:val="510"/>
          <w:jc w:val="center"/>
        </w:trPr>
        <w:tc>
          <w:tcPr>
            <w:tcW w:w="3107"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456FF71B" w14:textId="77777777" w:rsidR="00D04024" w:rsidRPr="00E17298" w:rsidRDefault="00D04024" w:rsidP="00D960CC">
            <w:pPr>
              <w:rPr>
                <w:color w:val="000000"/>
                <w:sz w:val="20"/>
              </w:rPr>
            </w:pPr>
            <w:r w:rsidRPr="00E17298">
              <w:rPr>
                <w:color w:val="000000"/>
                <w:sz w:val="20"/>
              </w:rPr>
              <w:t>Среднедушевые денежные  доходы  населения (в месяц)</w:t>
            </w:r>
          </w:p>
        </w:tc>
        <w:tc>
          <w:tcPr>
            <w:tcW w:w="863"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367A9C9" w14:textId="77777777" w:rsidR="00D04024" w:rsidRPr="00E17298" w:rsidRDefault="00D04024" w:rsidP="00D960CC">
            <w:pPr>
              <w:jc w:val="center"/>
              <w:rPr>
                <w:color w:val="000000"/>
                <w:sz w:val="20"/>
              </w:rPr>
            </w:pPr>
            <w:r w:rsidRPr="00E17298">
              <w:rPr>
                <w:color w:val="000000"/>
                <w:sz w:val="20"/>
              </w:rPr>
              <w:t>руб.</w:t>
            </w:r>
          </w:p>
        </w:tc>
        <w:tc>
          <w:tcPr>
            <w:tcW w:w="86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AE98232" w14:textId="77777777" w:rsidR="00D04024" w:rsidRPr="00E17298" w:rsidRDefault="00D04024" w:rsidP="00D960CC">
            <w:pPr>
              <w:jc w:val="center"/>
              <w:rPr>
                <w:color w:val="000000"/>
                <w:sz w:val="20"/>
              </w:rPr>
            </w:pPr>
            <w:r>
              <w:rPr>
                <w:color w:val="000000"/>
                <w:sz w:val="20"/>
              </w:rPr>
              <w:t>39480</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B34B3E0" w14:textId="77777777" w:rsidR="00D04024" w:rsidRPr="00E17298" w:rsidRDefault="00D04024" w:rsidP="00D960CC">
            <w:pPr>
              <w:jc w:val="center"/>
              <w:rPr>
                <w:color w:val="000000"/>
                <w:sz w:val="20"/>
              </w:rPr>
            </w:pPr>
            <w:r>
              <w:rPr>
                <w:color w:val="000000"/>
                <w:sz w:val="20"/>
              </w:rPr>
              <w:t>41454,0</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FE547A7" w14:textId="77777777" w:rsidR="00D04024" w:rsidRPr="00E17298" w:rsidRDefault="00D04024" w:rsidP="00D960CC">
            <w:pPr>
              <w:jc w:val="center"/>
              <w:rPr>
                <w:color w:val="000000"/>
                <w:sz w:val="20"/>
              </w:rPr>
            </w:pPr>
            <w:r>
              <w:rPr>
                <w:color w:val="000000"/>
                <w:sz w:val="20"/>
              </w:rPr>
              <w:t>43526,7</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9FAC31C" w14:textId="77777777" w:rsidR="00D04024" w:rsidRPr="00E17298" w:rsidRDefault="00D04024" w:rsidP="00D960CC">
            <w:pPr>
              <w:jc w:val="center"/>
              <w:rPr>
                <w:color w:val="000000"/>
                <w:sz w:val="20"/>
              </w:rPr>
            </w:pPr>
            <w:r>
              <w:rPr>
                <w:color w:val="000000"/>
                <w:sz w:val="20"/>
              </w:rPr>
              <w:t>45703,0</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41BE32A" w14:textId="77777777" w:rsidR="00D04024" w:rsidRPr="00E17298" w:rsidRDefault="00D04024" w:rsidP="00D960CC">
            <w:pPr>
              <w:jc w:val="center"/>
              <w:rPr>
                <w:color w:val="000000"/>
                <w:sz w:val="20"/>
              </w:rPr>
            </w:pPr>
            <w:r>
              <w:rPr>
                <w:color w:val="000000"/>
                <w:sz w:val="20"/>
              </w:rPr>
              <w:t>47988,2</w:t>
            </w:r>
          </w:p>
        </w:tc>
        <w:tc>
          <w:tcPr>
            <w:tcW w:w="962"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CE67B82" w14:textId="77777777" w:rsidR="00D04024" w:rsidRPr="00E17298" w:rsidRDefault="00D04024" w:rsidP="00D960CC">
            <w:pPr>
              <w:jc w:val="center"/>
              <w:rPr>
                <w:color w:val="000000"/>
                <w:sz w:val="20"/>
              </w:rPr>
            </w:pPr>
            <w:r>
              <w:rPr>
                <w:color w:val="000000"/>
                <w:sz w:val="20"/>
              </w:rPr>
              <w:t>50387,6</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11CD504" w14:textId="77777777" w:rsidR="00D04024" w:rsidRPr="00E17298" w:rsidRDefault="00D04024" w:rsidP="00D960CC">
            <w:pPr>
              <w:jc w:val="center"/>
              <w:rPr>
                <w:color w:val="000000"/>
                <w:sz w:val="20"/>
              </w:rPr>
            </w:pPr>
            <w:r>
              <w:rPr>
                <w:color w:val="000000"/>
                <w:sz w:val="20"/>
              </w:rPr>
              <w:t>52907,0</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A24A310" w14:textId="77777777" w:rsidR="00D04024" w:rsidRPr="00E17298" w:rsidRDefault="00D04024" w:rsidP="00D960CC">
            <w:pPr>
              <w:jc w:val="center"/>
              <w:rPr>
                <w:color w:val="000000"/>
                <w:sz w:val="20"/>
              </w:rPr>
            </w:pPr>
            <w:r>
              <w:rPr>
                <w:color w:val="000000"/>
                <w:sz w:val="20"/>
              </w:rPr>
              <w:t>55552,3</w:t>
            </w:r>
          </w:p>
        </w:tc>
        <w:tc>
          <w:tcPr>
            <w:tcW w:w="1000"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A9087E2" w14:textId="77777777" w:rsidR="00D04024" w:rsidRPr="00E17298" w:rsidRDefault="00D04024" w:rsidP="00D960CC">
            <w:pPr>
              <w:jc w:val="center"/>
              <w:rPr>
                <w:color w:val="000000"/>
                <w:sz w:val="20"/>
              </w:rPr>
            </w:pPr>
            <w:r>
              <w:rPr>
                <w:color w:val="000000"/>
                <w:sz w:val="20"/>
              </w:rPr>
              <w:t>58329,9</w:t>
            </w:r>
          </w:p>
        </w:tc>
        <w:tc>
          <w:tcPr>
            <w:tcW w:w="981" w:type="dxa"/>
            <w:tcBorders>
              <w:top w:val="double" w:sz="4" w:space="0" w:color="auto"/>
              <w:left w:val="double" w:sz="4" w:space="0" w:color="auto"/>
              <w:bottom w:val="double" w:sz="4" w:space="0" w:color="auto"/>
              <w:right w:val="double" w:sz="4" w:space="0" w:color="auto"/>
            </w:tcBorders>
            <w:vAlign w:val="center"/>
          </w:tcPr>
          <w:p w14:paraId="15B9E410" w14:textId="77777777" w:rsidR="00D04024" w:rsidRPr="00E17298" w:rsidRDefault="00D04024" w:rsidP="00D960CC">
            <w:pPr>
              <w:jc w:val="center"/>
              <w:rPr>
                <w:color w:val="000000"/>
                <w:sz w:val="20"/>
              </w:rPr>
            </w:pPr>
            <w:r>
              <w:rPr>
                <w:color w:val="000000"/>
                <w:sz w:val="20"/>
              </w:rPr>
              <w:t>61246,4</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76EF023" w14:textId="77777777" w:rsidR="00D04024" w:rsidRPr="00E17298" w:rsidRDefault="00D04024" w:rsidP="00D960CC">
            <w:pPr>
              <w:jc w:val="center"/>
              <w:rPr>
                <w:color w:val="000000"/>
                <w:sz w:val="20"/>
              </w:rPr>
            </w:pPr>
            <w:r>
              <w:rPr>
                <w:color w:val="000000"/>
                <w:sz w:val="20"/>
              </w:rPr>
              <w:t>64308,8</w:t>
            </w:r>
          </w:p>
        </w:tc>
      </w:tr>
      <w:tr w:rsidR="00D04024" w:rsidRPr="00E17298" w14:paraId="4FCC9838" w14:textId="77777777" w:rsidTr="00D960CC">
        <w:trPr>
          <w:trHeight w:val="510"/>
          <w:jc w:val="center"/>
        </w:trPr>
        <w:tc>
          <w:tcPr>
            <w:tcW w:w="3107"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7BC635D1" w14:textId="77777777" w:rsidR="00D04024" w:rsidRPr="00E17298" w:rsidRDefault="00D04024" w:rsidP="00D960CC">
            <w:pPr>
              <w:rPr>
                <w:color w:val="000000"/>
                <w:sz w:val="20"/>
              </w:rPr>
            </w:pPr>
            <w:r w:rsidRPr="00E17298">
              <w:rPr>
                <w:color w:val="000000"/>
                <w:sz w:val="20"/>
              </w:rPr>
              <w:t>Среднедушевые денежные  расходы  населения (в месяц)</w:t>
            </w:r>
          </w:p>
        </w:tc>
        <w:tc>
          <w:tcPr>
            <w:tcW w:w="863"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E0B95BF" w14:textId="77777777" w:rsidR="00D04024" w:rsidRPr="00E17298" w:rsidRDefault="00D04024" w:rsidP="00D960CC">
            <w:pPr>
              <w:jc w:val="center"/>
              <w:rPr>
                <w:color w:val="000000"/>
                <w:sz w:val="20"/>
              </w:rPr>
            </w:pPr>
            <w:r w:rsidRPr="00E17298">
              <w:rPr>
                <w:color w:val="000000"/>
                <w:sz w:val="20"/>
              </w:rPr>
              <w:t>руб.</w:t>
            </w:r>
          </w:p>
        </w:tc>
        <w:tc>
          <w:tcPr>
            <w:tcW w:w="86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D7CC649" w14:textId="77777777" w:rsidR="00D04024" w:rsidRPr="00E17298" w:rsidRDefault="00D04024" w:rsidP="00D960CC">
            <w:pPr>
              <w:jc w:val="center"/>
              <w:rPr>
                <w:color w:val="000000"/>
                <w:sz w:val="20"/>
              </w:rPr>
            </w:pPr>
            <w:r>
              <w:rPr>
                <w:color w:val="000000"/>
                <w:sz w:val="20"/>
              </w:rPr>
              <w:t>34587</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6CFA8C6" w14:textId="77777777" w:rsidR="00D04024" w:rsidRPr="00E17298" w:rsidRDefault="00D04024" w:rsidP="00D960CC">
            <w:pPr>
              <w:jc w:val="center"/>
              <w:rPr>
                <w:color w:val="000000"/>
                <w:sz w:val="20"/>
              </w:rPr>
            </w:pPr>
            <w:r>
              <w:rPr>
                <w:color w:val="000000"/>
                <w:sz w:val="20"/>
              </w:rPr>
              <w:t>36316,4</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78A8DFE" w14:textId="77777777" w:rsidR="00D04024" w:rsidRPr="00E17298" w:rsidRDefault="00D04024" w:rsidP="00D960CC">
            <w:pPr>
              <w:jc w:val="center"/>
              <w:rPr>
                <w:color w:val="000000"/>
                <w:sz w:val="20"/>
              </w:rPr>
            </w:pPr>
            <w:r>
              <w:rPr>
                <w:color w:val="000000"/>
                <w:sz w:val="20"/>
              </w:rPr>
              <w:t>38132,2</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9762FDA" w14:textId="77777777" w:rsidR="00D04024" w:rsidRPr="00E17298" w:rsidRDefault="00D04024" w:rsidP="00D960CC">
            <w:pPr>
              <w:jc w:val="center"/>
              <w:rPr>
                <w:color w:val="000000"/>
                <w:sz w:val="20"/>
              </w:rPr>
            </w:pPr>
            <w:r>
              <w:rPr>
                <w:color w:val="000000"/>
                <w:sz w:val="20"/>
              </w:rPr>
              <w:t>40038,8</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6168B4B" w14:textId="77777777" w:rsidR="00D04024" w:rsidRPr="00E17298" w:rsidRDefault="00D04024" w:rsidP="00D960CC">
            <w:pPr>
              <w:jc w:val="center"/>
              <w:rPr>
                <w:color w:val="000000"/>
                <w:sz w:val="20"/>
              </w:rPr>
            </w:pPr>
            <w:r>
              <w:rPr>
                <w:color w:val="000000"/>
                <w:sz w:val="20"/>
              </w:rPr>
              <w:t>42040,7</w:t>
            </w:r>
          </w:p>
        </w:tc>
        <w:tc>
          <w:tcPr>
            <w:tcW w:w="962"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9EAB8EE" w14:textId="77777777" w:rsidR="00D04024" w:rsidRPr="00E17298" w:rsidRDefault="00D04024" w:rsidP="00D960CC">
            <w:pPr>
              <w:jc w:val="center"/>
              <w:rPr>
                <w:color w:val="000000"/>
                <w:sz w:val="20"/>
              </w:rPr>
            </w:pPr>
            <w:r>
              <w:rPr>
                <w:color w:val="000000"/>
                <w:sz w:val="20"/>
              </w:rPr>
              <w:t>44142,8</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CC53F88" w14:textId="77777777" w:rsidR="00D04024" w:rsidRPr="00E17298" w:rsidRDefault="00D04024" w:rsidP="00D960CC">
            <w:pPr>
              <w:jc w:val="center"/>
              <w:rPr>
                <w:color w:val="000000"/>
                <w:sz w:val="20"/>
              </w:rPr>
            </w:pPr>
            <w:r>
              <w:rPr>
                <w:color w:val="000000"/>
                <w:sz w:val="20"/>
              </w:rPr>
              <w:t>46349,9</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622F94F" w14:textId="77777777" w:rsidR="00D04024" w:rsidRPr="00E17298" w:rsidRDefault="00D04024" w:rsidP="00D960CC">
            <w:pPr>
              <w:jc w:val="center"/>
              <w:rPr>
                <w:color w:val="000000"/>
                <w:sz w:val="20"/>
              </w:rPr>
            </w:pPr>
            <w:r>
              <w:rPr>
                <w:color w:val="000000"/>
                <w:sz w:val="20"/>
              </w:rPr>
              <w:t>48667,4</w:t>
            </w:r>
          </w:p>
        </w:tc>
        <w:tc>
          <w:tcPr>
            <w:tcW w:w="1000"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6C30852" w14:textId="77777777" w:rsidR="00D04024" w:rsidRPr="00E17298" w:rsidRDefault="00D04024" w:rsidP="00D960CC">
            <w:pPr>
              <w:jc w:val="center"/>
              <w:rPr>
                <w:color w:val="000000"/>
                <w:sz w:val="20"/>
              </w:rPr>
            </w:pPr>
            <w:r>
              <w:rPr>
                <w:color w:val="000000"/>
                <w:sz w:val="20"/>
              </w:rPr>
              <w:t>51100,8</w:t>
            </w:r>
          </w:p>
        </w:tc>
        <w:tc>
          <w:tcPr>
            <w:tcW w:w="981" w:type="dxa"/>
            <w:tcBorders>
              <w:top w:val="double" w:sz="4" w:space="0" w:color="auto"/>
              <w:left w:val="double" w:sz="4" w:space="0" w:color="auto"/>
              <w:bottom w:val="double" w:sz="4" w:space="0" w:color="auto"/>
              <w:right w:val="double" w:sz="4" w:space="0" w:color="auto"/>
            </w:tcBorders>
            <w:vAlign w:val="center"/>
          </w:tcPr>
          <w:p w14:paraId="0322E33F" w14:textId="77777777" w:rsidR="00D04024" w:rsidRPr="00E17298" w:rsidRDefault="00D04024" w:rsidP="00D960CC">
            <w:pPr>
              <w:jc w:val="center"/>
              <w:rPr>
                <w:color w:val="000000"/>
                <w:sz w:val="20"/>
              </w:rPr>
            </w:pPr>
            <w:r>
              <w:rPr>
                <w:color w:val="000000"/>
                <w:sz w:val="20"/>
              </w:rPr>
              <w:t>53655,8</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C7496DD" w14:textId="77777777" w:rsidR="00D04024" w:rsidRPr="00E17298" w:rsidRDefault="00D04024" w:rsidP="00D960CC">
            <w:pPr>
              <w:jc w:val="center"/>
              <w:rPr>
                <w:color w:val="000000"/>
                <w:sz w:val="20"/>
              </w:rPr>
            </w:pPr>
            <w:r>
              <w:rPr>
                <w:color w:val="000000"/>
                <w:sz w:val="20"/>
              </w:rPr>
              <w:t>56338,6</w:t>
            </w:r>
          </w:p>
        </w:tc>
      </w:tr>
      <w:tr w:rsidR="00D04024" w:rsidRPr="00E17298" w14:paraId="01B1006F" w14:textId="77777777" w:rsidTr="00D960CC">
        <w:trPr>
          <w:trHeight w:val="765"/>
          <w:jc w:val="center"/>
        </w:trPr>
        <w:tc>
          <w:tcPr>
            <w:tcW w:w="3107"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76F87787" w14:textId="77777777" w:rsidR="00D04024" w:rsidRPr="00E17298" w:rsidRDefault="00D04024" w:rsidP="00D960CC">
            <w:pPr>
              <w:rPr>
                <w:color w:val="000000"/>
                <w:sz w:val="20"/>
              </w:rPr>
            </w:pPr>
            <w:r w:rsidRPr="00E17298">
              <w:rPr>
                <w:color w:val="000000"/>
                <w:sz w:val="20"/>
              </w:rPr>
              <w:t>Совокупный расход на коммунальные   услуги в месяц на человека</w:t>
            </w:r>
          </w:p>
        </w:tc>
        <w:tc>
          <w:tcPr>
            <w:tcW w:w="863"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350E786B" w14:textId="77777777" w:rsidR="00D04024" w:rsidRPr="00E17298" w:rsidRDefault="00D04024" w:rsidP="00D960CC">
            <w:pPr>
              <w:jc w:val="center"/>
              <w:rPr>
                <w:color w:val="000000"/>
                <w:sz w:val="20"/>
              </w:rPr>
            </w:pPr>
            <w:proofErr w:type="spellStart"/>
            <w:r w:rsidRPr="00E17298">
              <w:rPr>
                <w:color w:val="000000"/>
                <w:sz w:val="20"/>
              </w:rPr>
              <w:t>руб</w:t>
            </w:r>
            <w:proofErr w:type="spellEnd"/>
            <w:r w:rsidRPr="00E17298">
              <w:rPr>
                <w:color w:val="000000"/>
                <w:sz w:val="20"/>
              </w:rPr>
              <w:t>/чел</w:t>
            </w:r>
          </w:p>
        </w:tc>
        <w:tc>
          <w:tcPr>
            <w:tcW w:w="86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72E7CD0" w14:textId="77777777" w:rsidR="00D04024" w:rsidRPr="00E17298" w:rsidRDefault="00D04024" w:rsidP="00D960CC">
            <w:pPr>
              <w:jc w:val="center"/>
              <w:rPr>
                <w:color w:val="000000"/>
                <w:sz w:val="20"/>
              </w:rPr>
            </w:pPr>
            <w:r>
              <w:rPr>
                <w:color w:val="000000"/>
                <w:sz w:val="20"/>
              </w:rPr>
              <w:t>2008,3</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D76E62C" w14:textId="77777777" w:rsidR="00D04024" w:rsidRPr="00E17298" w:rsidRDefault="00D04024" w:rsidP="00D960CC">
            <w:pPr>
              <w:jc w:val="center"/>
              <w:rPr>
                <w:color w:val="000000"/>
                <w:sz w:val="20"/>
              </w:rPr>
            </w:pPr>
            <w:r>
              <w:rPr>
                <w:color w:val="000000"/>
                <w:sz w:val="20"/>
              </w:rPr>
              <w:t>2111,7</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568D8B5" w14:textId="77777777" w:rsidR="00D04024" w:rsidRPr="00E17298" w:rsidRDefault="00D04024" w:rsidP="00D960CC">
            <w:pPr>
              <w:jc w:val="center"/>
              <w:rPr>
                <w:color w:val="000000"/>
                <w:sz w:val="20"/>
              </w:rPr>
            </w:pPr>
            <w:r>
              <w:rPr>
                <w:color w:val="000000"/>
                <w:sz w:val="20"/>
              </w:rPr>
              <w:t>2217,8</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24E96D5" w14:textId="77777777" w:rsidR="00D04024" w:rsidRPr="00E17298" w:rsidRDefault="00D04024" w:rsidP="00D960CC">
            <w:pPr>
              <w:jc w:val="center"/>
              <w:rPr>
                <w:color w:val="000000"/>
                <w:sz w:val="20"/>
              </w:rPr>
            </w:pPr>
            <w:r>
              <w:rPr>
                <w:color w:val="000000"/>
                <w:sz w:val="20"/>
              </w:rPr>
              <w:t>2329,6</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BFD459E" w14:textId="77777777" w:rsidR="00D04024" w:rsidRPr="00E17298" w:rsidRDefault="00D04024" w:rsidP="00D960CC">
            <w:pPr>
              <w:jc w:val="center"/>
              <w:rPr>
                <w:color w:val="000000"/>
                <w:sz w:val="20"/>
              </w:rPr>
            </w:pPr>
            <w:r>
              <w:rPr>
                <w:color w:val="000000"/>
                <w:sz w:val="20"/>
              </w:rPr>
              <w:t>2447,4</w:t>
            </w:r>
          </w:p>
        </w:tc>
        <w:tc>
          <w:tcPr>
            <w:tcW w:w="962"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E6488E1" w14:textId="77777777" w:rsidR="00D04024" w:rsidRPr="00E17298" w:rsidRDefault="00D04024" w:rsidP="00D960CC">
            <w:pPr>
              <w:jc w:val="center"/>
              <w:rPr>
                <w:color w:val="000000"/>
                <w:sz w:val="20"/>
              </w:rPr>
            </w:pPr>
            <w:r>
              <w:rPr>
                <w:color w:val="000000"/>
                <w:sz w:val="20"/>
              </w:rPr>
              <w:t>2565,2</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1E3E858" w14:textId="77777777" w:rsidR="00D04024" w:rsidRPr="00E17298" w:rsidRDefault="00D04024" w:rsidP="00D960CC">
            <w:pPr>
              <w:jc w:val="center"/>
              <w:rPr>
                <w:color w:val="000000"/>
                <w:sz w:val="20"/>
              </w:rPr>
            </w:pPr>
            <w:r>
              <w:rPr>
                <w:color w:val="000000"/>
                <w:sz w:val="20"/>
              </w:rPr>
              <w:t>2699,1</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F55522E" w14:textId="77777777" w:rsidR="00D04024" w:rsidRPr="00E17298" w:rsidRDefault="00D04024" w:rsidP="00D960CC">
            <w:pPr>
              <w:jc w:val="center"/>
              <w:rPr>
                <w:color w:val="000000"/>
                <w:sz w:val="20"/>
              </w:rPr>
            </w:pPr>
            <w:r>
              <w:rPr>
                <w:color w:val="000000"/>
                <w:sz w:val="20"/>
              </w:rPr>
              <w:t>2840,3</w:t>
            </w:r>
          </w:p>
        </w:tc>
        <w:tc>
          <w:tcPr>
            <w:tcW w:w="1000"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73EA33A" w14:textId="77777777" w:rsidR="00D04024" w:rsidRPr="00E17298" w:rsidRDefault="00D04024" w:rsidP="00D960CC">
            <w:pPr>
              <w:jc w:val="center"/>
              <w:rPr>
                <w:color w:val="000000"/>
                <w:sz w:val="20"/>
              </w:rPr>
            </w:pPr>
            <w:r>
              <w:rPr>
                <w:color w:val="000000"/>
                <w:sz w:val="20"/>
              </w:rPr>
              <w:t>2989,2</w:t>
            </w:r>
          </w:p>
        </w:tc>
        <w:tc>
          <w:tcPr>
            <w:tcW w:w="981" w:type="dxa"/>
            <w:tcBorders>
              <w:top w:val="double" w:sz="4" w:space="0" w:color="auto"/>
              <w:left w:val="double" w:sz="4" w:space="0" w:color="auto"/>
              <w:bottom w:val="double" w:sz="4" w:space="0" w:color="auto"/>
              <w:right w:val="double" w:sz="4" w:space="0" w:color="auto"/>
            </w:tcBorders>
            <w:vAlign w:val="center"/>
          </w:tcPr>
          <w:p w14:paraId="0908ACEF" w14:textId="77777777" w:rsidR="00D04024" w:rsidRPr="00E17298" w:rsidRDefault="00D04024" w:rsidP="00D960CC">
            <w:pPr>
              <w:jc w:val="center"/>
              <w:rPr>
                <w:color w:val="000000"/>
                <w:sz w:val="20"/>
              </w:rPr>
            </w:pPr>
            <w:r>
              <w:rPr>
                <w:color w:val="000000"/>
                <w:sz w:val="20"/>
              </w:rPr>
              <w:t>3146,5</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CDEFD87" w14:textId="77777777" w:rsidR="00D04024" w:rsidRPr="00E17298" w:rsidRDefault="00D04024" w:rsidP="00D960CC">
            <w:pPr>
              <w:jc w:val="center"/>
              <w:rPr>
                <w:color w:val="000000"/>
                <w:sz w:val="20"/>
              </w:rPr>
            </w:pPr>
            <w:r>
              <w:rPr>
                <w:color w:val="000000"/>
                <w:sz w:val="20"/>
              </w:rPr>
              <w:t>3312,4</w:t>
            </w:r>
          </w:p>
        </w:tc>
      </w:tr>
      <w:tr w:rsidR="00D04024" w:rsidRPr="00E17298" w14:paraId="72D4BA2F" w14:textId="77777777" w:rsidTr="00D960CC">
        <w:trPr>
          <w:trHeight w:val="510"/>
          <w:jc w:val="center"/>
        </w:trPr>
        <w:tc>
          <w:tcPr>
            <w:tcW w:w="3107"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7E6A545F" w14:textId="77777777" w:rsidR="00D04024" w:rsidRPr="00E17298" w:rsidRDefault="00D04024" w:rsidP="00D960CC">
            <w:pPr>
              <w:rPr>
                <w:color w:val="000000"/>
                <w:sz w:val="20"/>
              </w:rPr>
            </w:pPr>
            <w:r w:rsidRPr="00E17298">
              <w:rPr>
                <w:color w:val="000000"/>
                <w:sz w:val="20"/>
              </w:rPr>
              <w:t xml:space="preserve">Доля в совокупном платеже на коммунальные услуги </w:t>
            </w:r>
          </w:p>
        </w:tc>
        <w:tc>
          <w:tcPr>
            <w:tcW w:w="863"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033CD9A" w14:textId="77777777" w:rsidR="00D04024" w:rsidRPr="00E17298" w:rsidRDefault="00D04024" w:rsidP="00D960CC">
            <w:pPr>
              <w:jc w:val="center"/>
              <w:rPr>
                <w:color w:val="000000"/>
                <w:sz w:val="20"/>
              </w:rPr>
            </w:pPr>
            <w:r w:rsidRPr="00E17298">
              <w:rPr>
                <w:color w:val="000000"/>
                <w:sz w:val="20"/>
              </w:rPr>
              <w:t>%</w:t>
            </w:r>
          </w:p>
        </w:tc>
        <w:tc>
          <w:tcPr>
            <w:tcW w:w="86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E637EE9" w14:textId="77777777" w:rsidR="00D04024" w:rsidRPr="00E17298" w:rsidRDefault="00D04024" w:rsidP="00D960CC">
            <w:pPr>
              <w:jc w:val="center"/>
              <w:rPr>
                <w:color w:val="000000"/>
                <w:sz w:val="20"/>
              </w:rPr>
            </w:pPr>
            <w:r>
              <w:rPr>
                <w:color w:val="000000"/>
                <w:sz w:val="20"/>
              </w:rPr>
              <w:t>5,09</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A08950C" w14:textId="77777777" w:rsidR="00D04024" w:rsidRPr="00E17298" w:rsidRDefault="00D04024" w:rsidP="00D960CC">
            <w:pPr>
              <w:jc w:val="center"/>
              <w:rPr>
                <w:color w:val="000000"/>
                <w:sz w:val="20"/>
              </w:rPr>
            </w:pPr>
            <w:r>
              <w:rPr>
                <w:color w:val="000000"/>
                <w:sz w:val="20"/>
              </w:rPr>
              <w:t>5,09</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364AD67C" w14:textId="77777777" w:rsidR="00D04024" w:rsidRPr="00E17298" w:rsidRDefault="00D04024" w:rsidP="00D960CC">
            <w:pPr>
              <w:jc w:val="center"/>
              <w:rPr>
                <w:color w:val="000000"/>
                <w:sz w:val="20"/>
              </w:rPr>
            </w:pPr>
            <w:r>
              <w:rPr>
                <w:color w:val="000000"/>
                <w:sz w:val="20"/>
              </w:rPr>
              <w:t>5,10</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01326E4" w14:textId="77777777" w:rsidR="00D04024" w:rsidRPr="00E17298" w:rsidRDefault="00D04024" w:rsidP="00D960CC">
            <w:pPr>
              <w:jc w:val="center"/>
              <w:rPr>
                <w:color w:val="000000"/>
                <w:sz w:val="20"/>
              </w:rPr>
            </w:pPr>
            <w:r>
              <w:rPr>
                <w:color w:val="000000"/>
                <w:sz w:val="20"/>
              </w:rPr>
              <w:t>5,10</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9C7DC7C" w14:textId="77777777" w:rsidR="00D04024" w:rsidRPr="00E17298" w:rsidRDefault="00D04024" w:rsidP="00D960CC">
            <w:pPr>
              <w:jc w:val="center"/>
              <w:rPr>
                <w:color w:val="000000"/>
                <w:sz w:val="20"/>
              </w:rPr>
            </w:pPr>
            <w:r>
              <w:rPr>
                <w:color w:val="000000"/>
                <w:sz w:val="20"/>
              </w:rPr>
              <w:t>5,10</w:t>
            </w:r>
          </w:p>
        </w:tc>
        <w:tc>
          <w:tcPr>
            <w:tcW w:w="962"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3624B00" w14:textId="77777777" w:rsidR="00D04024" w:rsidRPr="00E17298" w:rsidRDefault="00D04024" w:rsidP="00D960CC">
            <w:pPr>
              <w:jc w:val="center"/>
              <w:rPr>
                <w:color w:val="000000"/>
                <w:sz w:val="20"/>
              </w:rPr>
            </w:pPr>
            <w:r>
              <w:rPr>
                <w:color w:val="000000"/>
                <w:sz w:val="20"/>
              </w:rPr>
              <w:t>5,09</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CE4238E" w14:textId="77777777" w:rsidR="00D04024" w:rsidRPr="00E17298" w:rsidRDefault="00D04024" w:rsidP="00D960CC">
            <w:pPr>
              <w:jc w:val="center"/>
              <w:rPr>
                <w:color w:val="000000"/>
                <w:sz w:val="20"/>
              </w:rPr>
            </w:pPr>
            <w:r>
              <w:rPr>
                <w:color w:val="000000"/>
                <w:sz w:val="20"/>
              </w:rPr>
              <w:t>5,10</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734CF6E" w14:textId="77777777" w:rsidR="00D04024" w:rsidRPr="00E17298" w:rsidRDefault="00D04024" w:rsidP="00D960CC">
            <w:pPr>
              <w:jc w:val="center"/>
              <w:rPr>
                <w:color w:val="000000"/>
                <w:sz w:val="20"/>
              </w:rPr>
            </w:pPr>
            <w:r>
              <w:rPr>
                <w:color w:val="000000"/>
                <w:sz w:val="20"/>
              </w:rPr>
              <w:t>5,11</w:t>
            </w:r>
          </w:p>
        </w:tc>
        <w:tc>
          <w:tcPr>
            <w:tcW w:w="1000"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006AECA" w14:textId="77777777" w:rsidR="00D04024" w:rsidRPr="00E17298" w:rsidRDefault="00D04024" w:rsidP="00D960CC">
            <w:pPr>
              <w:jc w:val="center"/>
              <w:rPr>
                <w:color w:val="000000"/>
                <w:sz w:val="20"/>
              </w:rPr>
            </w:pPr>
            <w:r>
              <w:rPr>
                <w:color w:val="000000"/>
                <w:sz w:val="20"/>
              </w:rPr>
              <w:t>5,12</w:t>
            </w:r>
          </w:p>
        </w:tc>
        <w:tc>
          <w:tcPr>
            <w:tcW w:w="981" w:type="dxa"/>
            <w:tcBorders>
              <w:top w:val="double" w:sz="4" w:space="0" w:color="auto"/>
              <w:left w:val="double" w:sz="4" w:space="0" w:color="auto"/>
              <w:bottom w:val="double" w:sz="4" w:space="0" w:color="auto"/>
              <w:right w:val="double" w:sz="4" w:space="0" w:color="auto"/>
            </w:tcBorders>
            <w:vAlign w:val="center"/>
          </w:tcPr>
          <w:p w14:paraId="5B6C50BA" w14:textId="77777777" w:rsidR="00D04024" w:rsidRPr="00E17298" w:rsidRDefault="00D04024" w:rsidP="00D960CC">
            <w:pPr>
              <w:jc w:val="center"/>
              <w:rPr>
                <w:color w:val="000000"/>
                <w:sz w:val="20"/>
              </w:rPr>
            </w:pPr>
            <w:r>
              <w:rPr>
                <w:color w:val="000000"/>
                <w:sz w:val="20"/>
              </w:rPr>
              <w:t>5,14</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561C523" w14:textId="77777777" w:rsidR="00D04024" w:rsidRPr="00E17298" w:rsidRDefault="00D04024" w:rsidP="00D960CC">
            <w:pPr>
              <w:jc w:val="center"/>
              <w:rPr>
                <w:color w:val="000000"/>
                <w:sz w:val="20"/>
              </w:rPr>
            </w:pPr>
            <w:r>
              <w:rPr>
                <w:color w:val="000000"/>
                <w:sz w:val="20"/>
              </w:rPr>
              <w:t>5,15</w:t>
            </w:r>
          </w:p>
        </w:tc>
      </w:tr>
      <w:tr w:rsidR="00D04024" w:rsidRPr="00E17298" w14:paraId="7D030862" w14:textId="77777777" w:rsidTr="00D960CC">
        <w:trPr>
          <w:trHeight w:val="300"/>
          <w:jc w:val="center"/>
        </w:trPr>
        <w:tc>
          <w:tcPr>
            <w:tcW w:w="980" w:type="dxa"/>
            <w:tcBorders>
              <w:top w:val="double" w:sz="4" w:space="0" w:color="auto"/>
              <w:left w:val="double" w:sz="4" w:space="0" w:color="auto"/>
              <w:bottom w:val="double" w:sz="4" w:space="0" w:color="auto"/>
              <w:right w:val="double" w:sz="4" w:space="0" w:color="auto"/>
            </w:tcBorders>
            <w:shd w:val="clear" w:color="000000" w:fill="FFFF00"/>
          </w:tcPr>
          <w:p w14:paraId="65F7A18C" w14:textId="77777777" w:rsidR="00D04024" w:rsidRPr="00E17298" w:rsidRDefault="00D04024" w:rsidP="00D960CC">
            <w:pPr>
              <w:jc w:val="center"/>
              <w:rPr>
                <w:color w:val="000000"/>
                <w:sz w:val="20"/>
              </w:rPr>
            </w:pPr>
          </w:p>
        </w:tc>
        <w:tc>
          <w:tcPr>
            <w:tcW w:w="13863" w:type="dxa"/>
            <w:gridSpan w:val="15"/>
            <w:tcBorders>
              <w:top w:val="double" w:sz="4" w:space="0" w:color="auto"/>
              <w:left w:val="double" w:sz="4" w:space="0" w:color="auto"/>
              <w:bottom w:val="double" w:sz="4" w:space="0" w:color="auto"/>
              <w:right w:val="double" w:sz="4" w:space="0" w:color="auto"/>
            </w:tcBorders>
            <w:shd w:val="clear" w:color="000000" w:fill="FFFF00"/>
            <w:noWrap/>
            <w:vAlign w:val="center"/>
            <w:hideMark/>
          </w:tcPr>
          <w:p w14:paraId="67FD5717" w14:textId="77777777" w:rsidR="00D04024" w:rsidRPr="00E17298" w:rsidRDefault="00D04024" w:rsidP="00D960CC">
            <w:pPr>
              <w:jc w:val="center"/>
              <w:rPr>
                <w:color w:val="000000"/>
                <w:sz w:val="20"/>
              </w:rPr>
            </w:pPr>
            <w:r w:rsidRPr="00E17298">
              <w:rPr>
                <w:color w:val="000000"/>
                <w:sz w:val="20"/>
              </w:rPr>
              <w:t>Холодное водоснабжение</w:t>
            </w:r>
          </w:p>
        </w:tc>
      </w:tr>
      <w:tr w:rsidR="00D04024" w:rsidRPr="00E17298" w14:paraId="740AFF7B" w14:textId="77777777" w:rsidTr="00D960CC">
        <w:trPr>
          <w:trHeight w:val="510"/>
          <w:jc w:val="center"/>
        </w:trPr>
        <w:tc>
          <w:tcPr>
            <w:tcW w:w="3107"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7865A18B" w14:textId="77777777" w:rsidR="00D04024" w:rsidRPr="00E17298" w:rsidRDefault="00D04024" w:rsidP="00D960CC">
            <w:pPr>
              <w:rPr>
                <w:color w:val="000000"/>
                <w:sz w:val="20"/>
              </w:rPr>
            </w:pPr>
            <w:r w:rsidRPr="00E17298">
              <w:rPr>
                <w:color w:val="000000"/>
                <w:sz w:val="20"/>
              </w:rPr>
              <w:t>Месячные расходы на воду на 1 жителя</w:t>
            </w:r>
          </w:p>
        </w:tc>
        <w:tc>
          <w:tcPr>
            <w:tcW w:w="863"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DF33AC5" w14:textId="77777777" w:rsidR="00D04024" w:rsidRPr="00E17298" w:rsidRDefault="00D04024" w:rsidP="00D960CC">
            <w:pPr>
              <w:jc w:val="center"/>
              <w:rPr>
                <w:color w:val="000000"/>
                <w:sz w:val="20"/>
              </w:rPr>
            </w:pPr>
            <w:proofErr w:type="spellStart"/>
            <w:r w:rsidRPr="00E17298">
              <w:rPr>
                <w:color w:val="000000"/>
                <w:sz w:val="20"/>
              </w:rPr>
              <w:t>руб</w:t>
            </w:r>
            <w:proofErr w:type="spellEnd"/>
          </w:p>
        </w:tc>
        <w:tc>
          <w:tcPr>
            <w:tcW w:w="86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722795A" w14:textId="77777777" w:rsidR="00D04024" w:rsidRPr="00E17298" w:rsidRDefault="00D04024" w:rsidP="00D960CC">
            <w:pPr>
              <w:jc w:val="center"/>
              <w:rPr>
                <w:color w:val="000000"/>
                <w:sz w:val="20"/>
              </w:rPr>
            </w:pPr>
            <w:r>
              <w:rPr>
                <w:color w:val="000000"/>
                <w:sz w:val="20"/>
              </w:rPr>
              <w:t>421,67</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09626D1" w14:textId="77777777" w:rsidR="00D04024" w:rsidRPr="00E17298" w:rsidRDefault="00D04024" w:rsidP="00D960CC">
            <w:pPr>
              <w:jc w:val="center"/>
              <w:rPr>
                <w:color w:val="000000"/>
                <w:sz w:val="20"/>
              </w:rPr>
            </w:pPr>
            <w:r>
              <w:rPr>
                <w:color w:val="000000"/>
                <w:sz w:val="20"/>
              </w:rPr>
              <w:t>443,88</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B5C17D0" w14:textId="77777777" w:rsidR="00D04024" w:rsidRPr="00E17298" w:rsidRDefault="00D04024" w:rsidP="00D960CC">
            <w:pPr>
              <w:jc w:val="center"/>
              <w:rPr>
                <w:color w:val="000000"/>
                <w:sz w:val="20"/>
              </w:rPr>
            </w:pPr>
            <w:r>
              <w:rPr>
                <w:color w:val="000000"/>
                <w:sz w:val="20"/>
              </w:rPr>
              <w:t>462,52</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70A5204" w14:textId="77777777" w:rsidR="00D04024" w:rsidRPr="00E17298" w:rsidRDefault="00D04024" w:rsidP="00D960CC">
            <w:pPr>
              <w:jc w:val="center"/>
              <w:rPr>
                <w:color w:val="000000"/>
                <w:sz w:val="20"/>
              </w:rPr>
            </w:pPr>
            <w:r>
              <w:rPr>
                <w:color w:val="000000"/>
                <w:sz w:val="20"/>
              </w:rPr>
              <w:t>481,98</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1F939EB" w14:textId="77777777" w:rsidR="00D04024" w:rsidRPr="00E17298" w:rsidRDefault="00D04024" w:rsidP="00D960CC">
            <w:pPr>
              <w:jc w:val="center"/>
              <w:rPr>
                <w:color w:val="000000"/>
                <w:sz w:val="20"/>
              </w:rPr>
            </w:pPr>
            <w:r>
              <w:rPr>
                <w:color w:val="000000"/>
                <w:sz w:val="20"/>
              </w:rPr>
              <w:t>502,31</w:t>
            </w:r>
          </w:p>
        </w:tc>
        <w:tc>
          <w:tcPr>
            <w:tcW w:w="962"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12FDDBC" w14:textId="77777777" w:rsidR="00D04024" w:rsidRPr="00E17298" w:rsidRDefault="00D04024" w:rsidP="00D960CC">
            <w:pPr>
              <w:jc w:val="center"/>
              <w:rPr>
                <w:color w:val="000000"/>
                <w:sz w:val="20"/>
              </w:rPr>
            </w:pPr>
            <w:r>
              <w:rPr>
                <w:color w:val="000000"/>
                <w:sz w:val="20"/>
              </w:rPr>
              <w:t>517,28</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45A6EAF" w14:textId="77777777" w:rsidR="00D04024" w:rsidRPr="00E17298" w:rsidRDefault="00D04024" w:rsidP="00D960CC">
            <w:pPr>
              <w:jc w:val="center"/>
              <w:rPr>
                <w:color w:val="000000"/>
                <w:sz w:val="20"/>
              </w:rPr>
            </w:pPr>
            <w:r>
              <w:rPr>
                <w:color w:val="000000"/>
                <w:sz w:val="20"/>
              </w:rPr>
              <w:t>542,48</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C54ECF1" w14:textId="77777777" w:rsidR="00D04024" w:rsidRPr="00E17298" w:rsidRDefault="00D04024" w:rsidP="00D960CC">
            <w:pPr>
              <w:jc w:val="center"/>
              <w:rPr>
                <w:color w:val="000000"/>
                <w:sz w:val="20"/>
              </w:rPr>
            </w:pPr>
            <w:r>
              <w:rPr>
                <w:color w:val="000000"/>
                <w:sz w:val="20"/>
              </w:rPr>
              <w:t>568,94</w:t>
            </w:r>
          </w:p>
        </w:tc>
        <w:tc>
          <w:tcPr>
            <w:tcW w:w="1000"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112AA54" w14:textId="77777777" w:rsidR="00D04024" w:rsidRPr="00E17298" w:rsidRDefault="00D04024" w:rsidP="00D960CC">
            <w:pPr>
              <w:jc w:val="center"/>
              <w:rPr>
                <w:color w:val="000000"/>
                <w:sz w:val="20"/>
              </w:rPr>
            </w:pPr>
            <w:r>
              <w:rPr>
                <w:color w:val="000000"/>
                <w:sz w:val="20"/>
              </w:rPr>
              <w:t>596,73</w:t>
            </w:r>
          </w:p>
        </w:tc>
        <w:tc>
          <w:tcPr>
            <w:tcW w:w="981" w:type="dxa"/>
            <w:tcBorders>
              <w:top w:val="double" w:sz="4" w:space="0" w:color="auto"/>
              <w:left w:val="double" w:sz="4" w:space="0" w:color="auto"/>
              <w:bottom w:val="double" w:sz="4" w:space="0" w:color="auto"/>
              <w:right w:val="double" w:sz="4" w:space="0" w:color="auto"/>
            </w:tcBorders>
            <w:vAlign w:val="center"/>
          </w:tcPr>
          <w:p w14:paraId="441D04A6" w14:textId="77777777" w:rsidR="00D04024" w:rsidRPr="00E17298" w:rsidRDefault="00D04024" w:rsidP="00D960CC">
            <w:pPr>
              <w:jc w:val="center"/>
              <w:rPr>
                <w:color w:val="000000"/>
                <w:sz w:val="20"/>
              </w:rPr>
            </w:pPr>
            <w:r>
              <w:rPr>
                <w:color w:val="000000"/>
                <w:sz w:val="20"/>
              </w:rPr>
              <w:t>625,93</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8482D9F" w14:textId="77777777" w:rsidR="00D04024" w:rsidRPr="00E17298" w:rsidRDefault="00D04024" w:rsidP="00D960CC">
            <w:pPr>
              <w:jc w:val="center"/>
              <w:rPr>
                <w:color w:val="000000"/>
                <w:sz w:val="20"/>
              </w:rPr>
            </w:pPr>
            <w:r>
              <w:rPr>
                <w:color w:val="000000"/>
                <w:sz w:val="20"/>
              </w:rPr>
              <w:t>656,60</w:t>
            </w:r>
          </w:p>
        </w:tc>
      </w:tr>
      <w:tr w:rsidR="00D04024" w:rsidRPr="00E17298" w14:paraId="70B4C20D" w14:textId="77777777" w:rsidTr="00D960CC">
        <w:trPr>
          <w:trHeight w:val="765"/>
          <w:jc w:val="center"/>
        </w:trPr>
        <w:tc>
          <w:tcPr>
            <w:tcW w:w="3107"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64F7FFE7" w14:textId="77777777" w:rsidR="00D04024" w:rsidRPr="00E17298" w:rsidRDefault="00D04024" w:rsidP="00D960CC">
            <w:pPr>
              <w:rPr>
                <w:color w:val="000000"/>
                <w:sz w:val="20"/>
              </w:rPr>
            </w:pPr>
            <w:r w:rsidRPr="00E17298">
              <w:rPr>
                <w:color w:val="000000"/>
                <w:sz w:val="20"/>
              </w:rPr>
              <w:t>Доля в совокупном платеже на коммунальные услуги (рекомендуемый *</w:t>
            </w:r>
          </w:p>
        </w:tc>
        <w:tc>
          <w:tcPr>
            <w:tcW w:w="863"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9212241" w14:textId="77777777" w:rsidR="00D04024" w:rsidRPr="00E17298" w:rsidRDefault="00D04024" w:rsidP="00D960CC">
            <w:pPr>
              <w:jc w:val="center"/>
              <w:rPr>
                <w:color w:val="000000"/>
                <w:sz w:val="20"/>
              </w:rPr>
            </w:pPr>
            <w:r w:rsidRPr="00E17298">
              <w:rPr>
                <w:color w:val="000000"/>
                <w:sz w:val="20"/>
              </w:rPr>
              <w:t>%</w:t>
            </w:r>
          </w:p>
        </w:tc>
        <w:tc>
          <w:tcPr>
            <w:tcW w:w="86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72BC938" w14:textId="77777777" w:rsidR="00D04024" w:rsidRPr="00E17298" w:rsidRDefault="00D04024" w:rsidP="00D960CC">
            <w:pPr>
              <w:jc w:val="center"/>
              <w:rPr>
                <w:color w:val="000000"/>
                <w:sz w:val="20"/>
              </w:rPr>
            </w:pPr>
            <w:r>
              <w:rPr>
                <w:color w:val="000000"/>
                <w:sz w:val="20"/>
              </w:rPr>
              <w:t>1,07</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5D32642" w14:textId="77777777" w:rsidR="00D04024" w:rsidRPr="00E17298" w:rsidRDefault="00D04024" w:rsidP="00D960CC">
            <w:pPr>
              <w:jc w:val="center"/>
              <w:rPr>
                <w:color w:val="000000"/>
                <w:sz w:val="20"/>
              </w:rPr>
            </w:pPr>
            <w:r>
              <w:rPr>
                <w:color w:val="000000"/>
                <w:sz w:val="20"/>
              </w:rPr>
              <w:t>1,07</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06FA5AB" w14:textId="77777777" w:rsidR="00D04024" w:rsidRPr="00E17298" w:rsidRDefault="00D04024" w:rsidP="00D960CC">
            <w:pPr>
              <w:jc w:val="center"/>
              <w:rPr>
                <w:color w:val="000000"/>
                <w:sz w:val="20"/>
              </w:rPr>
            </w:pPr>
            <w:r>
              <w:rPr>
                <w:color w:val="000000"/>
                <w:sz w:val="20"/>
              </w:rPr>
              <w:t>1,06</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63355FA" w14:textId="77777777" w:rsidR="00D04024" w:rsidRPr="00E17298" w:rsidRDefault="00D04024" w:rsidP="00D960CC">
            <w:pPr>
              <w:jc w:val="center"/>
              <w:rPr>
                <w:color w:val="000000"/>
                <w:sz w:val="20"/>
              </w:rPr>
            </w:pPr>
            <w:r>
              <w:rPr>
                <w:color w:val="000000"/>
                <w:sz w:val="20"/>
              </w:rPr>
              <w:t>1,05</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A765540" w14:textId="77777777" w:rsidR="00D04024" w:rsidRPr="00E17298" w:rsidRDefault="00D04024" w:rsidP="00D960CC">
            <w:pPr>
              <w:jc w:val="center"/>
              <w:rPr>
                <w:color w:val="000000"/>
                <w:sz w:val="20"/>
              </w:rPr>
            </w:pPr>
            <w:r>
              <w:rPr>
                <w:color w:val="000000"/>
                <w:sz w:val="20"/>
              </w:rPr>
              <w:t>1,05</w:t>
            </w:r>
          </w:p>
        </w:tc>
        <w:tc>
          <w:tcPr>
            <w:tcW w:w="962"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8B154CA" w14:textId="77777777" w:rsidR="00D04024" w:rsidRPr="00E17298" w:rsidRDefault="00D04024" w:rsidP="00D960CC">
            <w:pPr>
              <w:jc w:val="center"/>
              <w:rPr>
                <w:color w:val="000000"/>
                <w:sz w:val="20"/>
              </w:rPr>
            </w:pPr>
            <w:r>
              <w:rPr>
                <w:color w:val="000000"/>
                <w:sz w:val="20"/>
              </w:rPr>
              <w:t>1,03</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60E895F" w14:textId="77777777" w:rsidR="00D04024" w:rsidRPr="00E17298" w:rsidRDefault="00D04024" w:rsidP="00D960CC">
            <w:pPr>
              <w:jc w:val="center"/>
              <w:rPr>
                <w:color w:val="000000"/>
                <w:sz w:val="20"/>
              </w:rPr>
            </w:pPr>
            <w:r>
              <w:rPr>
                <w:color w:val="000000"/>
                <w:sz w:val="20"/>
              </w:rPr>
              <w:t>1,03</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6B8DFFF" w14:textId="77777777" w:rsidR="00D04024" w:rsidRPr="00E17298" w:rsidRDefault="00D04024" w:rsidP="00D960CC">
            <w:pPr>
              <w:jc w:val="center"/>
              <w:rPr>
                <w:color w:val="000000"/>
                <w:sz w:val="20"/>
              </w:rPr>
            </w:pPr>
            <w:r>
              <w:rPr>
                <w:color w:val="000000"/>
                <w:sz w:val="20"/>
              </w:rPr>
              <w:t>1,02</w:t>
            </w:r>
          </w:p>
        </w:tc>
        <w:tc>
          <w:tcPr>
            <w:tcW w:w="1000"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D76155A" w14:textId="77777777" w:rsidR="00D04024" w:rsidRPr="00E17298" w:rsidRDefault="00D04024" w:rsidP="00D960CC">
            <w:pPr>
              <w:jc w:val="center"/>
              <w:rPr>
                <w:color w:val="000000"/>
                <w:sz w:val="20"/>
              </w:rPr>
            </w:pPr>
            <w:r>
              <w:rPr>
                <w:color w:val="000000"/>
                <w:sz w:val="20"/>
              </w:rPr>
              <w:t>1,02</w:t>
            </w:r>
          </w:p>
        </w:tc>
        <w:tc>
          <w:tcPr>
            <w:tcW w:w="981" w:type="dxa"/>
            <w:tcBorders>
              <w:top w:val="double" w:sz="4" w:space="0" w:color="auto"/>
              <w:left w:val="double" w:sz="4" w:space="0" w:color="auto"/>
              <w:bottom w:val="double" w:sz="4" w:space="0" w:color="auto"/>
              <w:right w:val="double" w:sz="4" w:space="0" w:color="auto"/>
            </w:tcBorders>
            <w:vAlign w:val="center"/>
          </w:tcPr>
          <w:p w14:paraId="061DDDC3" w14:textId="77777777" w:rsidR="00D04024" w:rsidRPr="00E17298" w:rsidRDefault="00D04024" w:rsidP="00D960CC">
            <w:pPr>
              <w:jc w:val="center"/>
              <w:rPr>
                <w:color w:val="000000"/>
                <w:sz w:val="20"/>
              </w:rPr>
            </w:pPr>
            <w:r>
              <w:rPr>
                <w:color w:val="000000"/>
                <w:sz w:val="20"/>
              </w:rPr>
              <w:t>1,02</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2D140EE" w14:textId="77777777" w:rsidR="00D04024" w:rsidRPr="00E17298" w:rsidRDefault="00D04024" w:rsidP="00D960CC">
            <w:pPr>
              <w:jc w:val="center"/>
              <w:rPr>
                <w:color w:val="000000"/>
                <w:sz w:val="20"/>
              </w:rPr>
            </w:pPr>
            <w:r>
              <w:rPr>
                <w:color w:val="000000"/>
                <w:sz w:val="20"/>
              </w:rPr>
              <w:t>1,02</w:t>
            </w:r>
          </w:p>
        </w:tc>
      </w:tr>
      <w:tr w:rsidR="00D04024" w:rsidRPr="00E17298" w14:paraId="4796D305" w14:textId="77777777" w:rsidTr="00D960CC">
        <w:trPr>
          <w:trHeight w:val="300"/>
          <w:jc w:val="center"/>
        </w:trPr>
        <w:tc>
          <w:tcPr>
            <w:tcW w:w="980" w:type="dxa"/>
            <w:tcBorders>
              <w:top w:val="double" w:sz="4" w:space="0" w:color="auto"/>
              <w:left w:val="double" w:sz="4" w:space="0" w:color="auto"/>
              <w:bottom w:val="double" w:sz="4" w:space="0" w:color="auto"/>
              <w:right w:val="double" w:sz="4" w:space="0" w:color="auto"/>
            </w:tcBorders>
            <w:shd w:val="clear" w:color="000000" w:fill="FFFF00"/>
          </w:tcPr>
          <w:p w14:paraId="61855386" w14:textId="77777777" w:rsidR="00D04024" w:rsidRPr="00E17298" w:rsidRDefault="00D04024" w:rsidP="00D960CC">
            <w:pPr>
              <w:jc w:val="center"/>
              <w:rPr>
                <w:color w:val="000000"/>
                <w:sz w:val="20"/>
              </w:rPr>
            </w:pPr>
          </w:p>
        </w:tc>
        <w:tc>
          <w:tcPr>
            <w:tcW w:w="13863" w:type="dxa"/>
            <w:gridSpan w:val="15"/>
            <w:tcBorders>
              <w:top w:val="double" w:sz="4" w:space="0" w:color="auto"/>
              <w:left w:val="double" w:sz="4" w:space="0" w:color="auto"/>
              <w:bottom w:val="double" w:sz="4" w:space="0" w:color="auto"/>
              <w:right w:val="double" w:sz="4" w:space="0" w:color="auto"/>
            </w:tcBorders>
            <w:shd w:val="clear" w:color="000000" w:fill="FFFF00"/>
            <w:noWrap/>
            <w:vAlign w:val="center"/>
            <w:hideMark/>
          </w:tcPr>
          <w:p w14:paraId="52E21D9C" w14:textId="77777777" w:rsidR="00D04024" w:rsidRPr="00E17298" w:rsidRDefault="00D04024" w:rsidP="00D960CC">
            <w:pPr>
              <w:jc w:val="center"/>
              <w:rPr>
                <w:color w:val="000000"/>
                <w:sz w:val="20"/>
              </w:rPr>
            </w:pPr>
            <w:r w:rsidRPr="00E17298">
              <w:rPr>
                <w:color w:val="000000"/>
                <w:sz w:val="20"/>
              </w:rPr>
              <w:t>Электроснабжение</w:t>
            </w:r>
          </w:p>
        </w:tc>
      </w:tr>
      <w:tr w:rsidR="00D04024" w:rsidRPr="00E17298" w14:paraId="771B0FD6" w14:textId="77777777" w:rsidTr="00D960CC">
        <w:trPr>
          <w:trHeight w:val="510"/>
          <w:jc w:val="center"/>
        </w:trPr>
        <w:tc>
          <w:tcPr>
            <w:tcW w:w="3107"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002A4F7F" w14:textId="77777777" w:rsidR="00D04024" w:rsidRPr="00E17298" w:rsidRDefault="00D04024" w:rsidP="00D960CC">
            <w:pPr>
              <w:rPr>
                <w:color w:val="000000"/>
                <w:sz w:val="20"/>
              </w:rPr>
            </w:pPr>
            <w:r>
              <w:rPr>
                <w:color w:val="000000"/>
                <w:sz w:val="20"/>
              </w:rPr>
              <w:lastRenderedPageBreak/>
              <w:t>Месячные расходы элект</w:t>
            </w:r>
            <w:r w:rsidRPr="00E17298">
              <w:rPr>
                <w:color w:val="000000"/>
                <w:sz w:val="20"/>
              </w:rPr>
              <w:t>роснабжения на 1 жителя</w:t>
            </w:r>
          </w:p>
        </w:tc>
        <w:tc>
          <w:tcPr>
            <w:tcW w:w="863"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2386518" w14:textId="77777777" w:rsidR="00D04024" w:rsidRPr="00E17298" w:rsidRDefault="00D04024" w:rsidP="00D960CC">
            <w:pPr>
              <w:jc w:val="center"/>
              <w:rPr>
                <w:color w:val="000000"/>
                <w:sz w:val="20"/>
              </w:rPr>
            </w:pPr>
            <w:proofErr w:type="spellStart"/>
            <w:r w:rsidRPr="00E17298">
              <w:rPr>
                <w:color w:val="000000"/>
                <w:sz w:val="20"/>
              </w:rPr>
              <w:t>т.руб</w:t>
            </w:r>
            <w:proofErr w:type="spellEnd"/>
          </w:p>
        </w:tc>
        <w:tc>
          <w:tcPr>
            <w:tcW w:w="86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88B3F21" w14:textId="77777777" w:rsidR="00D04024" w:rsidRPr="00E17298" w:rsidRDefault="00D04024" w:rsidP="00D960CC">
            <w:pPr>
              <w:jc w:val="center"/>
              <w:rPr>
                <w:color w:val="000000"/>
                <w:sz w:val="20"/>
              </w:rPr>
            </w:pPr>
            <w:r>
              <w:rPr>
                <w:color w:val="000000"/>
                <w:sz w:val="20"/>
              </w:rPr>
              <w:t>244,2</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101D57E" w14:textId="77777777" w:rsidR="00D04024" w:rsidRPr="00E17298" w:rsidRDefault="00D04024" w:rsidP="00D960CC">
            <w:pPr>
              <w:jc w:val="center"/>
              <w:rPr>
                <w:color w:val="000000"/>
                <w:sz w:val="20"/>
              </w:rPr>
            </w:pPr>
            <w:r>
              <w:rPr>
                <w:color w:val="000000"/>
                <w:sz w:val="20"/>
              </w:rPr>
              <w:t>253,1</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E680A09" w14:textId="77777777" w:rsidR="00D04024" w:rsidRPr="00E17298" w:rsidRDefault="00D04024" w:rsidP="00D960CC">
            <w:pPr>
              <w:jc w:val="center"/>
              <w:rPr>
                <w:color w:val="000000"/>
                <w:sz w:val="20"/>
              </w:rPr>
            </w:pPr>
            <w:r>
              <w:rPr>
                <w:color w:val="000000"/>
                <w:sz w:val="20"/>
              </w:rPr>
              <w:t>262,8</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855A4C8" w14:textId="77777777" w:rsidR="00D04024" w:rsidRPr="00E17298" w:rsidRDefault="00D04024" w:rsidP="00D960CC">
            <w:pPr>
              <w:jc w:val="center"/>
              <w:rPr>
                <w:color w:val="000000"/>
                <w:sz w:val="20"/>
              </w:rPr>
            </w:pPr>
            <w:r>
              <w:rPr>
                <w:color w:val="000000"/>
                <w:sz w:val="20"/>
              </w:rPr>
              <w:t>272,8</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89F5843" w14:textId="77777777" w:rsidR="00D04024" w:rsidRPr="00E17298" w:rsidRDefault="00D04024" w:rsidP="00D960CC">
            <w:pPr>
              <w:jc w:val="center"/>
              <w:rPr>
                <w:color w:val="000000"/>
                <w:sz w:val="20"/>
              </w:rPr>
            </w:pPr>
            <w:r>
              <w:rPr>
                <w:color w:val="000000"/>
                <w:sz w:val="20"/>
              </w:rPr>
              <w:t>283,2</w:t>
            </w:r>
          </w:p>
        </w:tc>
        <w:tc>
          <w:tcPr>
            <w:tcW w:w="962"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3409C062" w14:textId="77777777" w:rsidR="00D04024" w:rsidRPr="00E17298" w:rsidRDefault="00D04024" w:rsidP="00D960CC">
            <w:pPr>
              <w:jc w:val="center"/>
              <w:rPr>
                <w:color w:val="000000"/>
                <w:sz w:val="20"/>
              </w:rPr>
            </w:pPr>
            <w:r>
              <w:rPr>
                <w:color w:val="000000"/>
                <w:sz w:val="20"/>
              </w:rPr>
              <w:t>294,0</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526325C" w14:textId="77777777" w:rsidR="00D04024" w:rsidRPr="00E17298" w:rsidRDefault="00D04024" w:rsidP="00D960CC">
            <w:pPr>
              <w:jc w:val="center"/>
              <w:rPr>
                <w:color w:val="000000"/>
                <w:sz w:val="20"/>
              </w:rPr>
            </w:pPr>
            <w:r>
              <w:rPr>
                <w:color w:val="000000"/>
                <w:sz w:val="20"/>
              </w:rPr>
              <w:t>305,2</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566ED8E" w14:textId="77777777" w:rsidR="00D04024" w:rsidRPr="00E17298" w:rsidRDefault="00D04024" w:rsidP="00D960CC">
            <w:pPr>
              <w:jc w:val="center"/>
              <w:rPr>
                <w:color w:val="000000"/>
                <w:sz w:val="20"/>
              </w:rPr>
            </w:pPr>
            <w:r>
              <w:rPr>
                <w:color w:val="000000"/>
                <w:sz w:val="20"/>
              </w:rPr>
              <w:t>316,9</w:t>
            </w:r>
          </w:p>
        </w:tc>
        <w:tc>
          <w:tcPr>
            <w:tcW w:w="1000"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8B43D6C" w14:textId="77777777" w:rsidR="00D04024" w:rsidRPr="00E17298" w:rsidRDefault="00D04024" w:rsidP="00D960CC">
            <w:pPr>
              <w:jc w:val="center"/>
              <w:rPr>
                <w:color w:val="000000"/>
                <w:sz w:val="20"/>
              </w:rPr>
            </w:pPr>
            <w:r>
              <w:rPr>
                <w:color w:val="000000"/>
                <w:sz w:val="20"/>
              </w:rPr>
              <w:t>329,1</w:t>
            </w:r>
          </w:p>
        </w:tc>
        <w:tc>
          <w:tcPr>
            <w:tcW w:w="981" w:type="dxa"/>
            <w:tcBorders>
              <w:top w:val="double" w:sz="4" w:space="0" w:color="auto"/>
              <w:left w:val="double" w:sz="4" w:space="0" w:color="auto"/>
              <w:bottom w:val="double" w:sz="4" w:space="0" w:color="auto"/>
              <w:right w:val="double" w:sz="4" w:space="0" w:color="auto"/>
            </w:tcBorders>
            <w:vAlign w:val="center"/>
          </w:tcPr>
          <w:p w14:paraId="65A53418" w14:textId="77777777" w:rsidR="00D04024" w:rsidRPr="00E17298" w:rsidRDefault="00D04024" w:rsidP="00D960CC">
            <w:pPr>
              <w:jc w:val="center"/>
              <w:rPr>
                <w:color w:val="000000"/>
                <w:sz w:val="20"/>
              </w:rPr>
            </w:pPr>
            <w:r>
              <w:rPr>
                <w:color w:val="000000"/>
                <w:sz w:val="20"/>
              </w:rPr>
              <w:t>341,8</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DCC7116" w14:textId="77777777" w:rsidR="00D04024" w:rsidRPr="00E17298" w:rsidRDefault="00D04024" w:rsidP="00D960CC">
            <w:pPr>
              <w:jc w:val="center"/>
              <w:rPr>
                <w:color w:val="000000"/>
                <w:sz w:val="20"/>
              </w:rPr>
            </w:pPr>
            <w:r>
              <w:rPr>
                <w:color w:val="000000"/>
                <w:sz w:val="20"/>
              </w:rPr>
              <w:t>354,9</w:t>
            </w:r>
          </w:p>
        </w:tc>
      </w:tr>
      <w:tr w:rsidR="00D04024" w:rsidRPr="00E17298" w14:paraId="3A2200E5" w14:textId="77777777" w:rsidTr="00D960CC">
        <w:trPr>
          <w:trHeight w:val="765"/>
          <w:jc w:val="center"/>
        </w:trPr>
        <w:tc>
          <w:tcPr>
            <w:tcW w:w="3107"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643B8372" w14:textId="77777777" w:rsidR="00D04024" w:rsidRPr="00E17298" w:rsidRDefault="00D04024" w:rsidP="00D960CC">
            <w:pPr>
              <w:rPr>
                <w:color w:val="000000"/>
                <w:sz w:val="20"/>
              </w:rPr>
            </w:pPr>
            <w:r w:rsidRPr="00E17298">
              <w:rPr>
                <w:color w:val="000000"/>
                <w:sz w:val="20"/>
              </w:rPr>
              <w:t>Доля в совокупном платеже на коммунальные услуги (рекомендуемый *</w:t>
            </w:r>
          </w:p>
        </w:tc>
        <w:tc>
          <w:tcPr>
            <w:tcW w:w="863"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A2E8C3F" w14:textId="77777777" w:rsidR="00D04024" w:rsidRPr="00E17298" w:rsidRDefault="00D04024" w:rsidP="00D960CC">
            <w:pPr>
              <w:jc w:val="center"/>
              <w:rPr>
                <w:color w:val="000000"/>
                <w:sz w:val="20"/>
              </w:rPr>
            </w:pPr>
            <w:r w:rsidRPr="00E17298">
              <w:rPr>
                <w:color w:val="000000"/>
                <w:sz w:val="20"/>
              </w:rPr>
              <w:t>%</w:t>
            </w:r>
          </w:p>
        </w:tc>
        <w:tc>
          <w:tcPr>
            <w:tcW w:w="86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6C732F0" w14:textId="77777777" w:rsidR="00D04024" w:rsidRPr="00E17298" w:rsidRDefault="00D04024" w:rsidP="00D960CC">
            <w:pPr>
              <w:jc w:val="center"/>
              <w:rPr>
                <w:color w:val="000000"/>
                <w:sz w:val="20"/>
              </w:rPr>
            </w:pPr>
            <w:r>
              <w:rPr>
                <w:color w:val="000000"/>
                <w:sz w:val="20"/>
              </w:rPr>
              <w:t>0,62</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2FA0A29" w14:textId="77777777" w:rsidR="00D04024" w:rsidRPr="00E17298" w:rsidRDefault="00D04024" w:rsidP="00D960CC">
            <w:pPr>
              <w:jc w:val="center"/>
              <w:rPr>
                <w:color w:val="000000"/>
                <w:sz w:val="20"/>
              </w:rPr>
            </w:pPr>
            <w:r>
              <w:rPr>
                <w:color w:val="000000"/>
                <w:sz w:val="20"/>
              </w:rPr>
              <w:t>0,61</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D64B318" w14:textId="77777777" w:rsidR="00D04024" w:rsidRPr="00E17298" w:rsidRDefault="00D04024" w:rsidP="00D960CC">
            <w:pPr>
              <w:jc w:val="center"/>
              <w:rPr>
                <w:color w:val="000000"/>
                <w:sz w:val="20"/>
              </w:rPr>
            </w:pPr>
            <w:r>
              <w:rPr>
                <w:color w:val="000000"/>
                <w:sz w:val="20"/>
              </w:rPr>
              <w:t>0,60</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B375E4A" w14:textId="77777777" w:rsidR="00D04024" w:rsidRPr="00E17298" w:rsidRDefault="00D04024" w:rsidP="00D960CC">
            <w:pPr>
              <w:jc w:val="center"/>
              <w:rPr>
                <w:color w:val="000000"/>
                <w:sz w:val="20"/>
              </w:rPr>
            </w:pPr>
            <w:r>
              <w:rPr>
                <w:color w:val="000000"/>
                <w:sz w:val="20"/>
              </w:rPr>
              <w:t>0,60</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628E3B2" w14:textId="77777777" w:rsidR="00D04024" w:rsidRPr="00E17298" w:rsidRDefault="00D04024" w:rsidP="00D960CC">
            <w:pPr>
              <w:jc w:val="center"/>
              <w:rPr>
                <w:color w:val="000000"/>
                <w:sz w:val="20"/>
              </w:rPr>
            </w:pPr>
            <w:r>
              <w:rPr>
                <w:color w:val="000000"/>
                <w:sz w:val="20"/>
              </w:rPr>
              <w:t>0,59</w:t>
            </w:r>
          </w:p>
        </w:tc>
        <w:tc>
          <w:tcPr>
            <w:tcW w:w="962"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9B400F3" w14:textId="77777777" w:rsidR="00D04024" w:rsidRPr="00E17298" w:rsidRDefault="00D04024" w:rsidP="00D960CC">
            <w:pPr>
              <w:jc w:val="center"/>
              <w:rPr>
                <w:color w:val="000000"/>
                <w:sz w:val="20"/>
              </w:rPr>
            </w:pPr>
            <w:r>
              <w:rPr>
                <w:color w:val="000000"/>
                <w:sz w:val="20"/>
              </w:rPr>
              <w:t>0,58</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9954997" w14:textId="77777777" w:rsidR="00D04024" w:rsidRPr="00E17298" w:rsidRDefault="00D04024" w:rsidP="00D960CC">
            <w:pPr>
              <w:jc w:val="center"/>
              <w:rPr>
                <w:color w:val="000000"/>
                <w:sz w:val="20"/>
              </w:rPr>
            </w:pPr>
            <w:r>
              <w:rPr>
                <w:color w:val="000000"/>
                <w:sz w:val="20"/>
              </w:rPr>
              <w:t>0,58</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F34DB22" w14:textId="77777777" w:rsidR="00D04024" w:rsidRPr="00E17298" w:rsidRDefault="00D04024" w:rsidP="00D960CC">
            <w:pPr>
              <w:jc w:val="center"/>
              <w:rPr>
                <w:color w:val="000000"/>
                <w:sz w:val="20"/>
              </w:rPr>
            </w:pPr>
            <w:r>
              <w:rPr>
                <w:color w:val="000000"/>
                <w:sz w:val="20"/>
              </w:rPr>
              <w:t>0,57</w:t>
            </w:r>
          </w:p>
        </w:tc>
        <w:tc>
          <w:tcPr>
            <w:tcW w:w="1000"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9C76072" w14:textId="77777777" w:rsidR="00D04024" w:rsidRPr="00E17298" w:rsidRDefault="00D04024" w:rsidP="00D960CC">
            <w:pPr>
              <w:jc w:val="center"/>
              <w:rPr>
                <w:color w:val="000000"/>
                <w:sz w:val="20"/>
              </w:rPr>
            </w:pPr>
            <w:r>
              <w:rPr>
                <w:color w:val="000000"/>
                <w:sz w:val="20"/>
              </w:rPr>
              <w:t>0,56</w:t>
            </w:r>
          </w:p>
        </w:tc>
        <w:tc>
          <w:tcPr>
            <w:tcW w:w="981" w:type="dxa"/>
            <w:tcBorders>
              <w:top w:val="double" w:sz="4" w:space="0" w:color="auto"/>
              <w:left w:val="double" w:sz="4" w:space="0" w:color="auto"/>
              <w:bottom w:val="double" w:sz="4" w:space="0" w:color="auto"/>
              <w:right w:val="double" w:sz="4" w:space="0" w:color="auto"/>
            </w:tcBorders>
            <w:vAlign w:val="center"/>
          </w:tcPr>
          <w:p w14:paraId="70CBDEFC" w14:textId="77777777" w:rsidR="00D04024" w:rsidRPr="00E17298" w:rsidRDefault="00D04024" w:rsidP="00D960CC">
            <w:pPr>
              <w:jc w:val="center"/>
              <w:rPr>
                <w:color w:val="000000"/>
                <w:sz w:val="20"/>
              </w:rPr>
            </w:pPr>
            <w:r>
              <w:rPr>
                <w:color w:val="000000"/>
                <w:sz w:val="20"/>
              </w:rPr>
              <w:t>0,56</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8366733" w14:textId="77777777" w:rsidR="00D04024" w:rsidRPr="00E17298" w:rsidRDefault="00D04024" w:rsidP="00D960CC">
            <w:pPr>
              <w:jc w:val="center"/>
              <w:rPr>
                <w:color w:val="000000"/>
                <w:sz w:val="20"/>
              </w:rPr>
            </w:pPr>
            <w:r>
              <w:rPr>
                <w:color w:val="000000"/>
                <w:sz w:val="20"/>
              </w:rPr>
              <w:t>0,55</w:t>
            </w:r>
          </w:p>
        </w:tc>
      </w:tr>
      <w:tr w:rsidR="00D04024" w:rsidRPr="00E17298" w14:paraId="433C9A1B" w14:textId="77777777" w:rsidTr="00D960CC">
        <w:trPr>
          <w:trHeight w:val="300"/>
          <w:jc w:val="center"/>
        </w:trPr>
        <w:tc>
          <w:tcPr>
            <w:tcW w:w="980" w:type="dxa"/>
            <w:tcBorders>
              <w:top w:val="double" w:sz="4" w:space="0" w:color="auto"/>
              <w:left w:val="double" w:sz="4" w:space="0" w:color="auto"/>
              <w:bottom w:val="double" w:sz="4" w:space="0" w:color="auto"/>
              <w:right w:val="double" w:sz="4" w:space="0" w:color="auto"/>
            </w:tcBorders>
            <w:shd w:val="clear" w:color="000000" w:fill="FFFF00"/>
          </w:tcPr>
          <w:p w14:paraId="45892436" w14:textId="77777777" w:rsidR="00D04024" w:rsidRPr="00E17298" w:rsidRDefault="00D04024" w:rsidP="00D960CC">
            <w:pPr>
              <w:jc w:val="center"/>
              <w:rPr>
                <w:color w:val="000000"/>
                <w:sz w:val="20"/>
              </w:rPr>
            </w:pPr>
          </w:p>
        </w:tc>
        <w:tc>
          <w:tcPr>
            <w:tcW w:w="13863" w:type="dxa"/>
            <w:gridSpan w:val="15"/>
            <w:tcBorders>
              <w:top w:val="double" w:sz="4" w:space="0" w:color="auto"/>
              <w:left w:val="double" w:sz="4" w:space="0" w:color="auto"/>
              <w:bottom w:val="double" w:sz="4" w:space="0" w:color="auto"/>
              <w:right w:val="double" w:sz="4" w:space="0" w:color="auto"/>
            </w:tcBorders>
            <w:shd w:val="clear" w:color="000000" w:fill="FFFF00"/>
            <w:noWrap/>
            <w:vAlign w:val="center"/>
            <w:hideMark/>
          </w:tcPr>
          <w:p w14:paraId="393F0F59" w14:textId="77777777" w:rsidR="00D04024" w:rsidRPr="00E17298" w:rsidRDefault="00D04024" w:rsidP="00D960CC">
            <w:pPr>
              <w:jc w:val="center"/>
              <w:rPr>
                <w:color w:val="000000"/>
                <w:sz w:val="20"/>
              </w:rPr>
            </w:pPr>
            <w:r w:rsidRPr="00E17298">
              <w:rPr>
                <w:color w:val="000000"/>
                <w:sz w:val="20"/>
              </w:rPr>
              <w:t>Газоснабжение</w:t>
            </w:r>
          </w:p>
        </w:tc>
      </w:tr>
      <w:tr w:rsidR="00D04024" w:rsidRPr="00E17298" w14:paraId="4006E5D4" w14:textId="77777777" w:rsidTr="00D960CC">
        <w:trPr>
          <w:trHeight w:val="765"/>
          <w:jc w:val="center"/>
        </w:trPr>
        <w:tc>
          <w:tcPr>
            <w:tcW w:w="3107"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06F0D04F" w14:textId="77777777" w:rsidR="00D04024" w:rsidRPr="00E17298" w:rsidRDefault="00D04024" w:rsidP="00D960CC">
            <w:pPr>
              <w:rPr>
                <w:color w:val="000000"/>
                <w:sz w:val="20"/>
              </w:rPr>
            </w:pPr>
            <w:r>
              <w:rPr>
                <w:color w:val="000000"/>
                <w:sz w:val="20"/>
              </w:rPr>
              <w:t xml:space="preserve">Месячные расходы на </w:t>
            </w:r>
            <w:proofErr w:type="spellStart"/>
            <w:r>
              <w:rPr>
                <w:color w:val="000000"/>
                <w:sz w:val="20"/>
              </w:rPr>
              <w:t>центр.газоснабжение</w:t>
            </w:r>
            <w:proofErr w:type="spellEnd"/>
            <w:r>
              <w:rPr>
                <w:color w:val="000000"/>
                <w:sz w:val="20"/>
              </w:rPr>
              <w:t xml:space="preserve">  на 1 жителя</w:t>
            </w:r>
          </w:p>
        </w:tc>
        <w:tc>
          <w:tcPr>
            <w:tcW w:w="863"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F7419A6" w14:textId="77777777" w:rsidR="00D04024" w:rsidRPr="00E17298" w:rsidRDefault="00D04024" w:rsidP="00D960CC">
            <w:pPr>
              <w:jc w:val="center"/>
              <w:rPr>
                <w:color w:val="000000"/>
                <w:sz w:val="20"/>
              </w:rPr>
            </w:pPr>
            <w:proofErr w:type="spellStart"/>
            <w:r w:rsidRPr="00E17298">
              <w:rPr>
                <w:color w:val="000000"/>
                <w:sz w:val="20"/>
              </w:rPr>
              <w:t>руб</w:t>
            </w:r>
            <w:proofErr w:type="spellEnd"/>
            <w:r w:rsidRPr="00E17298">
              <w:rPr>
                <w:color w:val="000000"/>
                <w:sz w:val="20"/>
              </w:rPr>
              <w:t>/чел</w:t>
            </w:r>
          </w:p>
        </w:tc>
        <w:tc>
          <w:tcPr>
            <w:tcW w:w="86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408E2EE" w14:textId="77777777" w:rsidR="00D04024" w:rsidRPr="00E17298" w:rsidRDefault="00D04024" w:rsidP="00D960CC">
            <w:pPr>
              <w:jc w:val="center"/>
              <w:rPr>
                <w:color w:val="000000"/>
                <w:sz w:val="20"/>
              </w:rPr>
            </w:pPr>
            <w:r>
              <w:rPr>
                <w:color w:val="000000"/>
                <w:sz w:val="20"/>
              </w:rPr>
              <w:t>1239,5</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3F66DF8" w14:textId="77777777" w:rsidR="00D04024" w:rsidRPr="00E17298" w:rsidRDefault="00D04024" w:rsidP="00D960CC">
            <w:pPr>
              <w:jc w:val="center"/>
              <w:rPr>
                <w:color w:val="000000"/>
                <w:sz w:val="20"/>
              </w:rPr>
            </w:pPr>
            <w:r>
              <w:rPr>
                <w:color w:val="000000"/>
                <w:sz w:val="20"/>
              </w:rPr>
              <w:t>1306,5</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FE5B50E" w14:textId="77777777" w:rsidR="00D04024" w:rsidRPr="00E17298" w:rsidRDefault="00D04024" w:rsidP="00D960CC">
            <w:pPr>
              <w:jc w:val="center"/>
              <w:rPr>
                <w:color w:val="000000"/>
                <w:sz w:val="20"/>
              </w:rPr>
            </w:pPr>
            <w:r>
              <w:rPr>
                <w:color w:val="000000"/>
                <w:sz w:val="20"/>
              </w:rPr>
              <w:t>1380,0</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A5FE4DB" w14:textId="77777777" w:rsidR="00D04024" w:rsidRPr="00E17298" w:rsidRDefault="00D04024" w:rsidP="00D960CC">
            <w:pPr>
              <w:jc w:val="center"/>
              <w:rPr>
                <w:color w:val="000000"/>
                <w:sz w:val="20"/>
              </w:rPr>
            </w:pPr>
            <w:r>
              <w:rPr>
                <w:color w:val="000000"/>
                <w:sz w:val="20"/>
              </w:rPr>
              <w:t>1457,8</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3BDB6852" w14:textId="77777777" w:rsidR="00D04024" w:rsidRPr="00E17298" w:rsidRDefault="00D04024" w:rsidP="00D960CC">
            <w:pPr>
              <w:jc w:val="center"/>
              <w:rPr>
                <w:color w:val="000000"/>
                <w:sz w:val="20"/>
              </w:rPr>
            </w:pPr>
            <w:r>
              <w:rPr>
                <w:color w:val="000000"/>
                <w:sz w:val="20"/>
              </w:rPr>
              <w:t>1540,2</w:t>
            </w:r>
          </w:p>
        </w:tc>
        <w:tc>
          <w:tcPr>
            <w:tcW w:w="962"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B3DE58E" w14:textId="77777777" w:rsidR="00D04024" w:rsidRPr="00E17298" w:rsidRDefault="00D04024" w:rsidP="00D960CC">
            <w:pPr>
              <w:jc w:val="center"/>
              <w:rPr>
                <w:color w:val="000000"/>
                <w:sz w:val="20"/>
              </w:rPr>
            </w:pPr>
            <w:r>
              <w:rPr>
                <w:color w:val="000000"/>
                <w:sz w:val="20"/>
              </w:rPr>
              <w:t>1627,4</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09C7BA3" w14:textId="77777777" w:rsidR="00D04024" w:rsidRPr="00E17298" w:rsidRDefault="00D04024" w:rsidP="00D960CC">
            <w:pPr>
              <w:jc w:val="center"/>
              <w:rPr>
                <w:color w:val="000000"/>
                <w:sz w:val="20"/>
              </w:rPr>
            </w:pPr>
            <w:r>
              <w:rPr>
                <w:color w:val="000000"/>
                <w:sz w:val="20"/>
              </w:rPr>
              <w:t>1719,7</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E3FEA37" w14:textId="77777777" w:rsidR="00D04024" w:rsidRPr="00E17298" w:rsidRDefault="00D04024" w:rsidP="00D960CC">
            <w:pPr>
              <w:jc w:val="center"/>
              <w:rPr>
                <w:color w:val="000000"/>
                <w:sz w:val="20"/>
              </w:rPr>
            </w:pPr>
            <w:r>
              <w:rPr>
                <w:color w:val="000000"/>
                <w:sz w:val="20"/>
              </w:rPr>
              <w:t>1817,5</w:t>
            </w:r>
          </w:p>
        </w:tc>
        <w:tc>
          <w:tcPr>
            <w:tcW w:w="1000"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5091D32" w14:textId="77777777" w:rsidR="00D04024" w:rsidRPr="00E17298" w:rsidRDefault="00D04024" w:rsidP="00D960CC">
            <w:pPr>
              <w:jc w:val="center"/>
              <w:rPr>
                <w:color w:val="000000"/>
                <w:sz w:val="20"/>
              </w:rPr>
            </w:pPr>
            <w:r>
              <w:rPr>
                <w:color w:val="000000"/>
                <w:sz w:val="20"/>
              </w:rPr>
              <w:t>1921,1</w:t>
            </w:r>
          </w:p>
        </w:tc>
        <w:tc>
          <w:tcPr>
            <w:tcW w:w="981" w:type="dxa"/>
            <w:tcBorders>
              <w:top w:val="double" w:sz="4" w:space="0" w:color="auto"/>
              <w:left w:val="double" w:sz="4" w:space="0" w:color="auto"/>
              <w:bottom w:val="double" w:sz="4" w:space="0" w:color="auto"/>
              <w:right w:val="double" w:sz="4" w:space="0" w:color="auto"/>
            </w:tcBorders>
            <w:vAlign w:val="center"/>
          </w:tcPr>
          <w:p w14:paraId="49B1B924" w14:textId="77777777" w:rsidR="00D04024" w:rsidRPr="00E17298" w:rsidRDefault="00D04024" w:rsidP="00D960CC">
            <w:pPr>
              <w:jc w:val="center"/>
              <w:rPr>
                <w:color w:val="000000"/>
                <w:sz w:val="20"/>
              </w:rPr>
            </w:pPr>
            <w:r>
              <w:rPr>
                <w:color w:val="000000"/>
                <w:sz w:val="20"/>
              </w:rPr>
              <w:t>2030,7</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21879D6" w14:textId="77777777" w:rsidR="00D04024" w:rsidRPr="00E17298" w:rsidRDefault="00D04024" w:rsidP="00D960CC">
            <w:pPr>
              <w:jc w:val="center"/>
              <w:rPr>
                <w:color w:val="000000"/>
                <w:sz w:val="20"/>
              </w:rPr>
            </w:pPr>
            <w:r>
              <w:rPr>
                <w:color w:val="000000"/>
                <w:sz w:val="20"/>
              </w:rPr>
              <w:t>2146,9</w:t>
            </w:r>
          </w:p>
        </w:tc>
      </w:tr>
      <w:tr w:rsidR="00D04024" w:rsidRPr="00E17298" w14:paraId="72425275" w14:textId="77777777" w:rsidTr="00D960CC">
        <w:trPr>
          <w:trHeight w:val="600"/>
          <w:jc w:val="center"/>
        </w:trPr>
        <w:tc>
          <w:tcPr>
            <w:tcW w:w="3107"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63ABBCBF" w14:textId="77777777" w:rsidR="00D04024" w:rsidRPr="00E17298" w:rsidRDefault="00D04024" w:rsidP="00D960CC">
            <w:pPr>
              <w:rPr>
                <w:rFonts w:ascii="Calibri" w:hAnsi="Calibri" w:cs="Calibri"/>
                <w:color w:val="000000"/>
                <w:sz w:val="22"/>
                <w:szCs w:val="22"/>
              </w:rPr>
            </w:pPr>
            <w:r>
              <w:rPr>
                <w:color w:val="000000"/>
                <w:sz w:val="20"/>
              </w:rPr>
              <w:t>Доля в совокупном платеже на коммунальные услуги при ЦГС и сжиженном газе</w:t>
            </w:r>
          </w:p>
        </w:tc>
        <w:tc>
          <w:tcPr>
            <w:tcW w:w="863"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E74D735" w14:textId="77777777" w:rsidR="00D04024" w:rsidRPr="00E17298" w:rsidRDefault="00D04024" w:rsidP="00D960CC">
            <w:pPr>
              <w:jc w:val="center"/>
              <w:rPr>
                <w:color w:val="000000"/>
                <w:sz w:val="20"/>
              </w:rPr>
            </w:pPr>
            <w:proofErr w:type="spellStart"/>
            <w:r w:rsidRPr="00E17298">
              <w:rPr>
                <w:color w:val="000000"/>
                <w:sz w:val="20"/>
              </w:rPr>
              <w:t>руб</w:t>
            </w:r>
            <w:proofErr w:type="spellEnd"/>
            <w:r w:rsidRPr="00E17298">
              <w:rPr>
                <w:color w:val="000000"/>
                <w:sz w:val="20"/>
              </w:rPr>
              <w:t>/чел</w:t>
            </w:r>
          </w:p>
        </w:tc>
        <w:tc>
          <w:tcPr>
            <w:tcW w:w="86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370F4B3" w14:textId="77777777" w:rsidR="00D04024" w:rsidRPr="00E17298" w:rsidRDefault="00D04024" w:rsidP="00D960CC">
            <w:pPr>
              <w:jc w:val="center"/>
              <w:rPr>
                <w:color w:val="000000"/>
                <w:sz w:val="20"/>
              </w:rPr>
            </w:pPr>
            <w:r>
              <w:rPr>
                <w:color w:val="000000"/>
                <w:sz w:val="20"/>
              </w:rPr>
              <w:t>3,14</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F687F2C" w14:textId="77777777" w:rsidR="00D04024" w:rsidRPr="00E17298" w:rsidRDefault="00D04024" w:rsidP="00D960CC">
            <w:pPr>
              <w:jc w:val="center"/>
              <w:rPr>
                <w:color w:val="000000"/>
                <w:sz w:val="20"/>
              </w:rPr>
            </w:pPr>
            <w:r>
              <w:rPr>
                <w:color w:val="000000"/>
                <w:sz w:val="20"/>
              </w:rPr>
              <w:t>3,15</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6E39678" w14:textId="77777777" w:rsidR="00D04024" w:rsidRPr="00E17298" w:rsidRDefault="00D04024" w:rsidP="00D960CC">
            <w:pPr>
              <w:jc w:val="center"/>
              <w:rPr>
                <w:color w:val="000000"/>
                <w:sz w:val="20"/>
              </w:rPr>
            </w:pPr>
            <w:r>
              <w:rPr>
                <w:color w:val="000000"/>
                <w:sz w:val="20"/>
              </w:rPr>
              <w:t>3,17</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410717B" w14:textId="77777777" w:rsidR="00D04024" w:rsidRPr="00E17298" w:rsidRDefault="00D04024" w:rsidP="00D960CC">
            <w:pPr>
              <w:jc w:val="center"/>
              <w:rPr>
                <w:color w:val="000000"/>
                <w:sz w:val="20"/>
              </w:rPr>
            </w:pPr>
            <w:r>
              <w:rPr>
                <w:color w:val="000000"/>
                <w:sz w:val="20"/>
              </w:rPr>
              <w:t>3,19</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5DE4723" w14:textId="77777777" w:rsidR="00D04024" w:rsidRPr="00E17298" w:rsidRDefault="00D04024" w:rsidP="00D960CC">
            <w:pPr>
              <w:jc w:val="center"/>
              <w:rPr>
                <w:color w:val="000000"/>
                <w:sz w:val="20"/>
              </w:rPr>
            </w:pPr>
            <w:r>
              <w:rPr>
                <w:color w:val="000000"/>
                <w:sz w:val="20"/>
              </w:rPr>
              <w:t>3,21</w:t>
            </w:r>
          </w:p>
        </w:tc>
        <w:tc>
          <w:tcPr>
            <w:tcW w:w="962"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B5BE02F" w14:textId="77777777" w:rsidR="00D04024" w:rsidRPr="00E17298" w:rsidRDefault="00D04024" w:rsidP="00D960CC">
            <w:pPr>
              <w:jc w:val="center"/>
              <w:rPr>
                <w:color w:val="000000"/>
                <w:sz w:val="20"/>
              </w:rPr>
            </w:pPr>
            <w:r>
              <w:rPr>
                <w:color w:val="000000"/>
                <w:sz w:val="20"/>
              </w:rPr>
              <w:t>3,23</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EB43614" w14:textId="77777777" w:rsidR="00D04024" w:rsidRPr="00E17298" w:rsidRDefault="00D04024" w:rsidP="00D960CC">
            <w:pPr>
              <w:jc w:val="center"/>
              <w:rPr>
                <w:color w:val="000000"/>
                <w:sz w:val="20"/>
              </w:rPr>
            </w:pPr>
            <w:r>
              <w:rPr>
                <w:color w:val="000000"/>
                <w:sz w:val="20"/>
              </w:rPr>
              <w:t>3,25</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28B704A" w14:textId="77777777" w:rsidR="00D04024" w:rsidRPr="00E17298" w:rsidRDefault="00D04024" w:rsidP="00D960CC">
            <w:pPr>
              <w:jc w:val="center"/>
              <w:rPr>
                <w:color w:val="000000"/>
                <w:sz w:val="20"/>
              </w:rPr>
            </w:pPr>
            <w:r>
              <w:rPr>
                <w:color w:val="000000"/>
                <w:sz w:val="20"/>
              </w:rPr>
              <w:t>3,27</w:t>
            </w:r>
          </w:p>
        </w:tc>
        <w:tc>
          <w:tcPr>
            <w:tcW w:w="1000"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3A5F8440" w14:textId="77777777" w:rsidR="00D04024" w:rsidRPr="00E17298" w:rsidRDefault="00D04024" w:rsidP="00D960CC">
            <w:pPr>
              <w:jc w:val="center"/>
              <w:rPr>
                <w:color w:val="000000"/>
                <w:sz w:val="20"/>
              </w:rPr>
            </w:pPr>
            <w:r>
              <w:rPr>
                <w:color w:val="000000"/>
                <w:sz w:val="20"/>
              </w:rPr>
              <w:t>3,29</w:t>
            </w:r>
          </w:p>
        </w:tc>
        <w:tc>
          <w:tcPr>
            <w:tcW w:w="981" w:type="dxa"/>
            <w:tcBorders>
              <w:top w:val="double" w:sz="4" w:space="0" w:color="auto"/>
              <w:left w:val="double" w:sz="4" w:space="0" w:color="auto"/>
              <w:bottom w:val="double" w:sz="4" w:space="0" w:color="auto"/>
              <w:right w:val="double" w:sz="4" w:space="0" w:color="auto"/>
            </w:tcBorders>
            <w:vAlign w:val="center"/>
          </w:tcPr>
          <w:p w14:paraId="7D615C06" w14:textId="77777777" w:rsidR="00D04024" w:rsidRPr="00E17298" w:rsidRDefault="00D04024" w:rsidP="00D960CC">
            <w:pPr>
              <w:jc w:val="center"/>
              <w:rPr>
                <w:color w:val="000000"/>
                <w:sz w:val="20"/>
              </w:rPr>
            </w:pPr>
            <w:r>
              <w:rPr>
                <w:color w:val="000000"/>
                <w:sz w:val="20"/>
              </w:rPr>
              <w:t>3,32</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B143BAE" w14:textId="77777777" w:rsidR="00D04024" w:rsidRPr="00E17298" w:rsidRDefault="00D04024" w:rsidP="00D960CC">
            <w:pPr>
              <w:jc w:val="center"/>
              <w:rPr>
                <w:color w:val="000000"/>
                <w:sz w:val="20"/>
              </w:rPr>
            </w:pPr>
            <w:r>
              <w:rPr>
                <w:color w:val="000000"/>
                <w:sz w:val="20"/>
              </w:rPr>
              <w:t>3,34</w:t>
            </w:r>
          </w:p>
        </w:tc>
      </w:tr>
      <w:tr w:rsidR="00D04024" w:rsidRPr="00E17298" w14:paraId="3DF7D5B7" w14:textId="77777777" w:rsidTr="00D960CC">
        <w:trPr>
          <w:trHeight w:val="300"/>
          <w:jc w:val="center"/>
        </w:trPr>
        <w:tc>
          <w:tcPr>
            <w:tcW w:w="980" w:type="dxa"/>
            <w:tcBorders>
              <w:top w:val="double" w:sz="4" w:space="0" w:color="auto"/>
              <w:left w:val="double" w:sz="4" w:space="0" w:color="auto"/>
              <w:bottom w:val="double" w:sz="4" w:space="0" w:color="auto"/>
              <w:right w:val="double" w:sz="4" w:space="0" w:color="auto"/>
            </w:tcBorders>
            <w:shd w:val="clear" w:color="000000" w:fill="FFFF00"/>
          </w:tcPr>
          <w:p w14:paraId="756240F2" w14:textId="77777777" w:rsidR="00D04024" w:rsidRPr="00E17298" w:rsidRDefault="00D04024" w:rsidP="00D960CC">
            <w:pPr>
              <w:jc w:val="center"/>
              <w:rPr>
                <w:color w:val="000000"/>
                <w:sz w:val="20"/>
              </w:rPr>
            </w:pPr>
          </w:p>
        </w:tc>
        <w:tc>
          <w:tcPr>
            <w:tcW w:w="13863" w:type="dxa"/>
            <w:gridSpan w:val="15"/>
            <w:tcBorders>
              <w:top w:val="double" w:sz="4" w:space="0" w:color="auto"/>
              <w:left w:val="double" w:sz="4" w:space="0" w:color="auto"/>
              <w:bottom w:val="double" w:sz="4" w:space="0" w:color="auto"/>
              <w:right w:val="double" w:sz="4" w:space="0" w:color="auto"/>
            </w:tcBorders>
            <w:shd w:val="clear" w:color="000000" w:fill="FFFF00"/>
            <w:noWrap/>
            <w:vAlign w:val="center"/>
            <w:hideMark/>
          </w:tcPr>
          <w:p w14:paraId="55627A3A" w14:textId="77777777" w:rsidR="00D04024" w:rsidRPr="00E17298" w:rsidRDefault="00D04024" w:rsidP="00D960CC">
            <w:pPr>
              <w:jc w:val="center"/>
              <w:rPr>
                <w:color w:val="000000"/>
                <w:sz w:val="20"/>
              </w:rPr>
            </w:pPr>
            <w:r w:rsidRPr="00E17298">
              <w:rPr>
                <w:color w:val="000000"/>
                <w:sz w:val="20"/>
              </w:rPr>
              <w:t>ТКО</w:t>
            </w:r>
          </w:p>
        </w:tc>
      </w:tr>
      <w:tr w:rsidR="00D04024" w:rsidRPr="00E17298" w14:paraId="7AC12837" w14:textId="77777777" w:rsidTr="00D960CC">
        <w:trPr>
          <w:trHeight w:val="510"/>
          <w:jc w:val="center"/>
        </w:trPr>
        <w:tc>
          <w:tcPr>
            <w:tcW w:w="3107"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67CEB4BB" w14:textId="77777777" w:rsidR="00D04024" w:rsidRPr="00E17298" w:rsidRDefault="00D04024" w:rsidP="00D960CC">
            <w:pPr>
              <w:rPr>
                <w:color w:val="000000"/>
                <w:sz w:val="20"/>
              </w:rPr>
            </w:pPr>
            <w:r w:rsidRPr="00E17298">
              <w:rPr>
                <w:color w:val="000000"/>
                <w:sz w:val="20"/>
              </w:rPr>
              <w:t>Месячные расходы на ТКО на 1 жителя</w:t>
            </w:r>
          </w:p>
        </w:tc>
        <w:tc>
          <w:tcPr>
            <w:tcW w:w="863"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FF84F4F" w14:textId="77777777" w:rsidR="00D04024" w:rsidRPr="00E17298" w:rsidRDefault="00D04024" w:rsidP="00D960CC">
            <w:pPr>
              <w:jc w:val="center"/>
              <w:rPr>
                <w:color w:val="000000"/>
                <w:sz w:val="20"/>
              </w:rPr>
            </w:pPr>
            <w:proofErr w:type="spellStart"/>
            <w:r w:rsidRPr="00E17298">
              <w:rPr>
                <w:color w:val="000000"/>
                <w:sz w:val="20"/>
              </w:rPr>
              <w:t>руб</w:t>
            </w:r>
            <w:proofErr w:type="spellEnd"/>
            <w:r w:rsidRPr="00E17298">
              <w:rPr>
                <w:color w:val="000000"/>
                <w:sz w:val="20"/>
              </w:rPr>
              <w:t>/чел</w:t>
            </w:r>
          </w:p>
        </w:tc>
        <w:tc>
          <w:tcPr>
            <w:tcW w:w="86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40780AF" w14:textId="77777777" w:rsidR="00D04024" w:rsidRPr="00E17298" w:rsidRDefault="00D04024" w:rsidP="00D960CC">
            <w:pPr>
              <w:jc w:val="center"/>
              <w:rPr>
                <w:color w:val="000000"/>
                <w:sz w:val="20"/>
              </w:rPr>
            </w:pPr>
            <w:r>
              <w:rPr>
                <w:color w:val="000000"/>
                <w:sz w:val="20"/>
              </w:rPr>
              <w:t>102,93</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EE0A47F" w14:textId="77777777" w:rsidR="00D04024" w:rsidRPr="00E17298" w:rsidRDefault="00D04024" w:rsidP="00D960CC">
            <w:pPr>
              <w:jc w:val="center"/>
              <w:rPr>
                <w:color w:val="000000"/>
                <w:sz w:val="20"/>
              </w:rPr>
            </w:pPr>
            <w:r>
              <w:rPr>
                <w:color w:val="000000"/>
                <w:sz w:val="20"/>
              </w:rPr>
              <w:t>108,18</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B137DC4" w14:textId="77777777" w:rsidR="00D04024" w:rsidRPr="00E17298" w:rsidRDefault="00D04024" w:rsidP="00D960CC">
            <w:pPr>
              <w:jc w:val="center"/>
              <w:rPr>
                <w:color w:val="000000"/>
                <w:sz w:val="20"/>
              </w:rPr>
            </w:pPr>
            <w:r>
              <w:rPr>
                <w:color w:val="000000"/>
                <w:sz w:val="20"/>
              </w:rPr>
              <w:t>112,51</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5CCBC0A" w14:textId="77777777" w:rsidR="00D04024" w:rsidRPr="00E17298" w:rsidRDefault="00D04024" w:rsidP="00D960CC">
            <w:pPr>
              <w:jc w:val="center"/>
              <w:rPr>
                <w:color w:val="000000"/>
                <w:sz w:val="20"/>
              </w:rPr>
            </w:pPr>
            <w:r>
              <w:rPr>
                <w:color w:val="000000"/>
                <w:sz w:val="20"/>
              </w:rPr>
              <w:t>117,01</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A56C4F0" w14:textId="77777777" w:rsidR="00D04024" w:rsidRPr="00E17298" w:rsidRDefault="00D04024" w:rsidP="00D960CC">
            <w:pPr>
              <w:jc w:val="center"/>
              <w:rPr>
                <w:color w:val="000000"/>
                <w:sz w:val="20"/>
              </w:rPr>
            </w:pPr>
            <w:r>
              <w:rPr>
                <w:color w:val="000000"/>
                <w:sz w:val="20"/>
              </w:rPr>
              <w:t>121,69</w:t>
            </w:r>
          </w:p>
        </w:tc>
        <w:tc>
          <w:tcPr>
            <w:tcW w:w="962"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DCE2E4F" w14:textId="77777777" w:rsidR="00D04024" w:rsidRPr="00E17298" w:rsidRDefault="00D04024" w:rsidP="00D960CC">
            <w:pPr>
              <w:jc w:val="center"/>
              <w:rPr>
                <w:color w:val="000000"/>
                <w:sz w:val="20"/>
              </w:rPr>
            </w:pPr>
            <w:r>
              <w:rPr>
                <w:color w:val="000000"/>
                <w:sz w:val="20"/>
              </w:rPr>
              <w:t>126,56</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9D3881C" w14:textId="77777777" w:rsidR="00D04024" w:rsidRPr="00E17298" w:rsidRDefault="00D04024" w:rsidP="00D960CC">
            <w:pPr>
              <w:jc w:val="center"/>
              <w:rPr>
                <w:color w:val="000000"/>
                <w:sz w:val="20"/>
              </w:rPr>
            </w:pPr>
            <w:r>
              <w:rPr>
                <w:color w:val="000000"/>
                <w:sz w:val="20"/>
              </w:rPr>
              <w:t>131,62</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31953F1" w14:textId="77777777" w:rsidR="00D04024" w:rsidRPr="00E17298" w:rsidRDefault="00D04024" w:rsidP="00D960CC">
            <w:pPr>
              <w:jc w:val="center"/>
              <w:rPr>
                <w:color w:val="000000"/>
                <w:sz w:val="20"/>
              </w:rPr>
            </w:pPr>
            <w:r>
              <w:rPr>
                <w:color w:val="000000"/>
                <w:sz w:val="20"/>
              </w:rPr>
              <w:t>136,88</w:t>
            </w:r>
          </w:p>
        </w:tc>
        <w:tc>
          <w:tcPr>
            <w:tcW w:w="1000"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DB6201D" w14:textId="77777777" w:rsidR="00D04024" w:rsidRPr="00E17298" w:rsidRDefault="00D04024" w:rsidP="00D960CC">
            <w:pPr>
              <w:jc w:val="center"/>
              <w:rPr>
                <w:color w:val="000000"/>
                <w:sz w:val="20"/>
              </w:rPr>
            </w:pPr>
            <w:r>
              <w:rPr>
                <w:color w:val="000000"/>
                <w:sz w:val="20"/>
              </w:rPr>
              <w:t>142,36</w:t>
            </w:r>
          </w:p>
        </w:tc>
        <w:tc>
          <w:tcPr>
            <w:tcW w:w="981" w:type="dxa"/>
            <w:tcBorders>
              <w:top w:val="double" w:sz="4" w:space="0" w:color="auto"/>
              <w:left w:val="double" w:sz="4" w:space="0" w:color="auto"/>
              <w:bottom w:val="double" w:sz="4" w:space="0" w:color="auto"/>
              <w:right w:val="double" w:sz="4" w:space="0" w:color="auto"/>
            </w:tcBorders>
            <w:vAlign w:val="center"/>
          </w:tcPr>
          <w:p w14:paraId="2EFAD107" w14:textId="77777777" w:rsidR="00D04024" w:rsidRPr="00E17298" w:rsidRDefault="00D04024" w:rsidP="00D960CC">
            <w:pPr>
              <w:jc w:val="center"/>
              <w:rPr>
                <w:color w:val="000000"/>
                <w:sz w:val="20"/>
              </w:rPr>
            </w:pPr>
            <w:r>
              <w:rPr>
                <w:color w:val="000000"/>
                <w:sz w:val="20"/>
              </w:rPr>
              <w:t>148,05</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731C0DF" w14:textId="77777777" w:rsidR="00D04024" w:rsidRPr="00E17298" w:rsidRDefault="00D04024" w:rsidP="00D960CC">
            <w:pPr>
              <w:jc w:val="center"/>
              <w:rPr>
                <w:color w:val="000000"/>
                <w:sz w:val="20"/>
              </w:rPr>
            </w:pPr>
            <w:r>
              <w:rPr>
                <w:color w:val="000000"/>
                <w:sz w:val="20"/>
              </w:rPr>
              <w:t>153,98</w:t>
            </w:r>
          </w:p>
        </w:tc>
      </w:tr>
      <w:tr w:rsidR="00D04024" w:rsidRPr="00E17298" w14:paraId="0385E006" w14:textId="77777777" w:rsidTr="00D960CC">
        <w:trPr>
          <w:trHeight w:val="765"/>
          <w:jc w:val="center"/>
        </w:trPr>
        <w:tc>
          <w:tcPr>
            <w:tcW w:w="3107" w:type="dxa"/>
            <w:gridSpan w:val="2"/>
            <w:tcBorders>
              <w:top w:val="double" w:sz="4" w:space="0" w:color="auto"/>
              <w:left w:val="double" w:sz="4" w:space="0" w:color="auto"/>
              <w:bottom w:val="double" w:sz="4" w:space="0" w:color="auto"/>
              <w:right w:val="double" w:sz="4" w:space="0" w:color="auto"/>
            </w:tcBorders>
            <w:shd w:val="clear" w:color="auto" w:fill="auto"/>
            <w:vAlign w:val="center"/>
            <w:hideMark/>
          </w:tcPr>
          <w:p w14:paraId="5F30B3D3" w14:textId="77777777" w:rsidR="00D04024" w:rsidRPr="00E17298" w:rsidRDefault="00D04024" w:rsidP="00D960CC">
            <w:pPr>
              <w:rPr>
                <w:color w:val="000000"/>
                <w:sz w:val="20"/>
              </w:rPr>
            </w:pPr>
            <w:r w:rsidRPr="00E17298">
              <w:rPr>
                <w:color w:val="000000"/>
                <w:sz w:val="20"/>
              </w:rPr>
              <w:t>Доля в совокупном платеже на коммунальные услуги (рекомендуемый *</w:t>
            </w:r>
          </w:p>
        </w:tc>
        <w:tc>
          <w:tcPr>
            <w:tcW w:w="863"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A6F8A94" w14:textId="77777777" w:rsidR="00D04024" w:rsidRPr="00E17298" w:rsidRDefault="00D04024" w:rsidP="00D960CC">
            <w:pPr>
              <w:jc w:val="center"/>
              <w:rPr>
                <w:color w:val="000000"/>
                <w:sz w:val="20"/>
              </w:rPr>
            </w:pPr>
            <w:r w:rsidRPr="00E17298">
              <w:rPr>
                <w:color w:val="000000"/>
                <w:sz w:val="20"/>
              </w:rPr>
              <w:t>%</w:t>
            </w:r>
          </w:p>
        </w:tc>
        <w:tc>
          <w:tcPr>
            <w:tcW w:w="86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424434E" w14:textId="77777777" w:rsidR="00D04024" w:rsidRPr="00E17298" w:rsidRDefault="00D04024" w:rsidP="00D960CC">
            <w:pPr>
              <w:jc w:val="center"/>
              <w:rPr>
                <w:color w:val="000000"/>
                <w:sz w:val="20"/>
              </w:rPr>
            </w:pPr>
            <w:r>
              <w:rPr>
                <w:color w:val="000000"/>
                <w:sz w:val="20"/>
              </w:rPr>
              <w:t>0,261</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E36E4A0" w14:textId="77777777" w:rsidR="00D04024" w:rsidRPr="00E17298" w:rsidRDefault="00D04024" w:rsidP="00D960CC">
            <w:pPr>
              <w:jc w:val="center"/>
              <w:rPr>
                <w:color w:val="000000"/>
                <w:sz w:val="20"/>
              </w:rPr>
            </w:pPr>
            <w:r>
              <w:rPr>
                <w:color w:val="000000"/>
                <w:sz w:val="20"/>
              </w:rPr>
              <w:t>0,261</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AED8711" w14:textId="77777777" w:rsidR="00D04024" w:rsidRPr="00E17298" w:rsidRDefault="00D04024" w:rsidP="00D960CC">
            <w:pPr>
              <w:jc w:val="center"/>
              <w:rPr>
                <w:color w:val="000000"/>
                <w:sz w:val="20"/>
              </w:rPr>
            </w:pPr>
            <w:r>
              <w:rPr>
                <w:color w:val="000000"/>
                <w:sz w:val="20"/>
              </w:rPr>
              <w:t>0,258</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3563992D" w14:textId="77777777" w:rsidR="00D04024" w:rsidRPr="00E17298" w:rsidRDefault="00D04024" w:rsidP="00D960CC">
            <w:pPr>
              <w:jc w:val="center"/>
              <w:rPr>
                <w:color w:val="000000"/>
                <w:sz w:val="20"/>
              </w:rPr>
            </w:pPr>
            <w:r>
              <w:rPr>
                <w:color w:val="000000"/>
                <w:sz w:val="20"/>
              </w:rPr>
              <w:t>0,256</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8F832E2" w14:textId="77777777" w:rsidR="00D04024" w:rsidRPr="00E17298" w:rsidRDefault="00D04024" w:rsidP="00D960CC">
            <w:pPr>
              <w:jc w:val="center"/>
              <w:rPr>
                <w:color w:val="000000"/>
                <w:sz w:val="20"/>
              </w:rPr>
            </w:pPr>
            <w:r>
              <w:rPr>
                <w:color w:val="000000"/>
                <w:sz w:val="20"/>
              </w:rPr>
              <w:t>0,254</w:t>
            </w:r>
          </w:p>
        </w:tc>
        <w:tc>
          <w:tcPr>
            <w:tcW w:w="962"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4C4D247" w14:textId="77777777" w:rsidR="00D04024" w:rsidRPr="00E17298" w:rsidRDefault="00D04024" w:rsidP="00D960CC">
            <w:pPr>
              <w:jc w:val="center"/>
              <w:rPr>
                <w:color w:val="000000"/>
                <w:sz w:val="20"/>
              </w:rPr>
            </w:pPr>
            <w:r>
              <w:rPr>
                <w:color w:val="000000"/>
                <w:sz w:val="20"/>
              </w:rPr>
              <w:t>0,251</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3DC3E741" w14:textId="77777777" w:rsidR="00D04024" w:rsidRPr="00E17298" w:rsidRDefault="00D04024" w:rsidP="00D960CC">
            <w:pPr>
              <w:jc w:val="center"/>
              <w:rPr>
                <w:color w:val="000000"/>
                <w:sz w:val="20"/>
              </w:rPr>
            </w:pPr>
            <w:r>
              <w:rPr>
                <w:color w:val="000000"/>
                <w:sz w:val="20"/>
              </w:rPr>
              <w:t>0,249</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F8B6D06" w14:textId="77777777" w:rsidR="00D04024" w:rsidRPr="00E17298" w:rsidRDefault="00D04024" w:rsidP="00D960CC">
            <w:pPr>
              <w:jc w:val="center"/>
              <w:rPr>
                <w:color w:val="000000"/>
                <w:sz w:val="20"/>
              </w:rPr>
            </w:pPr>
            <w:r>
              <w:rPr>
                <w:color w:val="000000"/>
                <w:sz w:val="20"/>
              </w:rPr>
              <w:t>0,246</w:t>
            </w:r>
          </w:p>
        </w:tc>
        <w:tc>
          <w:tcPr>
            <w:tcW w:w="1000"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2E252CD" w14:textId="77777777" w:rsidR="00D04024" w:rsidRPr="00E17298" w:rsidRDefault="00D04024" w:rsidP="00D960CC">
            <w:pPr>
              <w:jc w:val="center"/>
              <w:rPr>
                <w:color w:val="000000"/>
                <w:sz w:val="20"/>
              </w:rPr>
            </w:pPr>
            <w:r>
              <w:rPr>
                <w:color w:val="000000"/>
                <w:sz w:val="20"/>
              </w:rPr>
              <w:t>0,244</w:t>
            </w:r>
          </w:p>
        </w:tc>
        <w:tc>
          <w:tcPr>
            <w:tcW w:w="981" w:type="dxa"/>
            <w:tcBorders>
              <w:top w:val="double" w:sz="4" w:space="0" w:color="auto"/>
              <w:left w:val="double" w:sz="4" w:space="0" w:color="auto"/>
              <w:bottom w:val="double" w:sz="4" w:space="0" w:color="auto"/>
              <w:right w:val="double" w:sz="4" w:space="0" w:color="auto"/>
            </w:tcBorders>
            <w:vAlign w:val="center"/>
          </w:tcPr>
          <w:p w14:paraId="7F8F5138" w14:textId="77777777" w:rsidR="00D04024" w:rsidRPr="00E17298" w:rsidRDefault="00D04024" w:rsidP="00D960CC">
            <w:pPr>
              <w:jc w:val="center"/>
              <w:rPr>
                <w:color w:val="000000"/>
                <w:sz w:val="20"/>
              </w:rPr>
            </w:pPr>
            <w:r>
              <w:rPr>
                <w:color w:val="000000"/>
                <w:sz w:val="20"/>
              </w:rPr>
              <w:t>0,242</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382BCDE0" w14:textId="77777777" w:rsidR="00D04024" w:rsidRPr="00E17298" w:rsidRDefault="00D04024" w:rsidP="00D960CC">
            <w:pPr>
              <w:jc w:val="center"/>
              <w:rPr>
                <w:color w:val="000000"/>
                <w:sz w:val="20"/>
              </w:rPr>
            </w:pPr>
            <w:r>
              <w:rPr>
                <w:color w:val="000000"/>
                <w:sz w:val="20"/>
              </w:rPr>
              <w:t>0,239</w:t>
            </w:r>
          </w:p>
        </w:tc>
      </w:tr>
      <w:tr w:rsidR="00D04024" w:rsidRPr="00E17298" w14:paraId="76B91D51" w14:textId="77777777" w:rsidTr="00D960CC">
        <w:trPr>
          <w:trHeight w:val="300"/>
          <w:jc w:val="center"/>
        </w:trPr>
        <w:tc>
          <w:tcPr>
            <w:tcW w:w="980" w:type="dxa"/>
            <w:tcBorders>
              <w:top w:val="double" w:sz="4" w:space="0" w:color="auto"/>
              <w:left w:val="double" w:sz="4" w:space="0" w:color="auto"/>
              <w:bottom w:val="double" w:sz="4" w:space="0" w:color="auto"/>
              <w:right w:val="double" w:sz="4" w:space="0" w:color="auto"/>
            </w:tcBorders>
          </w:tcPr>
          <w:p w14:paraId="41EFEAE5" w14:textId="77777777" w:rsidR="00D04024" w:rsidRPr="00E17298" w:rsidRDefault="00D04024" w:rsidP="00D960CC">
            <w:pPr>
              <w:jc w:val="center"/>
              <w:rPr>
                <w:b/>
                <w:bCs/>
                <w:color w:val="000000"/>
                <w:sz w:val="20"/>
              </w:rPr>
            </w:pPr>
          </w:p>
        </w:tc>
        <w:tc>
          <w:tcPr>
            <w:tcW w:w="13863" w:type="dxa"/>
            <w:gridSpan w:val="15"/>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C132D2F" w14:textId="1B05D5D5" w:rsidR="00D04024" w:rsidRPr="00E17298" w:rsidRDefault="00D04024" w:rsidP="00D960CC">
            <w:pPr>
              <w:jc w:val="center"/>
              <w:rPr>
                <w:b/>
                <w:bCs/>
                <w:color w:val="000000"/>
                <w:sz w:val="20"/>
              </w:rPr>
            </w:pPr>
            <w:r w:rsidRPr="00E17298">
              <w:rPr>
                <w:b/>
                <w:bCs/>
                <w:color w:val="000000"/>
                <w:sz w:val="20"/>
              </w:rPr>
              <w:t xml:space="preserve">Таблица </w:t>
            </w:r>
            <w:r w:rsidR="00E5274F">
              <w:rPr>
                <w:b/>
                <w:bCs/>
                <w:color w:val="000000"/>
                <w:sz w:val="20"/>
              </w:rPr>
              <w:t>6</w:t>
            </w:r>
            <w:r>
              <w:rPr>
                <w:b/>
                <w:bCs/>
                <w:color w:val="000000"/>
                <w:sz w:val="20"/>
              </w:rPr>
              <w:t>.5</w:t>
            </w:r>
            <w:r w:rsidRPr="00E17298">
              <w:rPr>
                <w:b/>
                <w:bCs/>
                <w:color w:val="000000"/>
                <w:sz w:val="20"/>
              </w:rPr>
              <w:t>. Итоговый расчет прогнозного совокупного платежа населения МО  на коммунальные ресурсы</w:t>
            </w:r>
          </w:p>
        </w:tc>
      </w:tr>
      <w:tr w:rsidR="00D04024" w:rsidRPr="00E17298" w14:paraId="4CE6BE8A" w14:textId="77777777" w:rsidTr="00D960CC">
        <w:trPr>
          <w:trHeight w:val="300"/>
          <w:jc w:val="center"/>
        </w:trPr>
        <w:tc>
          <w:tcPr>
            <w:tcW w:w="3107"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hideMark/>
          </w:tcPr>
          <w:p w14:paraId="36A6A3F0" w14:textId="77777777" w:rsidR="00D04024" w:rsidRPr="00E17298" w:rsidRDefault="00D04024" w:rsidP="00D960CC">
            <w:pPr>
              <w:jc w:val="center"/>
              <w:rPr>
                <w:color w:val="000000"/>
                <w:sz w:val="20"/>
              </w:rPr>
            </w:pPr>
            <w:r w:rsidRPr="00E17298">
              <w:rPr>
                <w:color w:val="000000"/>
                <w:sz w:val="20"/>
              </w:rPr>
              <w:t>Показатель</w:t>
            </w:r>
          </w:p>
        </w:tc>
        <w:tc>
          <w:tcPr>
            <w:tcW w:w="863" w:type="dxa"/>
            <w:vMerge w:val="restart"/>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31EBFD3D" w14:textId="77777777" w:rsidR="00D04024" w:rsidRPr="00E17298" w:rsidRDefault="00D04024" w:rsidP="00D960CC">
            <w:pPr>
              <w:jc w:val="center"/>
              <w:rPr>
                <w:color w:val="000000"/>
                <w:sz w:val="20"/>
              </w:rPr>
            </w:pPr>
            <w:proofErr w:type="spellStart"/>
            <w:r w:rsidRPr="00E17298">
              <w:rPr>
                <w:color w:val="000000"/>
                <w:sz w:val="20"/>
              </w:rPr>
              <w:t>ед.изм</w:t>
            </w:r>
            <w:proofErr w:type="spellEnd"/>
          </w:p>
        </w:tc>
        <w:tc>
          <w:tcPr>
            <w:tcW w:w="1078" w:type="dxa"/>
            <w:gridSpan w:val="3"/>
            <w:tcBorders>
              <w:top w:val="double" w:sz="4" w:space="0" w:color="auto"/>
              <w:left w:val="double" w:sz="4" w:space="0" w:color="auto"/>
              <w:bottom w:val="double" w:sz="4" w:space="0" w:color="auto"/>
              <w:right w:val="double" w:sz="4" w:space="0" w:color="auto"/>
            </w:tcBorders>
          </w:tcPr>
          <w:p w14:paraId="455ED8D6" w14:textId="77777777" w:rsidR="00D04024" w:rsidRPr="00E17298" w:rsidRDefault="00D04024" w:rsidP="00D960CC">
            <w:pPr>
              <w:jc w:val="center"/>
              <w:rPr>
                <w:color w:val="000000"/>
                <w:sz w:val="20"/>
              </w:rPr>
            </w:pPr>
          </w:p>
        </w:tc>
        <w:tc>
          <w:tcPr>
            <w:tcW w:w="9795" w:type="dxa"/>
            <w:gridSpan w:val="10"/>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2B1751D" w14:textId="77777777" w:rsidR="00D04024" w:rsidRPr="00E17298" w:rsidRDefault="00D04024" w:rsidP="00D960CC">
            <w:pPr>
              <w:jc w:val="center"/>
              <w:rPr>
                <w:color w:val="000000"/>
                <w:sz w:val="20"/>
              </w:rPr>
            </w:pPr>
            <w:r w:rsidRPr="00E17298">
              <w:rPr>
                <w:color w:val="000000"/>
                <w:sz w:val="20"/>
              </w:rPr>
              <w:t>Период</w:t>
            </w:r>
          </w:p>
        </w:tc>
      </w:tr>
      <w:tr w:rsidR="00D04024" w:rsidRPr="00E17298" w14:paraId="3435DE87" w14:textId="77777777" w:rsidTr="00D960CC">
        <w:trPr>
          <w:trHeight w:val="300"/>
          <w:jc w:val="center"/>
        </w:trPr>
        <w:tc>
          <w:tcPr>
            <w:tcW w:w="3107" w:type="dxa"/>
            <w:gridSpan w:val="2"/>
            <w:vMerge/>
            <w:tcBorders>
              <w:top w:val="double" w:sz="4" w:space="0" w:color="auto"/>
              <w:left w:val="double" w:sz="4" w:space="0" w:color="auto"/>
              <w:bottom w:val="double" w:sz="4" w:space="0" w:color="auto"/>
              <w:right w:val="double" w:sz="4" w:space="0" w:color="auto"/>
            </w:tcBorders>
            <w:vAlign w:val="center"/>
            <w:hideMark/>
          </w:tcPr>
          <w:p w14:paraId="4B288847" w14:textId="77777777" w:rsidR="00D04024" w:rsidRPr="00E17298" w:rsidRDefault="00D04024" w:rsidP="00D960CC">
            <w:pPr>
              <w:rPr>
                <w:color w:val="000000"/>
                <w:sz w:val="20"/>
              </w:rPr>
            </w:pPr>
          </w:p>
        </w:tc>
        <w:tc>
          <w:tcPr>
            <w:tcW w:w="863" w:type="dxa"/>
            <w:vMerge/>
            <w:tcBorders>
              <w:top w:val="double" w:sz="4" w:space="0" w:color="auto"/>
              <w:left w:val="double" w:sz="4" w:space="0" w:color="auto"/>
              <w:bottom w:val="double" w:sz="4" w:space="0" w:color="auto"/>
              <w:right w:val="double" w:sz="4" w:space="0" w:color="auto"/>
            </w:tcBorders>
            <w:vAlign w:val="center"/>
            <w:hideMark/>
          </w:tcPr>
          <w:p w14:paraId="6D00E4F5" w14:textId="77777777" w:rsidR="00D04024" w:rsidRPr="00E17298" w:rsidRDefault="00D04024" w:rsidP="00D960CC">
            <w:pPr>
              <w:rPr>
                <w:color w:val="000000"/>
                <w:sz w:val="20"/>
              </w:rPr>
            </w:pPr>
          </w:p>
        </w:tc>
        <w:tc>
          <w:tcPr>
            <w:tcW w:w="86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65C6AB0" w14:textId="77777777" w:rsidR="00D04024" w:rsidRPr="00E17298" w:rsidRDefault="00D04024" w:rsidP="00D960CC">
            <w:pPr>
              <w:jc w:val="center"/>
              <w:rPr>
                <w:color w:val="000000"/>
                <w:sz w:val="20"/>
              </w:rPr>
            </w:pPr>
            <w:r w:rsidRPr="00E17298">
              <w:rPr>
                <w:color w:val="000000"/>
                <w:sz w:val="20"/>
              </w:rPr>
              <w:t>2023</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3275BA21" w14:textId="77777777" w:rsidR="00D04024" w:rsidRPr="00E17298" w:rsidRDefault="00D04024" w:rsidP="00D960CC">
            <w:pPr>
              <w:jc w:val="center"/>
              <w:rPr>
                <w:color w:val="000000"/>
                <w:sz w:val="20"/>
              </w:rPr>
            </w:pPr>
            <w:r w:rsidRPr="00E17298">
              <w:rPr>
                <w:color w:val="000000"/>
                <w:sz w:val="20"/>
              </w:rPr>
              <w:t>2024</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97255CF" w14:textId="77777777" w:rsidR="00D04024" w:rsidRPr="00E17298" w:rsidRDefault="00D04024" w:rsidP="00D960CC">
            <w:pPr>
              <w:jc w:val="center"/>
              <w:rPr>
                <w:color w:val="000000"/>
                <w:sz w:val="20"/>
              </w:rPr>
            </w:pPr>
            <w:r w:rsidRPr="00E17298">
              <w:rPr>
                <w:color w:val="000000"/>
                <w:sz w:val="20"/>
              </w:rPr>
              <w:t>2025</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252CD86" w14:textId="77777777" w:rsidR="00D04024" w:rsidRPr="00E17298" w:rsidRDefault="00D04024" w:rsidP="00D960CC">
            <w:pPr>
              <w:jc w:val="center"/>
              <w:rPr>
                <w:color w:val="000000"/>
                <w:sz w:val="20"/>
              </w:rPr>
            </w:pPr>
            <w:r w:rsidRPr="00E17298">
              <w:rPr>
                <w:color w:val="000000"/>
                <w:sz w:val="20"/>
              </w:rPr>
              <w:t>2026</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DA37A07" w14:textId="77777777" w:rsidR="00D04024" w:rsidRPr="00E17298" w:rsidRDefault="00D04024" w:rsidP="00D960CC">
            <w:pPr>
              <w:jc w:val="center"/>
              <w:rPr>
                <w:color w:val="000000"/>
                <w:sz w:val="20"/>
              </w:rPr>
            </w:pPr>
            <w:r w:rsidRPr="00E17298">
              <w:rPr>
                <w:color w:val="000000"/>
                <w:sz w:val="20"/>
              </w:rPr>
              <w:t>2027</w:t>
            </w:r>
          </w:p>
        </w:tc>
        <w:tc>
          <w:tcPr>
            <w:tcW w:w="962"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38D2B0C" w14:textId="77777777" w:rsidR="00D04024" w:rsidRPr="00E17298" w:rsidRDefault="00D04024" w:rsidP="00D960CC">
            <w:pPr>
              <w:jc w:val="center"/>
              <w:rPr>
                <w:color w:val="000000"/>
                <w:sz w:val="20"/>
              </w:rPr>
            </w:pPr>
            <w:r w:rsidRPr="00E17298">
              <w:rPr>
                <w:color w:val="000000"/>
                <w:sz w:val="20"/>
              </w:rPr>
              <w:t>2028</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9B9304A" w14:textId="77777777" w:rsidR="00D04024" w:rsidRPr="00E17298" w:rsidRDefault="00D04024" w:rsidP="00D960CC">
            <w:pPr>
              <w:jc w:val="center"/>
              <w:rPr>
                <w:color w:val="000000"/>
                <w:sz w:val="20"/>
              </w:rPr>
            </w:pPr>
            <w:r w:rsidRPr="00E17298">
              <w:rPr>
                <w:color w:val="000000"/>
                <w:sz w:val="20"/>
              </w:rPr>
              <w:t>2029</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07E8B48" w14:textId="77777777" w:rsidR="00D04024" w:rsidRPr="00E17298" w:rsidRDefault="00D04024" w:rsidP="00D960CC">
            <w:pPr>
              <w:jc w:val="center"/>
              <w:rPr>
                <w:color w:val="000000"/>
                <w:sz w:val="20"/>
              </w:rPr>
            </w:pPr>
            <w:r w:rsidRPr="00E17298">
              <w:rPr>
                <w:color w:val="000000"/>
                <w:sz w:val="20"/>
              </w:rPr>
              <w:t>2030</w:t>
            </w:r>
          </w:p>
        </w:tc>
        <w:tc>
          <w:tcPr>
            <w:tcW w:w="1000"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1B22180" w14:textId="77777777" w:rsidR="00D04024" w:rsidRPr="00E17298" w:rsidRDefault="00D04024" w:rsidP="00D960CC">
            <w:pPr>
              <w:jc w:val="center"/>
              <w:rPr>
                <w:color w:val="000000"/>
                <w:sz w:val="20"/>
              </w:rPr>
            </w:pPr>
            <w:r w:rsidRPr="00E17298">
              <w:rPr>
                <w:color w:val="000000"/>
                <w:sz w:val="20"/>
              </w:rPr>
              <w:t>2031</w:t>
            </w:r>
          </w:p>
        </w:tc>
        <w:tc>
          <w:tcPr>
            <w:tcW w:w="981" w:type="dxa"/>
            <w:tcBorders>
              <w:top w:val="double" w:sz="4" w:space="0" w:color="auto"/>
              <w:left w:val="double" w:sz="4" w:space="0" w:color="auto"/>
              <w:bottom w:val="double" w:sz="4" w:space="0" w:color="auto"/>
              <w:right w:val="double" w:sz="4" w:space="0" w:color="auto"/>
            </w:tcBorders>
          </w:tcPr>
          <w:p w14:paraId="49BBE4E5" w14:textId="77777777" w:rsidR="00D04024" w:rsidRPr="00E17298" w:rsidRDefault="00D04024" w:rsidP="00D960CC">
            <w:pPr>
              <w:jc w:val="center"/>
              <w:rPr>
                <w:color w:val="000000"/>
                <w:sz w:val="20"/>
              </w:rPr>
            </w:pPr>
            <w:r>
              <w:rPr>
                <w:color w:val="000000"/>
                <w:sz w:val="20"/>
              </w:rPr>
              <w:t>2032</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8490446" w14:textId="77777777" w:rsidR="00D04024" w:rsidRPr="00E17298" w:rsidRDefault="00D04024" w:rsidP="00D960CC">
            <w:pPr>
              <w:jc w:val="center"/>
              <w:rPr>
                <w:color w:val="000000"/>
                <w:sz w:val="20"/>
              </w:rPr>
            </w:pPr>
            <w:r>
              <w:rPr>
                <w:color w:val="000000"/>
                <w:sz w:val="20"/>
              </w:rPr>
              <w:t>2033</w:t>
            </w:r>
          </w:p>
        </w:tc>
      </w:tr>
      <w:tr w:rsidR="00D04024" w:rsidRPr="00E17298" w14:paraId="7CE25550" w14:textId="77777777" w:rsidTr="00D960CC">
        <w:trPr>
          <w:trHeight w:val="300"/>
          <w:jc w:val="center"/>
        </w:trPr>
        <w:tc>
          <w:tcPr>
            <w:tcW w:w="3107"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1A6A681" w14:textId="77777777" w:rsidR="00D04024" w:rsidRPr="00E17298" w:rsidRDefault="00D04024" w:rsidP="00D960CC">
            <w:pPr>
              <w:rPr>
                <w:rFonts w:ascii="Calibri" w:hAnsi="Calibri" w:cs="Calibri"/>
                <w:color w:val="000000"/>
                <w:sz w:val="20"/>
              </w:rPr>
            </w:pPr>
            <w:r w:rsidRPr="00E17298">
              <w:rPr>
                <w:rFonts w:ascii="Calibri" w:hAnsi="Calibri" w:cs="Calibri"/>
                <w:color w:val="000000"/>
                <w:sz w:val="20"/>
              </w:rPr>
              <w:t>ХВС</w:t>
            </w:r>
          </w:p>
        </w:tc>
        <w:tc>
          <w:tcPr>
            <w:tcW w:w="863"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14E64F3" w14:textId="77777777" w:rsidR="00D04024" w:rsidRPr="00E17298" w:rsidRDefault="00D04024" w:rsidP="00D960CC">
            <w:pPr>
              <w:jc w:val="center"/>
              <w:rPr>
                <w:rFonts w:ascii="Calibri" w:hAnsi="Calibri" w:cs="Calibri"/>
                <w:color w:val="000000"/>
                <w:sz w:val="20"/>
              </w:rPr>
            </w:pPr>
            <w:proofErr w:type="spellStart"/>
            <w:r w:rsidRPr="00E17298">
              <w:rPr>
                <w:rFonts w:ascii="Calibri" w:hAnsi="Calibri" w:cs="Calibri"/>
                <w:color w:val="000000"/>
                <w:sz w:val="20"/>
              </w:rPr>
              <w:t>руб</w:t>
            </w:r>
            <w:proofErr w:type="spellEnd"/>
          </w:p>
        </w:tc>
        <w:tc>
          <w:tcPr>
            <w:tcW w:w="86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783A00E"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421,7</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FA03ADD"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443,9</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0FEFAD8"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462,5</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0E9D9AE"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482,0</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650BE4E"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502,3</w:t>
            </w:r>
          </w:p>
        </w:tc>
        <w:tc>
          <w:tcPr>
            <w:tcW w:w="962"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2A184DD"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517,3</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972D38D"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542,5</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352A83B7"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568,9</w:t>
            </w:r>
          </w:p>
        </w:tc>
        <w:tc>
          <w:tcPr>
            <w:tcW w:w="1000"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3B0BE5DD"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596,7</w:t>
            </w:r>
          </w:p>
        </w:tc>
        <w:tc>
          <w:tcPr>
            <w:tcW w:w="981" w:type="dxa"/>
            <w:tcBorders>
              <w:top w:val="double" w:sz="4" w:space="0" w:color="auto"/>
              <w:left w:val="double" w:sz="4" w:space="0" w:color="auto"/>
              <w:bottom w:val="double" w:sz="4" w:space="0" w:color="auto"/>
              <w:right w:val="double" w:sz="4" w:space="0" w:color="auto"/>
            </w:tcBorders>
            <w:vAlign w:val="center"/>
          </w:tcPr>
          <w:p w14:paraId="527E15B8"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625,9</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A1403CB"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656,6</w:t>
            </w:r>
          </w:p>
        </w:tc>
      </w:tr>
      <w:tr w:rsidR="00D04024" w:rsidRPr="00E17298" w14:paraId="33FBCA0A" w14:textId="77777777" w:rsidTr="00D960CC">
        <w:trPr>
          <w:trHeight w:val="300"/>
          <w:jc w:val="center"/>
        </w:trPr>
        <w:tc>
          <w:tcPr>
            <w:tcW w:w="3107"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1EFE4B6" w14:textId="77777777" w:rsidR="00D04024" w:rsidRPr="00E17298" w:rsidRDefault="00D04024" w:rsidP="00D960CC">
            <w:pPr>
              <w:rPr>
                <w:rFonts w:ascii="Calibri" w:hAnsi="Calibri" w:cs="Calibri"/>
                <w:color w:val="000000"/>
                <w:sz w:val="20"/>
              </w:rPr>
            </w:pPr>
            <w:r w:rsidRPr="00E17298">
              <w:rPr>
                <w:rFonts w:ascii="Calibri" w:hAnsi="Calibri" w:cs="Calibri"/>
                <w:color w:val="000000"/>
                <w:sz w:val="20"/>
              </w:rPr>
              <w:t xml:space="preserve">Электроснабжение </w:t>
            </w:r>
          </w:p>
        </w:tc>
        <w:tc>
          <w:tcPr>
            <w:tcW w:w="863"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3B25DD54" w14:textId="77777777" w:rsidR="00D04024" w:rsidRPr="00E17298" w:rsidRDefault="00D04024" w:rsidP="00D960CC">
            <w:pPr>
              <w:jc w:val="center"/>
              <w:rPr>
                <w:rFonts w:ascii="Calibri" w:hAnsi="Calibri" w:cs="Calibri"/>
                <w:color w:val="000000"/>
                <w:sz w:val="20"/>
              </w:rPr>
            </w:pPr>
            <w:proofErr w:type="spellStart"/>
            <w:r w:rsidRPr="00E17298">
              <w:rPr>
                <w:rFonts w:ascii="Calibri" w:hAnsi="Calibri" w:cs="Calibri"/>
                <w:color w:val="000000"/>
                <w:sz w:val="20"/>
              </w:rPr>
              <w:t>руб</w:t>
            </w:r>
            <w:proofErr w:type="spellEnd"/>
          </w:p>
        </w:tc>
        <w:tc>
          <w:tcPr>
            <w:tcW w:w="86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36A8B6BC"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244,2</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1770E43"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253,1</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F6ACA26"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262,8</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ED9FB48"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272,8</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B89D88B"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283,2</w:t>
            </w:r>
          </w:p>
        </w:tc>
        <w:tc>
          <w:tcPr>
            <w:tcW w:w="962"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24508BE"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294,0</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D6D15FF"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305,2</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CF1C195"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316,9</w:t>
            </w:r>
          </w:p>
        </w:tc>
        <w:tc>
          <w:tcPr>
            <w:tcW w:w="1000"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19C6B56"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329,1</w:t>
            </w:r>
          </w:p>
        </w:tc>
        <w:tc>
          <w:tcPr>
            <w:tcW w:w="981" w:type="dxa"/>
            <w:tcBorders>
              <w:top w:val="double" w:sz="4" w:space="0" w:color="auto"/>
              <w:left w:val="double" w:sz="4" w:space="0" w:color="auto"/>
              <w:bottom w:val="double" w:sz="4" w:space="0" w:color="auto"/>
              <w:right w:val="double" w:sz="4" w:space="0" w:color="auto"/>
            </w:tcBorders>
            <w:vAlign w:val="center"/>
          </w:tcPr>
          <w:p w14:paraId="28CEA5E6"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341,8</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ABF325D"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354,9</w:t>
            </w:r>
          </w:p>
        </w:tc>
      </w:tr>
      <w:tr w:rsidR="00D04024" w:rsidRPr="00E17298" w14:paraId="5FA51CC9" w14:textId="77777777" w:rsidTr="00D960CC">
        <w:trPr>
          <w:trHeight w:val="300"/>
          <w:jc w:val="center"/>
        </w:trPr>
        <w:tc>
          <w:tcPr>
            <w:tcW w:w="3107"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D82BA92" w14:textId="77777777" w:rsidR="00D04024" w:rsidRPr="00E17298" w:rsidRDefault="00D04024" w:rsidP="00D960CC">
            <w:pPr>
              <w:rPr>
                <w:rFonts w:ascii="Calibri" w:hAnsi="Calibri" w:cs="Calibri"/>
                <w:color w:val="000000"/>
                <w:sz w:val="20"/>
              </w:rPr>
            </w:pPr>
            <w:r w:rsidRPr="00E17298">
              <w:rPr>
                <w:rFonts w:ascii="Calibri" w:hAnsi="Calibri" w:cs="Calibri"/>
                <w:color w:val="000000"/>
                <w:sz w:val="20"/>
              </w:rPr>
              <w:t>Газоснабжение</w:t>
            </w:r>
          </w:p>
        </w:tc>
        <w:tc>
          <w:tcPr>
            <w:tcW w:w="863"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B3C642D" w14:textId="77777777" w:rsidR="00D04024" w:rsidRPr="00E17298" w:rsidRDefault="00D04024" w:rsidP="00D960CC">
            <w:pPr>
              <w:jc w:val="center"/>
              <w:rPr>
                <w:rFonts w:ascii="Calibri" w:hAnsi="Calibri" w:cs="Calibri"/>
                <w:color w:val="000000"/>
                <w:sz w:val="20"/>
              </w:rPr>
            </w:pPr>
            <w:proofErr w:type="spellStart"/>
            <w:r w:rsidRPr="00E17298">
              <w:rPr>
                <w:rFonts w:ascii="Calibri" w:hAnsi="Calibri" w:cs="Calibri"/>
                <w:color w:val="000000"/>
                <w:sz w:val="20"/>
              </w:rPr>
              <w:t>руб</w:t>
            </w:r>
            <w:proofErr w:type="spellEnd"/>
          </w:p>
        </w:tc>
        <w:tc>
          <w:tcPr>
            <w:tcW w:w="86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6DC1D30"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1239,5</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558AA9B"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1306,5</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595D2ED"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1380,0</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FC9A70A"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1457,8</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619F56A"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1540,2</w:t>
            </w:r>
          </w:p>
        </w:tc>
        <w:tc>
          <w:tcPr>
            <w:tcW w:w="962"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CE8A19F"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1627,4</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38D40DC"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1719,7</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CFDE135"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1817,5</w:t>
            </w:r>
          </w:p>
        </w:tc>
        <w:tc>
          <w:tcPr>
            <w:tcW w:w="1000"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2B58B51"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1921,1</w:t>
            </w:r>
          </w:p>
        </w:tc>
        <w:tc>
          <w:tcPr>
            <w:tcW w:w="981" w:type="dxa"/>
            <w:tcBorders>
              <w:top w:val="double" w:sz="4" w:space="0" w:color="auto"/>
              <w:left w:val="double" w:sz="4" w:space="0" w:color="auto"/>
              <w:bottom w:val="double" w:sz="4" w:space="0" w:color="auto"/>
              <w:right w:val="double" w:sz="4" w:space="0" w:color="auto"/>
            </w:tcBorders>
            <w:vAlign w:val="center"/>
          </w:tcPr>
          <w:p w14:paraId="59AE6CD4"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2030,7</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391E905"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2146,9</w:t>
            </w:r>
          </w:p>
        </w:tc>
      </w:tr>
      <w:tr w:rsidR="00D04024" w:rsidRPr="00E17298" w14:paraId="4B681C6A" w14:textId="77777777" w:rsidTr="00D960CC">
        <w:trPr>
          <w:trHeight w:val="300"/>
          <w:jc w:val="center"/>
        </w:trPr>
        <w:tc>
          <w:tcPr>
            <w:tcW w:w="3107"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C4E3F28" w14:textId="77777777" w:rsidR="00D04024" w:rsidRPr="00E17298" w:rsidRDefault="00D04024" w:rsidP="00D960CC">
            <w:pPr>
              <w:rPr>
                <w:rFonts w:ascii="Calibri" w:hAnsi="Calibri" w:cs="Calibri"/>
                <w:color w:val="000000"/>
                <w:sz w:val="20"/>
              </w:rPr>
            </w:pPr>
            <w:r w:rsidRPr="00E17298">
              <w:rPr>
                <w:rFonts w:ascii="Calibri" w:hAnsi="Calibri" w:cs="Calibri"/>
                <w:color w:val="000000"/>
                <w:sz w:val="20"/>
              </w:rPr>
              <w:t>ТКО</w:t>
            </w:r>
          </w:p>
        </w:tc>
        <w:tc>
          <w:tcPr>
            <w:tcW w:w="863"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0D9D033" w14:textId="77777777" w:rsidR="00D04024" w:rsidRPr="00E17298" w:rsidRDefault="00D04024" w:rsidP="00D960CC">
            <w:pPr>
              <w:jc w:val="center"/>
              <w:rPr>
                <w:rFonts w:ascii="Calibri" w:hAnsi="Calibri" w:cs="Calibri"/>
                <w:color w:val="000000"/>
                <w:sz w:val="20"/>
              </w:rPr>
            </w:pPr>
            <w:proofErr w:type="spellStart"/>
            <w:r w:rsidRPr="00E17298">
              <w:rPr>
                <w:rFonts w:ascii="Calibri" w:hAnsi="Calibri" w:cs="Calibri"/>
                <w:color w:val="000000"/>
                <w:sz w:val="20"/>
              </w:rPr>
              <w:t>руб</w:t>
            </w:r>
            <w:proofErr w:type="spellEnd"/>
          </w:p>
        </w:tc>
        <w:tc>
          <w:tcPr>
            <w:tcW w:w="86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F15193A"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102,9</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775CB11"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108,2</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CFC34E7"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112,5</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28640B5"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117,0</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36D41D6"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121,7</w:t>
            </w:r>
          </w:p>
        </w:tc>
        <w:tc>
          <w:tcPr>
            <w:tcW w:w="962"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1837FAB"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126,6</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CC57D31"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131,6</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F6091DF"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136,9</w:t>
            </w:r>
          </w:p>
        </w:tc>
        <w:tc>
          <w:tcPr>
            <w:tcW w:w="1000"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46C90662"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142,4</w:t>
            </w:r>
          </w:p>
        </w:tc>
        <w:tc>
          <w:tcPr>
            <w:tcW w:w="981" w:type="dxa"/>
            <w:tcBorders>
              <w:top w:val="double" w:sz="4" w:space="0" w:color="auto"/>
              <w:left w:val="double" w:sz="4" w:space="0" w:color="auto"/>
              <w:bottom w:val="double" w:sz="4" w:space="0" w:color="auto"/>
              <w:right w:val="double" w:sz="4" w:space="0" w:color="auto"/>
            </w:tcBorders>
            <w:vAlign w:val="center"/>
          </w:tcPr>
          <w:p w14:paraId="2906A66F"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148,1</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F2BB913" w14:textId="77777777" w:rsidR="00D04024" w:rsidRPr="00E17298" w:rsidRDefault="00D04024" w:rsidP="00D960CC">
            <w:pPr>
              <w:jc w:val="center"/>
              <w:rPr>
                <w:rFonts w:ascii="Calibri" w:hAnsi="Calibri" w:cs="Calibri"/>
                <w:color w:val="000000"/>
                <w:sz w:val="20"/>
              </w:rPr>
            </w:pPr>
            <w:r>
              <w:rPr>
                <w:rFonts w:ascii="Calibri" w:hAnsi="Calibri" w:cs="Calibri"/>
                <w:color w:val="000000"/>
                <w:sz w:val="20"/>
              </w:rPr>
              <w:t>154,0</w:t>
            </w:r>
          </w:p>
        </w:tc>
      </w:tr>
      <w:tr w:rsidR="00D04024" w:rsidRPr="00E17298" w14:paraId="095AA555" w14:textId="77777777" w:rsidTr="00D960CC">
        <w:trPr>
          <w:trHeight w:val="300"/>
          <w:jc w:val="center"/>
        </w:trPr>
        <w:tc>
          <w:tcPr>
            <w:tcW w:w="3107"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416FAED" w14:textId="77777777" w:rsidR="00D04024" w:rsidRPr="00E17298" w:rsidRDefault="00D04024" w:rsidP="00D960CC">
            <w:pPr>
              <w:rPr>
                <w:rFonts w:ascii="Calibri" w:hAnsi="Calibri" w:cs="Calibri"/>
                <w:color w:val="000000"/>
                <w:sz w:val="22"/>
                <w:szCs w:val="22"/>
              </w:rPr>
            </w:pPr>
            <w:r w:rsidRPr="00E17298">
              <w:rPr>
                <w:rFonts w:ascii="Calibri" w:hAnsi="Calibri" w:cs="Calibri"/>
                <w:color w:val="000000"/>
                <w:sz w:val="22"/>
                <w:szCs w:val="22"/>
              </w:rPr>
              <w:t>ИТОГО коммунальные услуги</w:t>
            </w:r>
          </w:p>
        </w:tc>
        <w:tc>
          <w:tcPr>
            <w:tcW w:w="863"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30A54FEF" w14:textId="77777777" w:rsidR="00D04024" w:rsidRPr="00E17298" w:rsidRDefault="00D04024" w:rsidP="00D960CC">
            <w:pPr>
              <w:jc w:val="center"/>
              <w:rPr>
                <w:rFonts w:ascii="Calibri" w:hAnsi="Calibri" w:cs="Calibri"/>
                <w:color w:val="000000"/>
                <w:sz w:val="22"/>
                <w:szCs w:val="22"/>
              </w:rPr>
            </w:pPr>
            <w:r w:rsidRPr="00E17298">
              <w:rPr>
                <w:rFonts w:ascii="Calibri" w:hAnsi="Calibri" w:cs="Calibri"/>
                <w:color w:val="000000"/>
                <w:sz w:val="22"/>
                <w:szCs w:val="22"/>
              </w:rPr>
              <w:t> </w:t>
            </w:r>
          </w:p>
        </w:tc>
        <w:tc>
          <w:tcPr>
            <w:tcW w:w="86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0F844C9" w14:textId="77777777" w:rsidR="00D04024" w:rsidRPr="00E17298" w:rsidRDefault="00D04024" w:rsidP="00D960CC">
            <w:pPr>
              <w:jc w:val="center"/>
              <w:rPr>
                <w:rFonts w:ascii="Calibri" w:hAnsi="Calibri" w:cs="Calibri"/>
                <w:color w:val="000000"/>
                <w:sz w:val="22"/>
                <w:szCs w:val="22"/>
              </w:rPr>
            </w:pPr>
            <w:r>
              <w:rPr>
                <w:rFonts w:ascii="Calibri" w:hAnsi="Calibri" w:cs="Calibri"/>
                <w:color w:val="000000"/>
                <w:sz w:val="22"/>
                <w:szCs w:val="22"/>
              </w:rPr>
              <w:t>2008,3</w:t>
            </w:r>
          </w:p>
        </w:tc>
        <w:tc>
          <w:tcPr>
            <w:tcW w:w="9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F73BF5D" w14:textId="77777777" w:rsidR="00D04024" w:rsidRPr="00E17298" w:rsidRDefault="00D04024" w:rsidP="00D960CC">
            <w:pPr>
              <w:jc w:val="center"/>
              <w:rPr>
                <w:rFonts w:ascii="Calibri" w:hAnsi="Calibri" w:cs="Calibri"/>
                <w:color w:val="000000"/>
                <w:sz w:val="22"/>
                <w:szCs w:val="22"/>
              </w:rPr>
            </w:pPr>
            <w:r>
              <w:rPr>
                <w:rFonts w:ascii="Calibri" w:hAnsi="Calibri" w:cs="Calibri"/>
                <w:color w:val="000000"/>
                <w:sz w:val="22"/>
                <w:szCs w:val="22"/>
              </w:rPr>
              <w:t>2111,7</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68145A6" w14:textId="77777777" w:rsidR="00D04024" w:rsidRPr="00E17298" w:rsidRDefault="00D04024" w:rsidP="00D960CC">
            <w:pPr>
              <w:jc w:val="center"/>
              <w:rPr>
                <w:rFonts w:ascii="Calibri" w:hAnsi="Calibri" w:cs="Calibri"/>
                <w:color w:val="000000"/>
                <w:sz w:val="22"/>
                <w:szCs w:val="22"/>
              </w:rPr>
            </w:pPr>
            <w:r>
              <w:rPr>
                <w:rFonts w:ascii="Calibri" w:hAnsi="Calibri" w:cs="Calibri"/>
                <w:color w:val="000000"/>
                <w:sz w:val="22"/>
                <w:szCs w:val="22"/>
              </w:rPr>
              <w:t>2217,8</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859DC9A" w14:textId="77777777" w:rsidR="00D04024" w:rsidRPr="00E17298" w:rsidRDefault="00D04024" w:rsidP="00D960CC">
            <w:pPr>
              <w:jc w:val="center"/>
              <w:rPr>
                <w:rFonts w:ascii="Calibri" w:hAnsi="Calibri" w:cs="Calibri"/>
                <w:color w:val="000000"/>
                <w:sz w:val="22"/>
                <w:szCs w:val="22"/>
              </w:rPr>
            </w:pPr>
            <w:r>
              <w:rPr>
                <w:rFonts w:ascii="Calibri" w:hAnsi="Calibri" w:cs="Calibri"/>
                <w:color w:val="000000"/>
                <w:sz w:val="22"/>
                <w:szCs w:val="22"/>
              </w:rPr>
              <w:t>2329,6</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A70DDFC" w14:textId="77777777" w:rsidR="00D04024" w:rsidRPr="00E17298" w:rsidRDefault="00D04024" w:rsidP="00D960CC">
            <w:pPr>
              <w:jc w:val="center"/>
              <w:rPr>
                <w:rFonts w:ascii="Calibri" w:hAnsi="Calibri" w:cs="Calibri"/>
                <w:color w:val="000000"/>
                <w:sz w:val="22"/>
                <w:szCs w:val="22"/>
              </w:rPr>
            </w:pPr>
            <w:r>
              <w:rPr>
                <w:rFonts w:ascii="Calibri" w:hAnsi="Calibri" w:cs="Calibri"/>
                <w:color w:val="000000"/>
                <w:sz w:val="22"/>
                <w:szCs w:val="22"/>
              </w:rPr>
              <w:t>2447,4</w:t>
            </w:r>
          </w:p>
        </w:tc>
        <w:tc>
          <w:tcPr>
            <w:tcW w:w="962"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2700BE73" w14:textId="77777777" w:rsidR="00D04024" w:rsidRPr="00E17298" w:rsidRDefault="00D04024" w:rsidP="00D960CC">
            <w:pPr>
              <w:jc w:val="center"/>
              <w:rPr>
                <w:rFonts w:ascii="Calibri" w:hAnsi="Calibri" w:cs="Calibri"/>
                <w:color w:val="000000"/>
                <w:sz w:val="22"/>
                <w:szCs w:val="22"/>
              </w:rPr>
            </w:pPr>
            <w:r>
              <w:rPr>
                <w:rFonts w:ascii="Calibri" w:hAnsi="Calibri" w:cs="Calibri"/>
                <w:color w:val="000000"/>
                <w:sz w:val="22"/>
                <w:szCs w:val="22"/>
              </w:rPr>
              <w:t>2565,2</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62971A91" w14:textId="77777777" w:rsidR="00D04024" w:rsidRPr="00E17298" w:rsidRDefault="00D04024" w:rsidP="00D960CC">
            <w:pPr>
              <w:jc w:val="center"/>
              <w:rPr>
                <w:rFonts w:ascii="Calibri" w:hAnsi="Calibri" w:cs="Calibri"/>
                <w:color w:val="000000"/>
                <w:sz w:val="22"/>
                <w:szCs w:val="22"/>
              </w:rPr>
            </w:pPr>
            <w:r>
              <w:rPr>
                <w:rFonts w:ascii="Calibri" w:hAnsi="Calibri" w:cs="Calibri"/>
                <w:color w:val="000000"/>
                <w:sz w:val="22"/>
                <w:szCs w:val="22"/>
              </w:rPr>
              <w:t>2699,1</w:t>
            </w:r>
          </w:p>
        </w:tc>
        <w:tc>
          <w:tcPr>
            <w:tcW w:w="107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59E30FE1" w14:textId="77777777" w:rsidR="00D04024" w:rsidRPr="00E17298" w:rsidRDefault="00D04024" w:rsidP="00D960CC">
            <w:pPr>
              <w:jc w:val="center"/>
              <w:rPr>
                <w:rFonts w:ascii="Calibri" w:hAnsi="Calibri" w:cs="Calibri"/>
                <w:color w:val="000000"/>
                <w:sz w:val="22"/>
                <w:szCs w:val="22"/>
              </w:rPr>
            </w:pPr>
            <w:r>
              <w:rPr>
                <w:rFonts w:ascii="Calibri" w:hAnsi="Calibri" w:cs="Calibri"/>
                <w:color w:val="000000"/>
                <w:sz w:val="22"/>
                <w:szCs w:val="22"/>
              </w:rPr>
              <w:t>2840,3</w:t>
            </w:r>
          </w:p>
        </w:tc>
        <w:tc>
          <w:tcPr>
            <w:tcW w:w="1000"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76E51775" w14:textId="77777777" w:rsidR="00D04024" w:rsidRPr="00E17298" w:rsidRDefault="00D04024" w:rsidP="00D960CC">
            <w:pPr>
              <w:jc w:val="center"/>
              <w:rPr>
                <w:rFonts w:ascii="Calibri" w:hAnsi="Calibri" w:cs="Calibri"/>
                <w:color w:val="000000"/>
                <w:sz w:val="22"/>
                <w:szCs w:val="22"/>
              </w:rPr>
            </w:pPr>
            <w:r>
              <w:rPr>
                <w:rFonts w:ascii="Calibri" w:hAnsi="Calibri" w:cs="Calibri"/>
                <w:color w:val="000000"/>
                <w:sz w:val="22"/>
                <w:szCs w:val="22"/>
              </w:rPr>
              <w:t>2989,2</w:t>
            </w:r>
          </w:p>
        </w:tc>
        <w:tc>
          <w:tcPr>
            <w:tcW w:w="981" w:type="dxa"/>
            <w:tcBorders>
              <w:top w:val="double" w:sz="4" w:space="0" w:color="auto"/>
              <w:left w:val="double" w:sz="4" w:space="0" w:color="auto"/>
              <w:bottom w:val="double" w:sz="4" w:space="0" w:color="auto"/>
              <w:right w:val="double" w:sz="4" w:space="0" w:color="auto"/>
            </w:tcBorders>
            <w:vAlign w:val="center"/>
          </w:tcPr>
          <w:p w14:paraId="4DC1D2D9" w14:textId="77777777" w:rsidR="00D04024" w:rsidRPr="00E17298" w:rsidRDefault="00D04024" w:rsidP="00D960CC">
            <w:pPr>
              <w:jc w:val="center"/>
              <w:rPr>
                <w:rFonts w:ascii="Calibri" w:hAnsi="Calibri" w:cs="Calibri"/>
                <w:color w:val="000000"/>
                <w:sz w:val="22"/>
                <w:szCs w:val="22"/>
              </w:rPr>
            </w:pPr>
            <w:r>
              <w:rPr>
                <w:rFonts w:ascii="Calibri" w:hAnsi="Calibri" w:cs="Calibri"/>
                <w:color w:val="000000"/>
                <w:sz w:val="22"/>
                <w:szCs w:val="22"/>
              </w:rPr>
              <w:t>3146,5</w:t>
            </w:r>
          </w:p>
        </w:tc>
        <w:tc>
          <w:tcPr>
            <w:tcW w:w="981"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1FC2A5AD" w14:textId="77777777" w:rsidR="00D04024" w:rsidRPr="00E17298" w:rsidRDefault="00D04024" w:rsidP="00D960CC">
            <w:pPr>
              <w:jc w:val="center"/>
              <w:rPr>
                <w:rFonts w:ascii="Calibri" w:hAnsi="Calibri" w:cs="Calibri"/>
                <w:color w:val="000000"/>
                <w:sz w:val="22"/>
                <w:szCs w:val="22"/>
              </w:rPr>
            </w:pPr>
            <w:r>
              <w:rPr>
                <w:rFonts w:ascii="Calibri" w:hAnsi="Calibri" w:cs="Calibri"/>
                <w:color w:val="000000"/>
                <w:sz w:val="22"/>
                <w:szCs w:val="22"/>
              </w:rPr>
              <w:t>3312,4</w:t>
            </w:r>
          </w:p>
        </w:tc>
      </w:tr>
      <w:tr w:rsidR="00D04024" w:rsidRPr="00E17298" w14:paraId="0C7F91C8" w14:textId="77777777" w:rsidTr="00D960CC">
        <w:trPr>
          <w:trHeight w:val="975"/>
          <w:jc w:val="center"/>
        </w:trPr>
        <w:tc>
          <w:tcPr>
            <w:tcW w:w="3107" w:type="dxa"/>
            <w:gridSpan w:val="2"/>
            <w:tcBorders>
              <w:top w:val="double" w:sz="4" w:space="0" w:color="auto"/>
              <w:left w:val="double" w:sz="4" w:space="0" w:color="auto"/>
              <w:bottom w:val="double" w:sz="4" w:space="0" w:color="auto"/>
              <w:right w:val="double" w:sz="4" w:space="0" w:color="auto"/>
            </w:tcBorders>
            <w:shd w:val="clear" w:color="000000" w:fill="FFCC99"/>
            <w:vAlign w:val="center"/>
            <w:hideMark/>
          </w:tcPr>
          <w:p w14:paraId="75856C4B" w14:textId="77777777" w:rsidR="00D04024" w:rsidRPr="00E17298" w:rsidRDefault="00D04024" w:rsidP="00D960CC">
            <w:pPr>
              <w:jc w:val="center"/>
              <w:rPr>
                <w:rFonts w:ascii="Calibri" w:hAnsi="Calibri" w:cs="Calibri"/>
                <w:color w:val="000000"/>
                <w:sz w:val="22"/>
                <w:szCs w:val="22"/>
              </w:rPr>
            </w:pPr>
            <w:r w:rsidRPr="00E17298">
              <w:rPr>
                <w:rFonts w:ascii="Calibri" w:hAnsi="Calibri" w:cs="Calibri"/>
                <w:color w:val="000000"/>
                <w:sz w:val="22"/>
                <w:szCs w:val="22"/>
              </w:rPr>
              <w:t>Доля коммун</w:t>
            </w:r>
            <w:r>
              <w:rPr>
                <w:rFonts w:ascii="Calibri" w:hAnsi="Calibri" w:cs="Calibri"/>
                <w:color w:val="000000"/>
                <w:sz w:val="22"/>
                <w:szCs w:val="22"/>
              </w:rPr>
              <w:t>а</w:t>
            </w:r>
            <w:r w:rsidRPr="00E17298">
              <w:rPr>
                <w:rFonts w:ascii="Calibri" w:hAnsi="Calibri" w:cs="Calibri"/>
                <w:color w:val="000000"/>
                <w:sz w:val="22"/>
                <w:szCs w:val="22"/>
              </w:rPr>
              <w:t>льных платежей в сред</w:t>
            </w:r>
            <w:r>
              <w:rPr>
                <w:rFonts w:ascii="Calibri" w:hAnsi="Calibri" w:cs="Calibri"/>
                <w:color w:val="000000"/>
                <w:sz w:val="22"/>
                <w:szCs w:val="22"/>
              </w:rPr>
              <w:t>не</w:t>
            </w:r>
            <w:r w:rsidRPr="00E17298">
              <w:rPr>
                <w:rFonts w:ascii="Calibri" w:hAnsi="Calibri" w:cs="Calibri"/>
                <w:color w:val="000000"/>
                <w:sz w:val="22"/>
                <w:szCs w:val="22"/>
              </w:rPr>
              <w:t>душевом доходе, %</w:t>
            </w:r>
          </w:p>
        </w:tc>
        <w:tc>
          <w:tcPr>
            <w:tcW w:w="863" w:type="dxa"/>
            <w:tcBorders>
              <w:top w:val="double" w:sz="4" w:space="0" w:color="auto"/>
              <w:left w:val="double" w:sz="4" w:space="0" w:color="auto"/>
              <w:bottom w:val="double" w:sz="4" w:space="0" w:color="auto"/>
              <w:right w:val="double" w:sz="4" w:space="0" w:color="auto"/>
            </w:tcBorders>
            <w:shd w:val="clear" w:color="000000" w:fill="FFCC99"/>
            <w:noWrap/>
            <w:vAlign w:val="center"/>
            <w:hideMark/>
          </w:tcPr>
          <w:p w14:paraId="1A985EDA" w14:textId="77777777" w:rsidR="00D04024" w:rsidRPr="00E17298" w:rsidRDefault="00D04024" w:rsidP="00D960CC">
            <w:pPr>
              <w:jc w:val="center"/>
              <w:rPr>
                <w:rFonts w:ascii="Calibri" w:hAnsi="Calibri" w:cs="Calibri"/>
                <w:color w:val="000000"/>
                <w:sz w:val="22"/>
                <w:szCs w:val="22"/>
              </w:rPr>
            </w:pPr>
            <w:r w:rsidRPr="00E17298">
              <w:rPr>
                <w:rFonts w:ascii="Calibri" w:hAnsi="Calibri" w:cs="Calibri"/>
                <w:color w:val="000000"/>
                <w:sz w:val="22"/>
                <w:szCs w:val="22"/>
              </w:rPr>
              <w:t>%</w:t>
            </w:r>
          </w:p>
        </w:tc>
        <w:tc>
          <w:tcPr>
            <w:tcW w:w="862" w:type="dxa"/>
            <w:gridSpan w:val="2"/>
            <w:tcBorders>
              <w:top w:val="double" w:sz="4" w:space="0" w:color="auto"/>
              <w:left w:val="double" w:sz="4" w:space="0" w:color="auto"/>
              <w:bottom w:val="double" w:sz="4" w:space="0" w:color="auto"/>
              <w:right w:val="double" w:sz="4" w:space="0" w:color="auto"/>
            </w:tcBorders>
            <w:shd w:val="clear" w:color="000000" w:fill="FFCC99"/>
            <w:noWrap/>
            <w:vAlign w:val="center"/>
            <w:hideMark/>
          </w:tcPr>
          <w:p w14:paraId="627B905C" w14:textId="77777777" w:rsidR="00D04024" w:rsidRPr="00E17298" w:rsidRDefault="00D04024" w:rsidP="00D960CC">
            <w:pPr>
              <w:jc w:val="center"/>
              <w:rPr>
                <w:rFonts w:ascii="Calibri" w:hAnsi="Calibri" w:cs="Calibri"/>
                <w:color w:val="000000"/>
                <w:sz w:val="22"/>
                <w:szCs w:val="22"/>
              </w:rPr>
            </w:pPr>
            <w:r>
              <w:rPr>
                <w:rFonts w:ascii="Calibri" w:hAnsi="Calibri" w:cs="Calibri"/>
                <w:color w:val="000000"/>
                <w:sz w:val="22"/>
                <w:szCs w:val="22"/>
              </w:rPr>
              <w:t>5,09</w:t>
            </w:r>
          </w:p>
        </w:tc>
        <w:tc>
          <w:tcPr>
            <w:tcW w:w="992" w:type="dxa"/>
            <w:gridSpan w:val="2"/>
            <w:tcBorders>
              <w:top w:val="double" w:sz="4" w:space="0" w:color="auto"/>
              <w:left w:val="double" w:sz="4" w:space="0" w:color="auto"/>
              <w:bottom w:val="double" w:sz="4" w:space="0" w:color="auto"/>
              <w:right w:val="double" w:sz="4" w:space="0" w:color="auto"/>
            </w:tcBorders>
            <w:shd w:val="clear" w:color="000000" w:fill="FFCC99"/>
            <w:noWrap/>
            <w:vAlign w:val="center"/>
            <w:hideMark/>
          </w:tcPr>
          <w:p w14:paraId="395DF7FB" w14:textId="77777777" w:rsidR="00D04024" w:rsidRPr="00E17298" w:rsidRDefault="00D04024" w:rsidP="00D960CC">
            <w:pPr>
              <w:jc w:val="center"/>
              <w:rPr>
                <w:rFonts w:ascii="Calibri" w:hAnsi="Calibri" w:cs="Calibri"/>
                <w:color w:val="000000"/>
                <w:sz w:val="22"/>
                <w:szCs w:val="22"/>
              </w:rPr>
            </w:pPr>
            <w:r>
              <w:rPr>
                <w:rFonts w:ascii="Calibri" w:hAnsi="Calibri" w:cs="Calibri"/>
                <w:color w:val="000000"/>
                <w:sz w:val="22"/>
                <w:szCs w:val="22"/>
              </w:rPr>
              <w:t>5,09</w:t>
            </w:r>
          </w:p>
        </w:tc>
        <w:tc>
          <w:tcPr>
            <w:tcW w:w="981" w:type="dxa"/>
            <w:tcBorders>
              <w:top w:val="double" w:sz="4" w:space="0" w:color="auto"/>
              <w:left w:val="double" w:sz="4" w:space="0" w:color="auto"/>
              <w:bottom w:val="double" w:sz="4" w:space="0" w:color="auto"/>
              <w:right w:val="double" w:sz="4" w:space="0" w:color="auto"/>
            </w:tcBorders>
            <w:shd w:val="clear" w:color="000000" w:fill="FFCC99"/>
            <w:noWrap/>
            <w:vAlign w:val="center"/>
            <w:hideMark/>
          </w:tcPr>
          <w:p w14:paraId="64FF3ADD" w14:textId="77777777" w:rsidR="00D04024" w:rsidRPr="00E17298" w:rsidRDefault="00D04024" w:rsidP="00D960CC">
            <w:pPr>
              <w:jc w:val="center"/>
              <w:rPr>
                <w:rFonts w:ascii="Calibri" w:hAnsi="Calibri" w:cs="Calibri"/>
                <w:color w:val="000000"/>
                <w:sz w:val="22"/>
                <w:szCs w:val="22"/>
              </w:rPr>
            </w:pPr>
            <w:r>
              <w:rPr>
                <w:rFonts w:ascii="Calibri" w:hAnsi="Calibri" w:cs="Calibri"/>
                <w:color w:val="000000"/>
                <w:sz w:val="22"/>
                <w:szCs w:val="22"/>
              </w:rPr>
              <w:t>5,10</w:t>
            </w:r>
          </w:p>
        </w:tc>
        <w:tc>
          <w:tcPr>
            <w:tcW w:w="981" w:type="dxa"/>
            <w:tcBorders>
              <w:top w:val="double" w:sz="4" w:space="0" w:color="auto"/>
              <w:left w:val="double" w:sz="4" w:space="0" w:color="auto"/>
              <w:bottom w:val="double" w:sz="4" w:space="0" w:color="auto"/>
              <w:right w:val="double" w:sz="4" w:space="0" w:color="auto"/>
            </w:tcBorders>
            <w:shd w:val="clear" w:color="000000" w:fill="FFCC99"/>
            <w:noWrap/>
            <w:vAlign w:val="center"/>
            <w:hideMark/>
          </w:tcPr>
          <w:p w14:paraId="2E821298" w14:textId="77777777" w:rsidR="00D04024" w:rsidRPr="00E17298" w:rsidRDefault="00D04024" w:rsidP="00D960CC">
            <w:pPr>
              <w:jc w:val="center"/>
              <w:rPr>
                <w:rFonts w:ascii="Calibri" w:hAnsi="Calibri" w:cs="Calibri"/>
                <w:color w:val="000000"/>
                <w:sz w:val="22"/>
                <w:szCs w:val="22"/>
              </w:rPr>
            </w:pPr>
            <w:r>
              <w:rPr>
                <w:rFonts w:ascii="Calibri" w:hAnsi="Calibri" w:cs="Calibri"/>
                <w:color w:val="000000"/>
                <w:sz w:val="22"/>
                <w:szCs w:val="22"/>
              </w:rPr>
              <w:t>5,10</w:t>
            </w:r>
          </w:p>
        </w:tc>
        <w:tc>
          <w:tcPr>
            <w:tcW w:w="981" w:type="dxa"/>
            <w:tcBorders>
              <w:top w:val="double" w:sz="4" w:space="0" w:color="auto"/>
              <w:left w:val="double" w:sz="4" w:space="0" w:color="auto"/>
              <w:bottom w:val="double" w:sz="4" w:space="0" w:color="auto"/>
              <w:right w:val="double" w:sz="4" w:space="0" w:color="auto"/>
            </w:tcBorders>
            <w:shd w:val="clear" w:color="000000" w:fill="FFCC99"/>
            <w:noWrap/>
            <w:vAlign w:val="center"/>
            <w:hideMark/>
          </w:tcPr>
          <w:p w14:paraId="4F1010AF" w14:textId="77777777" w:rsidR="00D04024" w:rsidRPr="00E17298" w:rsidRDefault="00D04024" w:rsidP="00D960CC">
            <w:pPr>
              <w:jc w:val="center"/>
              <w:rPr>
                <w:rFonts w:ascii="Calibri" w:hAnsi="Calibri" w:cs="Calibri"/>
                <w:color w:val="000000"/>
                <w:sz w:val="22"/>
                <w:szCs w:val="22"/>
              </w:rPr>
            </w:pPr>
            <w:r>
              <w:rPr>
                <w:rFonts w:ascii="Calibri" w:hAnsi="Calibri" w:cs="Calibri"/>
                <w:color w:val="000000"/>
                <w:sz w:val="22"/>
                <w:szCs w:val="22"/>
              </w:rPr>
              <w:t>5,10</w:t>
            </w:r>
          </w:p>
        </w:tc>
        <w:tc>
          <w:tcPr>
            <w:tcW w:w="962" w:type="dxa"/>
            <w:tcBorders>
              <w:top w:val="double" w:sz="4" w:space="0" w:color="auto"/>
              <w:left w:val="double" w:sz="4" w:space="0" w:color="auto"/>
              <w:bottom w:val="double" w:sz="4" w:space="0" w:color="auto"/>
              <w:right w:val="double" w:sz="4" w:space="0" w:color="auto"/>
            </w:tcBorders>
            <w:shd w:val="clear" w:color="000000" w:fill="FFCC99"/>
            <w:noWrap/>
            <w:vAlign w:val="center"/>
            <w:hideMark/>
          </w:tcPr>
          <w:p w14:paraId="365CDDA5" w14:textId="77777777" w:rsidR="00D04024" w:rsidRPr="00E17298" w:rsidRDefault="00D04024" w:rsidP="00D960CC">
            <w:pPr>
              <w:jc w:val="center"/>
              <w:rPr>
                <w:rFonts w:ascii="Calibri" w:hAnsi="Calibri" w:cs="Calibri"/>
                <w:color w:val="000000"/>
                <w:sz w:val="22"/>
                <w:szCs w:val="22"/>
              </w:rPr>
            </w:pPr>
            <w:r>
              <w:rPr>
                <w:rFonts w:ascii="Calibri" w:hAnsi="Calibri" w:cs="Calibri"/>
                <w:color w:val="000000"/>
                <w:sz w:val="22"/>
                <w:szCs w:val="22"/>
              </w:rPr>
              <w:t>5,09</w:t>
            </w:r>
          </w:p>
        </w:tc>
        <w:tc>
          <w:tcPr>
            <w:tcW w:w="1076" w:type="dxa"/>
            <w:tcBorders>
              <w:top w:val="double" w:sz="4" w:space="0" w:color="auto"/>
              <w:left w:val="double" w:sz="4" w:space="0" w:color="auto"/>
              <w:bottom w:val="double" w:sz="4" w:space="0" w:color="auto"/>
              <w:right w:val="double" w:sz="4" w:space="0" w:color="auto"/>
            </w:tcBorders>
            <w:shd w:val="clear" w:color="000000" w:fill="FFCC99"/>
            <w:noWrap/>
            <w:vAlign w:val="center"/>
            <w:hideMark/>
          </w:tcPr>
          <w:p w14:paraId="23AFD524" w14:textId="77777777" w:rsidR="00D04024" w:rsidRPr="00E17298" w:rsidRDefault="00D04024" w:rsidP="00D960CC">
            <w:pPr>
              <w:jc w:val="center"/>
              <w:rPr>
                <w:rFonts w:ascii="Calibri" w:hAnsi="Calibri" w:cs="Calibri"/>
                <w:color w:val="000000"/>
                <w:sz w:val="22"/>
                <w:szCs w:val="22"/>
              </w:rPr>
            </w:pPr>
            <w:r>
              <w:rPr>
                <w:rFonts w:ascii="Calibri" w:hAnsi="Calibri" w:cs="Calibri"/>
                <w:color w:val="000000"/>
                <w:sz w:val="22"/>
                <w:szCs w:val="22"/>
              </w:rPr>
              <w:t>5,10</w:t>
            </w:r>
          </w:p>
        </w:tc>
        <w:tc>
          <w:tcPr>
            <w:tcW w:w="1076" w:type="dxa"/>
            <w:tcBorders>
              <w:top w:val="double" w:sz="4" w:space="0" w:color="auto"/>
              <w:left w:val="double" w:sz="4" w:space="0" w:color="auto"/>
              <w:bottom w:val="double" w:sz="4" w:space="0" w:color="auto"/>
              <w:right w:val="double" w:sz="4" w:space="0" w:color="auto"/>
            </w:tcBorders>
            <w:shd w:val="clear" w:color="000000" w:fill="FFCC99"/>
            <w:noWrap/>
            <w:vAlign w:val="center"/>
            <w:hideMark/>
          </w:tcPr>
          <w:p w14:paraId="2B908385" w14:textId="77777777" w:rsidR="00D04024" w:rsidRPr="00E17298" w:rsidRDefault="00D04024" w:rsidP="00D960CC">
            <w:pPr>
              <w:jc w:val="center"/>
              <w:rPr>
                <w:rFonts w:ascii="Calibri" w:hAnsi="Calibri" w:cs="Calibri"/>
                <w:color w:val="000000"/>
                <w:sz w:val="22"/>
                <w:szCs w:val="22"/>
              </w:rPr>
            </w:pPr>
            <w:r>
              <w:rPr>
                <w:rFonts w:ascii="Calibri" w:hAnsi="Calibri" w:cs="Calibri"/>
                <w:color w:val="000000"/>
                <w:sz w:val="22"/>
                <w:szCs w:val="22"/>
              </w:rPr>
              <w:t>5,11</w:t>
            </w:r>
          </w:p>
        </w:tc>
        <w:tc>
          <w:tcPr>
            <w:tcW w:w="1000" w:type="dxa"/>
            <w:tcBorders>
              <w:top w:val="double" w:sz="4" w:space="0" w:color="auto"/>
              <w:left w:val="double" w:sz="4" w:space="0" w:color="auto"/>
              <w:bottom w:val="double" w:sz="4" w:space="0" w:color="auto"/>
              <w:right w:val="double" w:sz="4" w:space="0" w:color="auto"/>
            </w:tcBorders>
            <w:shd w:val="clear" w:color="000000" w:fill="FFCC99"/>
            <w:noWrap/>
            <w:vAlign w:val="center"/>
            <w:hideMark/>
          </w:tcPr>
          <w:p w14:paraId="62125D0E" w14:textId="77777777" w:rsidR="00D04024" w:rsidRPr="00E17298" w:rsidRDefault="00D04024" w:rsidP="00D960CC">
            <w:pPr>
              <w:jc w:val="center"/>
              <w:rPr>
                <w:rFonts w:ascii="Calibri" w:hAnsi="Calibri" w:cs="Calibri"/>
                <w:color w:val="000000"/>
                <w:sz w:val="22"/>
                <w:szCs w:val="22"/>
              </w:rPr>
            </w:pPr>
            <w:r>
              <w:rPr>
                <w:rFonts w:ascii="Calibri" w:hAnsi="Calibri" w:cs="Calibri"/>
                <w:color w:val="000000"/>
                <w:sz w:val="22"/>
                <w:szCs w:val="22"/>
              </w:rPr>
              <w:t>5,12</w:t>
            </w:r>
          </w:p>
        </w:tc>
        <w:tc>
          <w:tcPr>
            <w:tcW w:w="981" w:type="dxa"/>
            <w:tcBorders>
              <w:top w:val="double" w:sz="4" w:space="0" w:color="auto"/>
              <w:left w:val="double" w:sz="4" w:space="0" w:color="auto"/>
              <w:bottom w:val="double" w:sz="4" w:space="0" w:color="auto"/>
              <w:right w:val="double" w:sz="4" w:space="0" w:color="auto"/>
            </w:tcBorders>
            <w:shd w:val="clear" w:color="000000" w:fill="FFCC99"/>
            <w:vAlign w:val="center"/>
          </w:tcPr>
          <w:p w14:paraId="7588D6D2" w14:textId="77777777" w:rsidR="00D04024" w:rsidRPr="00E17298" w:rsidRDefault="00D04024" w:rsidP="00D960CC">
            <w:pPr>
              <w:jc w:val="center"/>
              <w:rPr>
                <w:rFonts w:ascii="Calibri" w:hAnsi="Calibri" w:cs="Calibri"/>
                <w:color w:val="000000"/>
                <w:sz w:val="22"/>
                <w:szCs w:val="22"/>
              </w:rPr>
            </w:pPr>
            <w:r>
              <w:rPr>
                <w:rFonts w:ascii="Calibri" w:hAnsi="Calibri" w:cs="Calibri"/>
                <w:color w:val="000000"/>
                <w:sz w:val="22"/>
                <w:szCs w:val="22"/>
              </w:rPr>
              <w:t>5,14</w:t>
            </w:r>
          </w:p>
        </w:tc>
        <w:tc>
          <w:tcPr>
            <w:tcW w:w="981" w:type="dxa"/>
            <w:tcBorders>
              <w:top w:val="double" w:sz="4" w:space="0" w:color="auto"/>
              <w:left w:val="double" w:sz="4" w:space="0" w:color="auto"/>
              <w:bottom w:val="double" w:sz="4" w:space="0" w:color="auto"/>
              <w:right w:val="double" w:sz="4" w:space="0" w:color="auto"/>
            </w:tcBorders>
            <w:shd w:val="clear" w:color="000000" w:fill="FFCC99"/>
            <w:noWrap/>
            <w:vAlign w:val="center"/>
            <w:hideMark/>
          </w:tcPr>
          <w:p w14:paraId="1DA63658" w14:textId="77777777" w:rsidR="00D04024" w:rsidRPr="00E17298" w:rsidRDefault="00D04024" w:rsidP="00D960CC">
            <w:pPr>
              <w:jc w:val="center"/>
              <w:rPr>
                <w:rFonts w:ascii="Calibri" w:hAnsi="Calibri" w:cs="Calibri"/>
                <w:color w:val="000000"/>
                <w:sz w:val="22"/>
                <w:szCs w:val="22"/>
              </w:rPr>
            </w:pPr>
            <w:r>
              <w:rPr>
                <w:rFonts w:ascii="Calibri" w:hAnsi="Calibri" w:cs="Calibri"/>
                <w:color w:val="000000"/>
                <w:sz w:val="22"/>
                <w:szCs w:val="22"/>
              </w:rPr>
              <w:t>5,15</w:t>
            </w:r>
          </w:p>
        </w:tc>
      </w:tr>
      <w:tr w:rsidR="00D04024" w:rsidRPr="00E17298" w14:paraId="3D7E3ABC" w14:textId="77777777" w:rsidTr="00D960CC">
        <w:trPr>
          <w:trHeight w:val="975"/>
          <w:jc w:val="center"/>
        </w:trPr>
        <w:tc>
          <w:tcPr>
            <w:tcW w:w="3107" w:type="dxa"/>
            <w:gridSpan w:val="2"/>
            <w:tcBorders>
              <w:top w:val="double" w:sz="4" w:space="0" w:color="auto"/>
              <w:left w:val="double" w:sz="4" w:space="0" w:color="auto"/>
              <w:bottom w:val="double" w:sz="4" w:space="0" w:color="auto"/>
              <w:right w:val="double" w:sz="4" w:space="0" w:color="auto"/>
            </w:tcBorders>
            <w:shd w:val="clear" w:color="000000" w:fill="FFCC99"/>
            <w:vAlign w:val="center"/>
          </w:tcPr>
          <w:p w14:paraId="150867E5" w14:textId="77777777" w:rsidR="00D04024" w:rsidRPr="00E17298" w:rsidRDefault="00D04024" w:rsidP="00D960CC">
            <w:pPr>
              <w:jc w:val="center"/>
              <w:rPr>
                <w:rFonts w:ascii="Calibri" w:hAnsi="Calibri" w:cs="Calibri"/>
                <w:color w:val="000000"/>
                <w:sz w:val="22"/>
                <w:szCs w:val="22"/>
              </w:rPr>
            </w:pPr>
            <w:r>
              <w:rPr>
                <w:color w:val="000000"/>
                <w:sz w:val="20"/>
              </w:rPr>
              <w:t>Минимальный среднедушевой доход, обеспечивающий оплату коммунальных услуг по социальной норме</w:t>
            </w:r>
          </w:p>
        </w:tc>
        <w:tc>
          <w:tcPr>
            <w:tcW w:w="863" w:type="dxa"/>
            <w:tcBorders>
              <w:top w:val="double" w:sz="4" w:space="0" w:color="auto"/>
              <w:left w:val="double" w:sz="4" w:space="0" w:color="auto"/>
              <w:bottom w:val="double" w:sz="4" w:space="0" w:color="auto"/>
              <w:right w:val="double" w:sz="4" w:space="0" w:color="auto"/>
            </w:tcBorders>
            <w:shd w:val="clear" w:color="000000" w:fill="FFCC99"/>
            <w:noWrap/>
            <w:vAlign w:val="center"/>
          </w:tcPr>
          <w:p w14:paraId="7E86858B" w14:textId="77777777" w:rsidR="00D04024" w:rsidRPr="00E17298" w:rsidRDefault="00D04024" w:rsidP="00D960CC">
            <w:pPr>
              <w:jc w:val="center"/>
              <w:rPr>
                <w:rFonts w:ascii="Calibri" w:hAnsi="Calibri" w:cs="Calibri"/>
                <w:color w:val="000000"/>
                <w:sz w:val="22"/>
                <w:szCs w:val="22"/>
              </w:rPr>
            </w:pPr>
            <w:r>
              <w:rPr>
                <w:rFonts w:ascii="Calibri" w:hAnsi="Calibri" w:cs="Calibri"/>
                <w:color w:val="000000"/>
                <w:sz w:val="22"/>
                <w:szCs w:val="22"/>
              </w:rPr>
              <w:t>Не более 22%</w:t>
            </w:r>
          </w:p>
        </w:tc>
        <w:tc>
          <w:tcPr>
            <w:tcW w:w="862" w:type="dxa"/>
            <w:gridSpan w:val="2"/>
            <w:tcBorders>
              <w:top w:val="double" w:sz="4" w:space="0" w:color="auto"/>
              <w:left w:val="double" w:sz="4" w:space="0" w:color="auto"/>
              <w:bottom w:val="double" w:sz="4" w:space="0" w:color="auto"/>
              <w:right w:val="double" w:sz="4" w:space="0" w:color="auto"/>
            </w:tcBorders>
            <w:shd w:val="clear" w:color="000000" w:fill="FFCC99"/>
            <w:noWrap/>
            <w:vAlign w:val="center"/>
          </w:tcPr>
          <w:p w14:paraId="09BE1F09" w14:textId="77777777" w:rsidR="00D04024" w:rsidRDefault="00D04024" w:rsidP="00D960CC">
            <w:pPr>
              <w:jc w:val="center"/>
              <w:rPr>
                <w:rFonts w:ascii="Calibri" w:hAnsi="Calibri"/>
                <w:color w:val="000000"/>
                <w:sz w:val="22"/>
                <w:szCs w:val="22"/>
              </w:rPr>
            </w:pPr>
            <w:r>
              <w:rPr>
                <w:rFonts w:ascii="Calibri" w:hAnsi="Calibri" w:cs="Calibri"/>
                <w:color w:val="000000"/>
                <w:sz w:val="22"/>
                <w:szCs w:val="22"/>
              </w:rPr>
              <w:t>8685,6</w:t>
            </w:r>
          </w:p>
        </w:tc>
        <w:tc>
          <w:tcPr>
            <w:tcW w:w="992" w:type="dxa"/>
            <w:gridSpan w:val="2"/>
            <w:tcBorders>
              <w:top w:val="double" w:sz="4" w:space="0" w:color="auto"/>
              <w:left w:val="double" w:sz="4" w:space="0" w:color="auto"/>
              <w:bottom w:val="double" w:sz="4" w:space="0" w:color="auto"/>
              <w:right w:val="double" w:sz="4" w:space="0" w:color="auto"/>
            </w:tcBorders>
            <w:shd w:val="clear" w:color="000000" w:fill="FFCC99"/>
            <w:noWrap/>
            <w:vAlign w:val="center"/>
          </w:tcPr>
          <w:p w14:paraId="5DB9415C" w14:textId="77777777" w:rsidR="00D04024" w:rsidRDefault="00D04024" w:rsidP="00D960CC">
            <w:pPr>
              <w:jc w:val="center"/>
              <w:rPr>
                <w:rFonts w:ascii="Calibri" w:hAnsi="Calibri"/>
                <w:color w:val="000000"/>
                <w:sz w:val="22"/>
                <w:szCs w:val="22"/>
              </w:rPr>
            </w:pPr>
            <w:r>
              <w:rPr>
                <w:rFonts w:ascii="Calibri" w:hAnsi="Calibri" w:cs="Calibri"/>
                <w:color w:val="000000"/>
                <w:sz w:val="22"/>
                <w:szCs w:val="22"/>
              </w:rPr>
              <w:t>9119,9</w:t>
            </w:r>
          </w:p>
        </w:tc>
        <w:tc>
          <w:tcPr>
            <w:tcW w:w="981" w:type="dxa"/>
            <w:tcBorders>
              <w:top w:val="double" w:sz="4" w:space="0" w:color="auto"/>
              <w:left w:val="double" w:sz="4" w:space="0" w:color="auto"/>
              <w:bottom w:val="double" w:sz="4" w:space="0" w:color="auto"/>
              <w:right w:val="double" w:sz="4" w:space="0" w:color="auto"/>
            </w:tcBorders>
            <w:shd w:val="clear" w:color="000000" w:fill="FFCC99"/>
            <w:noWrap/>
            <w:vAlign w:val="center"/>
          </w:tcPr>
          <w:p w14:paraId="270D3CE4" w14:textId="77777777" w:rsidR="00D04024" w:rsidRDefault="00D04024" w:rsidP="00D960CC">
            <w:pPr>
              <w:jc w:val="center"/>
              <w:rPr>
                <w:rFonts w:ascii="Calibri" w:hAnsi="Calibri"/>
                <w:color w:val="000000"/>
                <w:sz w:val="22"/>
                <w:szCs w:val="22"/>
              </w:rPr>
            </w:pPr>
            <w:r>
              <w:rPr>
                <w:rFonts w:ascii="Calibri" w:hAnsi="Calibri" w:cs="Calibri"/>
                <w:color w:val="000000"/>
                <w:sz w:val="22"/>
                <w:szCs w:val="22"/>
              </w:rPr>
              <w:t>9575,9</w:t>
            </w:r>
          </w:p>
        </w:tc>
        <w:tc>
          <w:tcPr>
            <w:tcW w:w="981" w:type="dxa"/>
            <w:tcBorders>
              <w:top w:val="double" w:sz="4" w:space="0" w:color="auto"/>
              <w:left w:val="double" w:sz="4" w:space="0" w:color="auto"/>
              <w:bottom w:val="double" w:sz="4" w:space="0" w:color="auto"/>
              <w:right w:val="double" w:sz="4" w:space="0" w:color="auto"/>
            </w:tcBorders>
            <w:shd w:val="clear" w:color="000000" w:fill="FFCC99"/>
            <w:noWrap/>
            <w:vAlign w:val="center"/>
          </w:tcPr>
          <w:p w14:paraId="41E5C1D5" w14:textId="77777777" w:rsidR="00D04024" w:rsidRDefault="00D04024" w:rsidP="00D960CC">
            <w:pPr>
              <w:jc w:val="center"/>
              <w:rPr>
                <w:rFonts w:ascii="Calibri" w:hAnsi="Calibri"/>
                <w:color w:val="000000"/>
                <w:sz w:val="22"/>
                <w:szCs w:val="22"/>
              </w:rPr>
            </w:pPr>
            <w:r>
              <w:rPr>
                <w:rFonts w:ascii="Calibri" w:hAnsi="Calibri" w:cs="Calibri"/>
                <w:color w:val="000000"/>
                <w:sz w:val="22"/>
                <w:szCs w:val="22"/>
              </w:rPr>
              <w:t>10054,7</w:t>
            </w:r>
          </w:p>
        </w:tc>
        <w:tc>
          <w:tcPr>
            <w:tcW w:w="981" w:type="dxa"/>
            <w:tcBorders>
              <w:top w:val="double" w:sz="4" w:space="0" w:color="auto"/>
              <w:left w:val="double" w:sz="4" w:space="0" w:color="auto"/>
              <w:bottom w:val="double" w:sz="4" w:space="0" w:color="auto"/>
              <w:right w:val="double" w:sz="4" w:space="0" w:color="auto"/>
            </w:tcBorders>
            <w:shd w:val="clear" w:color="000000" w:fill="FFCC99"/>
            <w:noWrap/>
            <w:vAlign w:val="center"/>
          </w:tcPr>
          <w:p w14:paraId="2649DB67" w14:textId="77777777" w:rsidR="00D04024" w:rsidRDefault="00D04024" w:rsidP="00D960CC">
            <w:pPr>
              <w:jc w:val="center"/>
              <w:rPr>
                <w:rFonts w:ascii="Calibri" w:hAnsi="Calibri"/>
                <w:color w:val="000000"/>
                <w:sz w:val="22"/>
                <w:szCs w:val="22"/>
              </w:rPr>
            </w:pPr>
            <w:r>
              <w:rPr>
                <w:rFonts w:ascii="Calibri" w:hAnsi="Calibri" w:cs="Calibri"/>
                <w:color w:val="000000"/>
                <w:sz w:val="22"/>
                <w:szCs w:val="22"/>
              </w:rPr>
              <w:t>10557,4</w:t>
            </w:r>
          </w:p>
        </w:tc>
        <w:tc>
          <w:tcPr>
            <w:tcW w:w="962" w:type="dxa"/>
            <w:tcBorders>
              <w:top w:val="double" w:sz="4" w:space="0" w:color="auto"/>
              <w:left w:val="double" w:sz="4" w:space="0" w:color="auto"/>
              <w:bottom w:val="double" w:sz="4" w:space="0" w:color="auto"/>
              <w:right w:val="double" w:sz="4" w:space="0" w:color="auto"/>
            </w:tcBorders>
            <w:shd w:val="clear" w:color="000000" w:fill="FFCC99"/>
            <w:noWrap/>
            <w:vAlign w:val="center"/>
          </w:tcPr>
          <w:p w14:paraId="7A72BBC8" w14:textId="77777777" w:rsidR="00D04024" w:rsidRDefault="00D04024" w:rsidP="00D960CC">
            <w:pPr>
              <w:jc w:val="center"/>
              <w:rPr>
                <w:rFonts w:ascii="Calibri" w:hAnsi="Calibri"/>
                <w:color w:val="000000"/>
                <w:sz w:val="22"/>
                <w:szCs w:val="22"/>
              </w:rPr>
            </w:pPr>
            <w:r>
              <w:rPr>
                <w:rFonts w:ascii="Calibri" w:hAnsi="Calibri" w:cs="Calibri"/>
                <w:color w:val="000000"/>
                <w:sz w:val="22"/>
                <w:szCs w:val="22"/>
              </w:rPr>
              <w:t>11085,3</w:t>
            </w:r>
          </w:p>
        </w:tc>
        <w:tc>
          <w:tcPr>
            <w:tcW w:w="1076" w:type="dxa"/>
            <w:tcBorders>
              <w:top w:val="double" w:sz="4" w:space="0" w:color="auto"/>
              <w:left w:val="double" w:sz="4" w:space="0" w:color="auto"/>
              <w:bottom w:val="double" w:sz="4" w:space="0" w:color="auto"/>
              <w:right w:val="double" w:sz="4" w:space="0" w:color="auto"/>
            </w:tcBorders>
            <w:shd w:val="clear" w:color="000000" w:fill="FFCC99"/>
            <w:noWrap/>
            <w:vAlign w:val="center"/>
          </w:tcPr>
          <w:p w14:paraId="1E9ADECB" w14:textId="77777777" w:rsidR="00D04024" w:rsidRDefault="00D04024" w:rsidP="00D960CC">
            <w:pPr>
              <w:jc w:val="center"/>
              <w:rPr>
                <w:rFonts w:ascii="Calibri" w:hAnsi="Calibri"/>
                <w:color w:val="000000"/>
                <w:sz w:val="22"/>
                <w:szCs w:val="22"/>
              </w:rPr>
            </w:pPr>
            <w:r>
              <w:rPr>
                <w:rFonts w:ascii="Calibri" w:hAnsi="Calibri" w:cs="Calibri"/>
                <w:color w:val="000000"/>
                <w:sz w:val="22"/>
                <w:szCs w:val="22"/>
              </w:rPr>
              <w:t>11639,5</w:t>
            </w:r>
          </w:p>
        </w:tc>
        <w:tc>
          <w:tcPr>
            <w:tcW w:w="1076" w:type="dxa"/>
            <w:tcBorders>
              <w:top w:val="double" w:sz="4" w:space="0" w:color="auto"/>
              <w:left w:val="double" w:sz="4" w:space="0" w:color="auto"/>
              <w:bottom w:val="double" w:sz="4" w:space="0" w:color="auto"/>
              <w:right w:val="double" w:sz="4" w:space="0" w:color="auto"/>
            </w:tcBorders>
            <w:shd w:val="clear" w:color="000000" w:fill="FFCC99"/>
            <w:noWrap/>
            <w:vAlign w:val="center"/>
          </w:tcPr>
          <w:p w14:paraId="3661E465" w14:textId="77777777" w:rsidR="00D04024" w:rsidRDefault="00D04024" w:rsidP="00D960CC">
            <w:pPr>
              <w:jc w:val="center"/>
              <w:rPr>
                <w:rFonts w:ascii="Calibri" w:hAnsi="Calibri"/>
                <w:color w:val="000000"/>
                <w:sz w:val="22"/>
                <w:szCs w:val="22"/>
              </w:rPr>
            </w:pPr>
            <w:r>
              <w:rPr>
                <w:rFonts w:ascii="Calibri" w:hAnsi="Calibri" w:cs="Calibri"/>
                <w:color w:val="000000"/>
                <w:sz w:val="22"/>
                <w:szCs w:val="22"/>
              </w:rPr>
              <w:t>12221,5</w:t>
            </w:r>
          </w:p>
        </w:tc>
        <w:tc>
          <w:tcPr>
            <w:tcW w:w="1000" w:type="dxa"/>
            <w:tcBorders>
              <w:top w:val="double" w:sz="4" w:space="0" w:color="auto"/>
              <w:left w:val="double" w:sz="4" w:space="0" w:color="auto"/>
              <w:bottom w:val="double" w:sz="4" w:space="0" w:color="auto"/>
              <w:right w:val="double" w:sz="4" w:space="0" w:color="auto"/>
            </w:tcBorders>
            <w:shd w:val="clear" w:color="000000" w:fill="FFCC99"/>
            <w:noWrap/>
            <w:vAlign w:val="center"/>
          </w:tcPr>
          <w:p w14:paraId="6483B794" w14:textId="77777777" w:rsidR="00D04024" w:rsidRDefault="00D04024" w:rsidP="00D960CC">
            <w:pPr>
              <w:jc w:val="center"/>
              <w:rPr>
                <w:rFonts w:ascii="Calibri" w:hAnsi="Calibri"/>
                <w:color w:val="000000"/>
                <w:sz w:val="22"/>
                <w:szCs w:val="22"/>
              </w:rPr>
            </w:pPr>
            <w:r>
              <w:rPr>
                <w:rFonts w:ascii="Calibri" w:hAnsi="Calibri" w:cs="Calibri"/>
                <w:color w:val="000000"/>
                <w:sz w:val="22"/>
                <w:szCs w:val="22"/>
              </w:rPr>
              <w:t>12832,6</w:t>
            </w:r>
          </w:p>
        </w:tc>
        <w:tc>
          <w:tcPr>
            <w:tcW w:w="981" w:type="dxa"/>
            <w:tcBorders>
              <w:top w:val="double" w:sz="4" w:space="0" w:color="auto"/>
              <w:left w:val="double" w:sz="4" w:space="0" w:color="auto"/>
              <w:bottom w:val="double" w:sz="4" w:space="0" w:color="auto"/>
              <w:right w:val="double" w:sz="4" w:space="0" w:color="auto"/>
            </w:tcBorders>
            <w:shd w:val="clear" w:color="000000" w:fill="FFCC99"/>
            <w:vAlign w:val="center"/>
          </w:tcPr>
          <w:p w14:paraId="2C268E25" w14:textId="77777777" w:rsidR="00D04024" w:rsidRDefault="00D04024" w:rsidP="00D960CC">
            <w:pPr>
              <w:jc w:val="center"/>
              <w:rPr>
                <w:rFonts w:ascii="Calibri" w:hAnsi="Calibri"/>
                <w:color w:val="000000"/>
                <w:sz w:val="22"/>
                <w:szCs w:val="22"/>
              </w:rPr>
            </w:pPr>
            <w:r>
              <w:rPr>
                <w:rFonts w:ascii="Calibri" w:hAnsi="Calibri" w:cs="Calibri"/>
                <w:color w:val="000000"/>
                <w:sz w:val="22"/>
                <w:szCs w:val="22"/>
              </w:rPr>
              <w:t>13474,2</w:t>
            </w:r>
          </w:p>
        </w:tc>
        <w:tc>
          <w:tcPr>
            <w:tcW w:w="981" w:type="dxa"/>
            <w:tcBorders>
              <w:top w:val="double" w:sz="4" w:space="0" w:color="auto"/>
              <w:left w:val="double" w:sz="4" w:space="0" w:color="auto"/>
              <w:bottom w:val="double" w:sz="4" w:space="0" w:color="auto"/>
              <w:right w:val="double" w:sz="4" w:space="0" w:color="auto"/>
            </w:tcBorders>
            <w:shd w:val="clear" w:color="000000" w:fill="FFCC99"/>
            <w:noWrap/>
            <w:vAlign w:val="center"/>
          </w:tcPr>
          <w:p w14:paraId="5E27F210" w14:textId="77777777" w:rsidR="00D04024" w:rsidRDefault="00D04024" w:rsidP="00D960CC">
            <w:pPr>
              <w:jc w:val="center"/>
              <w:rPr>
                <w:rFonts w:ascii="Calibri" w:hAnsi="Calibri"/>
                <w:color w:val="000000"/>
                <w:sz w:val="22"/>
                <w:szCs w:val="22"/>
              </w:rPr>
            </w:pPr>
            <w:r>
              <w:rPr>
                <w:rFonts w:ascii="Calibri" w:hAnsi="Calibri" w:cs="Calibri"/>
                <w:color w:val="000000"/>
                <w:sz w:val="22"/>
                <w:szCs w:val="22"/>
              </w:rPr>
              <w:t>14147,9</w:t>
            </w:r>
          </w:p>
        </w:tc>
      </w:tr>
    </w:tbl>
    <w:p w14:paraId="2EA01FDB" w14:textId="77777777" w:rsidR="00D04024" w:rsidRDefault="00D04024" w:rsidP="00D04024">
      <w:pPr>
        <w:sectPr w:rsidR="00D04024" w:rsidSect="00181A01">
          <w:pgSz w:w="16838" w:h="11906" w:orient="landscape"/>
          <w:pgMar w:top="851" w:right="851" w:bottom="1134" w:left="1134" w:header="709" w:footer="709" w:gutter="0"/>
          <w:cols w:space="708"/>
          <w:docGrid w:linePitch="360"/>
        </w:sectPr>
      </w:pPr>
    </w:p>
    <w:p w14:paraId="4FF2DB11" w14:textId="7A442920" w:rsidR="00D04024" w:rsidRPr="00C71BC6" w:rsidRDefault="00E5274F" w:rsidP="00D04024">
      <w:pPr>
        <w:pStyle w:val="2"/>
        <w:jc w:val="both"/>
        <w:rPr>
          <w:b w:val="0"/>
          <w:i w:val="0"/>
          <w:iCs/>
        </w:rPr>
      </w:pPr>
      <w:bookmarkStart w:id="83" w:name="_Toc164711131"/>
      <w:bookmarkStart w:id="84" w:name="_Toc170246381"/>
      <w:r>
        <w:rPr>
          <w:i w:val="0"/>
          <w:iCs/>
        </w:rPr>
        <w:lastRenderedPageBreak/>
        <w:t>6</w:t>
      </w:r>
      <w:r w:rsidR="00D04024" w:rsidRPr="00C71BC6">
        <w:rPr>
          <w:i w:val="0"/>
          <w:iCs/>
        </w:rPr>
        <w:t>.</w:t>
      </w:r>
      <w:r>
        <w:rPr>
          <w:i w:val="0"/>
          <w:iCs/>
        </w:rPr>
        <w:t>4</w:t>
      </w:r>
      <w:r w:rsidR="00D04024" w:rsidRPr="00C71BC6">
        <w:rPr>
          <w:i w:val="0"/>
          <w:iCs/>
        </w:rPr>
        <w:t>. Проверка доступности тарифов на коммунальные услуги для населения</w:t>
      </w:r>
      <w:bookmarkEnd w:id="83"/>
      <w:bookmarkEnd w:id="84"/>
    </w:p>
    <w:p w14:paraId="32CAF218" w14:textId="77777777" w:rsidR="00D04024" w:rsidRDefault="00D04024" w:rsidP="00D04024"/>
    <w:p w14:paraId="2EB6512C" w14:textId="77777777" w:rsidR="00D04024" w:rsidRDefault="00D04024" w:rsidP="00D04024">
      <w:pPr>
        <w:jc w:val="both"/>
      </w:pPr>
      <w:r>
        <w:t xml:space="preserve">Доступность для потребителей товаров и услуг организаций коммунального комплекса характеризуется возможностью приобретения и оплаты потребителями соответствующих товаров и услуг организаций коммунального комплекса с учетом цен и надбавок к ценам для потребителей. </w:t>
      </w:r>
    </w:p>
    <w:p w14:paraId="2354BF48" w14:textId="77777777" w:rsidR="00D04024" w:rsidRDefault="00D04024" w:rsidP="00D04024">
      <w:pPr>
        <w:jc w:val="both"/>
      </w:pPr>
      <w:r>
        <w:t xml:space="preserve">В соответствии с Приказом Министерства регионального развития РФ от 23.08.2010 г. N 378 «Об утверждении методических указаний по расчету предельных индексов изменения размера платы граждан за коммунальные услуги» доступность платы за потребляемые коммунальные услуги является комплексным параметром и определяется на основе системы критериев, устанавливаемой органами исполнительной власти субъектов Российской Федерации, к которым относятся: </w:t>
      </w:r>
    </w:p>
    <w:p w14:paraId="053AECC6" w14:textId="77777777" w:rsidR="00D04024" w:rsidRDefault="00D04024" w:rsidP="00D04024">
      <w:r>
        <w:rPr>
          <w:szCs w:val="24"/>
        </w:rPr>
        <w:sym w:font="Symbol" w:char="F0B7"/>
      </w:r>
      <w:r>
        <w:t xml:space="preserve"> доля расходов на коммунальные услуги в совокупном доходе семьи (среднедушевом доходе); </w:t>
      </w:r>
      <w:r>
        <w:rPr>
          <w:szCs w:val="24"/>
        </w:rPr>
        <w:sym w:font="Symbol" w:char="F0B7"/>
      </w:r>
      <w:r>
        <w:t xml:space="preserve"> уровень собираемости платежей за коммунальные услуги; </w:t>
      </w:r>
    </w:p>
    <w:p w14:paraId="409A2393" w14:textId="77777777" w:rsidR="00D04024" w:rsidRDefault="00D04024" w:rsidP="00D04024">
      <w:r>
        <w:rPr>
          <w:szCs w:val="24"/>
        </w:rPr>
        <w:sym w:font="Symbol" w:char="F0B7"/>
      </w:r>
      <w:r>
        <w:t xml:space="preserve"> доля населения с доходами ниже прожиточного минимума; </w:t>
      </w:r>
    </w:p>
    <w:p w14:paraId="7453885B" w14:textId="77777777" w:rsidR="00D04024" w:rsidRDefault="00D04024" w:rsidP="00D04024">
      <w:r>
        <w:rPr>
          <w:szCs w:val="24"/>
        </w:rPr>
        <w:sym w:font="Symbol" w:char="F0B7"/>
      </w:r>
      <w:r>
        <w:t xml:space="preserve"> доля получателей субсидий на оплату коммунальных услуг в общей численности населения </w:t>
      </w:r>
    </w:p>
    <w:p w14:paraId="43A2EF9D" w14:textId="77777777" w:rsidR="00D04024" w:rsidRDefault="00D04024" w:rsidP="00D04024"/>
    <w:p w14:paraId="5CCF2AE2" w14:textId="77777777" w:rsidR="00D04024" w:rsidRDefault="00D04024" w:rsidP="00D04024">
      <w:pPr>
        <w:jc w:val="both"/>
      </w:pPr>
      <w:r>
        <w:t>В соответствии со статьей 159 </w:t>
      </w:r>
      <w:hyperlink r:id="rId21" w:history="1">
        <w:r>
          <w:t>Жилищного кодекса Российской Федерации</w:t>
        </w:r>
      </w:hyperlink>
      <w:r>
        <w:t>, в целях усиления мер социальной защиты граждан при оплате жилого помещения и коммунальных услуг Администрация Курской области установлены следующие требования:</w:t>
      </w:r>
      <w:r>
        <w:br/>
      </w:r>
      <w:r>
        <w:br/>
        <w:t>1. Областной стандарт максимально допустимой доли расходов граждан на оплату жилого помещения и коммунальных услуг в совокупном доходе семьи в размере:</w:t>
      </w:r>
      <w:r>
        <w:br/>
        <w:t>-    10 процентов для граждан со среднедушевым доходом до 1000 рублей;</w:t>
      </w:r>
      <w:r>
        <w:br/>
        <w:t>-    13 процентов для граждан со среднедушевым доходом свыше 1000 рублей до 1500 рублей;</w:t>
      </w:r>
      <w:r>
        <w:br/>
        <w:t>-  16 процентов для граждан со среднедушевым доходом свыше 1500 рублей до величины прожиточного минимума, устанавливаемого ежеквартально Администрацией Курской области для основных социально-демографических групп населения Курской области;</w:t>
      </w:r>
      <w:r>
        <w:br/>
        <w:t>-  22 процента для граждан со среднедушевым доходом свыше величины прожиточного минимума, устанавливаемого ежеквартально Администрацией Курской области для основных социально-демографических групп населения Курской области</w:t>
      </w:r>
    </w:p>
    <w:p w14:paraId="12ACF992" w14:textId="77777777" w:rsidR="00D04024" w:rsidRDefault="00D04024" w:rsidP="00D04024"/>
    <w:p w14:paraId="10EF04DF" w14:textId="77777777" w:rsidR="00D04024" w:rsidRDefault="00D04024" w:rsidP="00D04024">
      <w:pPr>
        <w:jc w:val="both"/>
      </w:pPr>
      <w:r>
        <w:t>Прогнозируемая плата за коммунальные услуги для граждан считается доступной в случае выполнения не менее четырех показателей критериев доступности, установленных в приложениях к данному постановлению.</w:t>
      </w:r>
    </w:p>
    <w:p w14:paraId="3C9AA6A5" w14:textId="77777777" w:rsidR="00D04024" w:rsidRDefault="00D04024" w:rsidP="00D04024"/>
    <w:p w14:paraId="13F7D44C" w14:textId="77777777" w:rsidR="00D04024" w:rsidRDefault="00D04024" w:rsidP="00D04024">
      <w:r>
        <w:t>Система критериев доступности платы за коммунальные услуги для населения включает в себя следующие показатели:</w:t>
      </w:r>
      <w:r>
        <w:br/>
        <w:t>- доля расходов на коммунальные услуги в совокупном доходе семьи;</w:t>
      </w:r>
      <w:r>
        <w:br/>
        <w:t>- уровень собираемости платежей за коммунальные услуги;</w:t>
      </w:r>
      <w:r>
        <w:br/>
        <w:t>- доля населения с доходами ниже прожиточного минимума;</w:t>
      </w:r>
      <w:r>
        <w:br/>
        <w:t>- доля получателей субсидий на оплату коммунальных услуг в общей численности населения.</w:t>
      </w:r>
    </w:p>
    <w:p w14:paraId="25981E9C" w14:textId="77777777" w:rsidR="00D04024" w:rsidRDefault="00D04024" w:rsidP="00D04024"/>
    <w:p w14:paraId="57DB0696" w14:textId="4E924209" w:rsidR="00D04024" w:rsidRDefault="00D04024" w:rsidP="00D04024">
      <w:pPr>
        <w:jc w:val="both"/>
      </w:pPr>
      <w:r>
        <w:t xml:space="preserve">Проверка доступности коммунальных услуг для населения муниципального образования приведена в таблице </w:t>
      </w:r>
      <w:r w:rsidR="00E5274F">
        <w:t>6</w:t>
      </w:r>
      <w:r>
        <w:t>.4. Как видно из таблицы, при реализации мероприятий, предусмотренных Программой, уровень доступности по критерию «Доля расходов на коммунальные услуги» в совокупном доходе в муниципальном образовании будет постепенно улучшаться, однако все равно останется недоступным.</w:t>
      </w:r>
    </w:p>
    <w:p w14:paraId="08988003" w14:textId="5E6553B7" w:rsidR="00D04024" w:rsidRDefault="00D04024" w:rsidP="00D04024">
      <w:r>
        <w:lastRenderedPageBreak/>
        <w:t xml:space="preserve">В таблицах </w:t>
      </w:r>
      <w:r w:rsidR="00E5274F">
        <w:t>6</w:t>
      </w:r>
      <w:r>
        <w:t>.5.  представлены данные о доле совокупного платежа на коммунальные услуги  в среднедушевом доходе населения  МО «</w:t>
      </w:r>
      <w:r w:rsidR="00E5274F">
        <w:t xml:space="preserve">Егорьевский </w:t>
      </w:r>
      <w:r>
        <w:t>сельсовет».</w:t>
      </w:r>
    </w:p>
    <w:p w14:paraId="5D73AC8F" w14:textId="77777777" w:rsidR="00D04024" w:rsidRDefault="00D04024" w:rsidP="00D04024"/>
    <w:p w14:paraId="39AFD001" w14:textId="15591C9C" w:rsidR="00D04024" w:rsidRDefault="00D04024" w:rsidP="00D04024">
      <w:pPr>
        <w:rPr>
          <w:b/>
        </w:rPr>
      </w:pPr>
      <w:r>
        <w:rPr>
          <w:b/>
        </w:rPr>
        <w:t xml:space="preserve">Таблица </w:t>
      </w:r>
      <w:r w:rsidR="00E5274F">
        <w:rPr>
          <w:b/>
        </w:rPr>
        <w:t>6</w:t>
      </w:r>
      <w:r>
        <w:rPr>
          <w:b/>
        </w:rPr>
        <w:t>.5.Итоговый расчёт доли совокупного платежа за  коммунальные услуги в среднедушевом доходе</w:t>
      </w: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0"/>
        <w:gridCol w:w="557"/>
        <w:gridCol w:w="299"/>
        <w:gridCol w:w="1071"/>
        <w:gridCol w:w="1168"/>
        <w:gridCol w:w="960"/>
        <w:gridCol w:w="960"/>
        <w:gridCol w:w="960"/>
        <w:gridCol w:w="1034"/>
        <w:gridCol w:w="1042"/>
      </w:tblGrid>
      <w:tr w:rsidR="00D04024" w14:paraId="77428DC1" w14:textId="77777777" w:rsidTr="00D960CC">
        <w:trPr>
          <w:trHeight w:val="288"/>
          <w:jc w:val="center"/>
        </w:trPr>
        <w:tc>
          <w:tcPr>
            <w:tcW w:w="1860" w:type="dxa"/>
            <w:vMerge w:val="restart"/>
            <w:vAlign w:val="center"/>
          </w:tcPr>
          <w:p w14:paraId="28CB78FA" w14:textId="77777777" w:rsidR="00D04024" w:rsidRPr="00691D11" w:rsidRDefault="00D04024" w:rsidP="00D960CC">
            <w:pPr>
              <w:rPr>
                <w:sz w:val="20"/>
              </w:rPr>
            </w:pPr>
            <w:r w:rsidRPr="00691D11">
              <w:rPr>
                <w:sz w:val="20"/>
              </w:rPr>
              <w:t>Показатель</w:t>
            </w:r>
          </w:p>
        </w:tc>
        <w:tc>
          <w:tcPr>
            <w:tcW w:w="557" w:type="dxa"/>
            <w:vAlign w:val="center"/>
          </w:tcPr>
          <w:p w14:paraId="20ECD4A8" w14:textId="77777777" w:rsidR="00D04024" w:rsidRPr="00691D11" w:rsidRDefault="00D04024" w:rsidP="00D960CC">
            <w:pPr>
              <w:rPr>
                <w:sz w:val="20"/>
              </w:rPr>
            </w:pPr>
          </w:p>
        </w:tc>
        <w:tc>
          <w:tcPr>
            <w:tcW w:w="7494" w:type="dxa"/>
            <w:gridSpan w:val="8"/>
            <w:noWrap/>
            <w:vAlign w:val="center"/>
          </w:tcPr>
          <w:p w14:paraId="38A6EF99" w14:textId="77777777" w:rsidR="00D04024" w:rsidRPr="00691D11" w:rsidRDefault="00D04024" w:rsidP="00D960CC">
            <w:pPr>
              <w:jc w:val="center"/>
              <w:rPr>
                <w:sz w:val="20"/>
              </w:rPr>
            </w:pPr>
            <w:r w:rsidRPr="00691D11">
              <w:rPr>
                <w:sz w:val="20"/>
              </w:rPr>
              <w:t>Период прогнозирования</w:t>
            </w:r>
          </w:p>
        </w:tc>
      </w:tr>
      <w:tr w:rsidR="00D04024" w14:paraId="04F1AB4A" w14:textId="77777777" w:rsidTr="00D960CC">
        <w:trPr>
          <w:trHeight w:val="288"/>
          <w:jc w:val="center"/>
        </w:trPr>
        <w:tc>
          <w:tcPr>
            <w:tcW w:w="1860" w:type="dxa"/>
            <w:vMerge/>
            <w:vAlign w:val="center"/>
          </w:tcPr>
          <w:p w14:paraId="4F4528C3" w14:textId="77777777" w:rsidR="00D04024" w:rsidRPr="00691D11" w:rsidRDefault="00D04024" w:rsidP="00D960CC">
            <w:pPr>
              <w:rPr>
                <w:sz w:val="20"/>
              </w:rPr>
            </w:pPr>
          </w:p>
        </w:tc>
        <w:tc>
          <w:tcPr>
            <w:tcW w:w="856" w:type="dxa"/>
            <w:gridSpan w:val="2"/>
            <w:vAlign w:val="center"/>
          </w:tcPr>
          <w:p w14:paraId="2B39A03A" w14:textId="77777777" w:rsidR="00D04024" w:rsidRPr="00691D11" w:rsidRDefault="00D04024" w:rsidP="00D960CC">
            <w:pPr>
              <w:rPr>
                <w:sz w:val="20"/>
              </w:rPr>
            </w:pPr>
            <w:proofErr w:type="spellStart"/>
            <w:r w:rsidRPr="00691D11">
              <w:rPr>
                <w:sz w:val="20"/>
              </w:rPr>
              <w:t>ед.изм</w:t>
            </w:r>
            <w:proofErr w:type="spellEnd"/>
          </w:p>
        </w:tc>
        <w:tc>
          <w:tcPr>
            <w:tcW w:w="1071" w:type="dxa"/>
            <w:noWrap/>
            <w:vAlign w:val="center"/>
          </w:tcPr>
          <w:p w14:paraId="5CC48D50" w14:textId="77777777" w:rsidR="00D04024" w:rsidRPr="00691D11" w:rsidRDefault="00D04024" w:rsidP="00D960CC">
            <w:pPr>
              <w:jc w:val="center"/>
              <w:rPr>
                <w:sz w:val="20"/>
              </w:rPr>
            </w:pPr>
            <w:r w:rsidRPr="00691D11">
              <w:rPr>
                <w:sz w:val="20"/>
              </w:rPr>
              <w:t>2023</w:t>
            </w:r>
          </w:p>
        </w:tc>
        <w:tc>
          <w:tcPr>
            <w:tcW w:w="1168" w:type="dxa"/>
            <w:vAlign w:val="center"/>
          </w:tcPr>
          <w:p w14:paraId="7B6E1166" w14:textId="77777777" w:rsidR="00D04024" w:rsidRPr="00691D11" w:rsidRDefault="00D04024" w:rsidP="00D960CC">
            <w:pPr>
              <w:jc w:val="center"/>
              <w:rPr>
                <w:sz w:val="20"/>
              </w:rPr>
            </w:pPr>
            <w:r w:rsidRPr="00691D11">
              <w:rPr>
                <w:sz w:val="20"/>
              </w:rPr>
              <w:t>2024</w:t>
            </w:r>
          </w:p>
        </w:tc>
        <w:tc>
          <w:tcPr>
            <w:tcW w:w="960" w:type="dxa"/>
            <w:noWrap/>
            <w:vAlign w:val="center"/>
          </w:tcPr>
          <w:p w14:paraId="489E6001" w14:textId="77777777" w:rsidR="00D04024" w:rsidRPr="00691D11" w:rsidRDefault="00D04024" w:rsidP="00D960CC">
            <w:pPr>
              <w:jc w:val="center"/>
              <w:rPr>
                <w:sz w:val="20"/>
              </w:rPr>
            </w:pPr>
            <w:r w:rsidRPr="00691D11">
              <w:rPr>
                <w:sz w:val="20"/>
              </w:rPr>
              <w:t>2025</w:t>
            </w:r>
          </w:p>
        </w:tc>
        <w:tc>
          <w:tcPr>
            <w:tcW w:w="960" w:type="dxa"/>
            <w:vAlign w:val="center"/>
          </w:tcPr>
          <w:p w14:paraId="7ED5DA34" w14:textId="77777777" w:rsidR="00D04024" w:rsidRPr="00691D11" w:rsidRDefault="00D04024" w:rsidP="00D960CC">
            <w:pPr>
              <w:jc w:val="center"/>
              <w:rPr>
                <w:sz w:val="20"/>
              </w:rPr>
            </w:pPr>
            <w:r w:rsidRPr="00691D11">
              <w:rPr>
                <w:sz w:val="20"/>
              </w:rPr>
              <w:t>2026</w:t>
            </w:r>
          </w:p>
        </w:tc>
        <w:tc>
          <w:tcPr>
            <w:tcW w:w="960" w:type="dxa"/>
            <w:noWrap/>
            <w:vAlign w:val="center"/>
          </w:tcPr>
          <w:p w14:paraId="6D2106E8" w14:textId="77777777" w:rsidR="00D04024" w:rsidRPr="00691D11" w:rsidRDefault="00D04024" w:rsidP="00D960CC">
            <w:pPr>
              <w:jc w:val="center"/>
              <w:rPr>
                <w:sz w:val="20"/>
              </w:rPr>
            </w:pPr>
            <w:r w:rsidRPr="00691D11">
              <w:rPr>
                <w:sz w:val="20"/>
              </w:rPr>
              <w:t>2027</w:t>
            </w:r>
          </w:p>
        </w:tc>
        <w:tc>
          <w:tcPr>
            <w:tcW w:w="1034" w:type="dxa"/>
            <w:vAlign w:val="center"/>
          </w:tcPr>
          <w:p w14:paraId="2712E29A" w14:textId="77777777" w:rsidR="00D04024" w:rsidRPr="00691D11" w:rsidRDefault="00D04024" w:rsidP="00D960CC">
            <w:pPr>
              <w:jc w:val="center"/>
              <w:rPr>
                <w:sz w:val="20"/>
              </w:rPr>
            </w:pPr>
            <w:r w:rsidRPr="00691D11">
              <w:rPr>
                <w:sz w:val="20"/>
              </w:rPr>
              <w:t>2028</w:t>
            </w:r>
          </w:p>
        </w:tc>
        <w:tc>
          <w:tcPr>
            <w:tcW w:w="1042" w:type="dxa"/>
            <w:vAlign w:val="center"/>
          </w:tcPr>
          <w:p w14:paraId="1A8BEC37" w14:textId="77777777" w:rsidR="00D04024" w:rsidRPr="00691D11" w:rsidRDefault="00D04024" w:rsidP="00D960CC">
            <w:pPr>
              <w:jc w:val="center"/>
              <w:rPr>
                <w:sz w:val="20"/>
              </w:rPr>
            </w:pPr>
            <w:r w:rsidRPr="00691D11">
              <w:rPr>
                <w:sz w:val="20"/>
              </w:rPr>
              <w:t>2029-203</w:t>
            </w:r>
            <w:r>
              <w:rPr>
                <w:sz w:val="20"/>
              </w:rPr>
              <w:t>3</w:t>
            </w:r>
          </w:p>
        </w:tc>
      </w:tr>
      <w:tr w:rsidR="00D04024" w14:paraId="6956D389" w14:textId="77777777" w:rsidTr="00D960CC">
        <w:trPr>
          <w:trHeight w:val="792"/>
          <w:jc w:val="center"/>
        </w:trPr>
        <w:tc>
          <w:tcPr>
            <w:tcW w:w="1860" w:type="dxa"/>
            <w:vAlign w:val="center"/>
          </w:tcPr>
          <w:p w14:paraId="4644D6ED" w14:textId="77777777" w:rsidR="00D04024" w:rsidRPr="00691D11" w:rsidRDefault="00D04024" w:rsidP="00D960CC">
            <w:pPr>
              <w:rPr>
                <w:sz w:val="20"/>
              </w:rPr>
            </w:pPr>
            <w:r>
              <w:rPr>
                <w:color w:val="000000"/>
                <w:sz w:val="20"/>
              </w:rPr>
              <w:t>Численность населения, пользующая  услугами  водоснабжения</w:t>
            </w:r>
          </w:p>
        </w:tc>
        <w:tc>
          <w:tcPr>
            <w:tcW w:w="856" w:type="dxa"/>
            <w:gridSpan w:val="2"/>
            <w:noWrap/>
            <w:vAlign w:val="center"/>
          </w:tcPr>
          <w:p w14:paraId="59F61FE8" w14:textId="77777777" w:rsidR="00D04024" w:rsidRPr="00691D11" w:rsidRDefault="00D04024" w:rsidP="00D960CC">
            <w:pPr>
              <w:jc w:val="center"/>
              <w:rPr>
                <w:sz w:val="20"/>
              </w:rPr>
            </w:pPr>
            <w:r>
              <w:rPr>
                <w:color w:val="000000"/>
                <w:sz w:val="20"/>
              </w:rPr>
              <w:t>чел</w:t>
            </w:r>
          </w:p>
        </w:tc>
        <w:tc>
          <w:tcPr>
            <w:tcW w:w="1071" w:type="dxa"/>
            <w:noWrap/>
            <w:vAlign w:val="center"/>
          </w:tcPr>
          <w:p w14:paraId="5232F101" w14:textId="77777777" w:rsidR="00D04024" w:rsidRPr="00691D11" w:rsidRDefault="00D04024" w:rsidP="00D960CC">
            <w:pPr>
              <w:jc w:val="center"/>
              <w:rPr>
                <w:sz w:val="20"/>
              </w:rPr>
            </w:pPr>
            <w:r>
              <w:rPr>
                <w:color w:val="000000"/>
                <w:sz w:val="22"/>
                <w:szCs w:val="22"/>
              </w:rPr>
              <w:t>505</w:t>
            </w:r>
          </w:p>
        </w:tc>
        <w:tc>
          <w:tcPr>
            <w:tcW w:w="1168" w:type="dxa"/>
            <w:noWrap/>
            <w:vAlign w:val="center"/>
          </w:tcPr>
          <w:p w14:paraId="07549885" w14:textId="77777777" w:rsidR="00D04024" w:rsidRPr="00691D11" w:rsidRDefault="00D04024" w:rsidP="00D960CC">
            <w:pPr>
              <w:jc w:val="center"/>
              <w:rPr>
                <w:sz w:val="20"/>
              </w:rPr>
            </w:pPr>
            <w:r>
              <w:rPr>
                <w:color w:val="000000"/>
                <w:sz w:val="22"/>
                <w:szCs w:val="22"/>
              </w:rPr>
              <w:t>501</w:t>
            </w:r>
          </w:p>
        </w:tc>
        <w:tc>
          <w:tcPr>
            <w:tcW w:w="960" w:type="dxa"/>
            <w:noWrap/>
            <w:vAlign w:val="center"/>
          </w:tcPr>
          <w:p w14:paraId="536BE209" w14:textId="77777777" w:rsidR="00D04024" w:rsidRPr="00691D11" w:rsidRDefault="00D04024" w:rsidP="00D960CC">
            <w:pPr>
              <w:jc w:val="center"/>
              <w:rPr>
                <w:sz w:val="20"/>
              </w:rPr>
            </w:pPr>
            <w:r>
              <w:rPr>
                <w:color w:val="000000"/>
                <w:sz w:val="22"/>
                <w:szCs w:val="22"/>
              </w:rPr>
              <w:t>497</w:t>
            </w:r>
          </w:p>
        </w:tc>
        <w:tc>
          <w:tcPr>
            <w:tcW w:w="960" w:type="dxa"/>
            <w:noWrap/>
            <w:vAlign w:val="center"/>
          </w:tcPr>
          <w:p w14:paraId="6CCB4431" w14:textId="77777777" w:rsidR="00D04024" w:rsidRPr="00691D11" w:rsidRDefault="00D04024" w:rsidP="00D960CC">
            <w:pPr>
              <w:jc w:val="center"/>
              <w:rPr>
                <w:sz w:val="20"/>
              </w:rPr>
            </w:pPr>
            <w:r>
              <w:rPr>
                <w:color w:val="000000"/>
                <w:sz w:val="22"/>
                <w:szCs w:val="22"/>
              </w:rPr>
              <w:t>493</w:t>
            </w:r>
          </w:p>
        </w:tc>
        <w:tc>
          <w:tcPr>
            <w:tcW w:w="960" w:type="dxa"/>
            <w:noWrap/>
            <w:vAlign w:val="center"/>
          </w:tcPr>
          <w:p w14:paraId="4D03EC3C" w14:textId="77777777" w:rsidR="00D04024" w:rsidRPr="00691D11" w:rsidRDefault="00D04024" w:rsidP="00D960CC">
            <w:pPr>
              <w:jc w:val="center"/>
              <w:rPr>
                <w:sz w:val="20"/>
              </w:rPr>
            </w:pPr>
            <w:r>
              <w:rPr>
                <w:color w:val="000000"/>
                <w:sz w:val="22"/>
                <w:szCs w:val="22"/>
              </w:rPr>
              <w:t>489</w:t>
            </w:r>
          </w:p>
        </w:tc>
        <w:tc>
          <w:tcPr>
            <w:tcW w:w="1034" w:type="dxa"/>
            <w:vAlign w:val="center"/>
          </w:tcPr>
          <w:p w14:paraId="2A8A8AF2" w14:textId="77777777" w:rsidR="00D04024" w:rsidRPr="00691D11" w:rsidRDefault="00D04024" w:rsidP="00D960CC">
            <w:pPr>
              <w:jc w:val="center"/>
              <w:rPr>
                <w:sz w:val="20"/>
              </w:rPr>
            </w:pPr>
            <w:r>
              <w:rPr>
                <w:color w:val="000000"/>
                <w:sz w:val="22"/>
                <w:szCs w:val="22"/>
              </w:rPr>
              <w:t>485</w:t>
            </w:r>
          </w:p>
        </w:tc>
        <w:tc>
          <w:tcPr>
            <w:tcW w:w="1042" w:type="dxa"/>
            <w:noWrap/>
            <w:vAlign w:val="center"/>
          </w:tcPr>
          <w:p w14:paraId="200134E4" w14:textId="77777777" w:rsidR="00D04024" w:rsidRPr="00691D11" w:rsidRDefault="00D04024" w:rsidP="00D960CC">
            <w:pPr>
              <w:jc w:val="center"/>
              <w:rPr>
                <w:sz w:val="20"/>
              </w:rPr>
            </w:pPr>
            <w:r>
              <w:rPr>
                <w:color w:val="000000"/>
                <w:sz w:val="22"/>
                <w:szCs w:val="22"/>
              </w:rPr>
              <w:t>473</w:t>
            </w:r>
          </w:p>
        </w:tc>
      </w:tr>
      <w:tr w:rsidR="00D04024" w14:paraId="0C814127" w14:textId="77777777" w:rsidTr="00D960CC">
        <w:trPr>
          <w:trHeight w:val="528"/>
          <w:jc w:val="center"/>
        </w:trPr>
        <w:tc>
          <w:tcPr>
            <w:tcW w:w="1860" w:type="dxa"/>
            <w:vAlign w:val="center"/>
          </w:tcPr>
          <w:p w14:paraId="42FE1E43" w14:textId="77777777" w:rsidR="00D04024" w:rsidRPr="00691D11" w:rsidRDefault="00D04024" w:rsidP="00D960CC">
            <w:pPr>
              <w:rPr>
                <w:sz w:val="20"/>
              </w:rPr>
            </w:pPr>
            <w:r>
              <w:rPr>
                <w:color w:val="000000"/>
                <w:sz w:val="20"/>
              </w:rPr>
              <w:t>Численность населения, пользующая  услугами  электроснабжения</w:t>
            </w:r>
          </w:p>
        </w:tc>
        <w:tc>
          <w:tcPr>
            <w:tcW w:w="856" w:type="dxa"/>
            <w:gridSpan w:val="2"/>
            <w:noWrap/>
            <w:vAlign w:val="center"/>
          </w:tcPr>
          <w:p w14:paraId="29DBD4F8" w14:textId="77777777" w:rsidR="00D04024" w:rsidRPr="00691D11" w:rsidRDefault="00D04024" w:rsidP="00D960CC">
            <w:pPr>
              <w:jc w:val="center"/>
              <w:rPr>
                <w:sz w:val="20"/>
              </w:rPr>
            </w:pPr>
            <w:r>
              <w:rPr>
                <w:color w:val="000000"/>
                <w:sz w:val="20"/>
              </w:rPr>
              <w:t>чел</w:t>
            </w:r>
          </w:p>
        </w:tc>
        <w:tc>
          <w:tcPr>
            <w:tcW w:w="1071" w:type="dxa"/>
            <w:noWrap/>
            <w:vAlign w:val="center"/>
          </w:tcPr>
          <w:p w14:paraId="718605C2" w14:textId="77777777" w:rsidR="00D04024" w:rsidRPr="00691D11" w:rsidRDefault="00D04024" w:rsidP="00D960CC">
            <w:pPr>
              <w:jc w:val="center"/>
              <w:rPr>
                <w:sz w:val="20"/>
              </w:rPr>
            </w:pPr>
            <w:r>
              <w:rPr>
                <w:color w:val="000000"/>
                <w:sz w:val="22"/>
                <w:szCs w:val="22"/>
              </w:rPr>
              <w:t>505</w:t>
            </w:r>
          </w:p>
        </w:tc>
        <w:tc>
          <w:tcPr>
            <w:tcW w:w="1168" w:type="dxa"/>
            <w:noWrap/>
            <w:vAlign w:val="center"/>
          </w:tcPr>
          <w:p w14:paraId="3D97D13F" w14:textId="77777777" w:rsidR="00D04024" w:rsidRPr="00691D11" w:rsidRDefault="00D04024" w:rsidP="00D960CC">
            <w:pPr>
              <w:jc w:val="center"/>
              <w:rPr>
                <w:sz w:val="20"/>
              </w:rPr>
            </w:pPr>
            <w:r>
              <w:rPr>
                <w:color w:val="000000"/>
                <w:sz w:val="22"/>
                <w:szCs w:val="22"/>
              </w:rPr>
              <w:t>501</w:t>
            </w:r>
          </w:p>
        </w:tc>
        <w:tc>
          <w:tcPr>
            <w:tcW w:w="960" w:type="dxa"/>
            <w:noWrap/>
            <w:vAlign w:val="center"/>
          </w:tcPr>
          <w:p w14:paraId="04433BC7" w14:textId="77777777" w:rsidR="00D04024" w:rsidRPr="00691D11" w:rsidRDefault="00D04024" w:rsidP="00D960CC">
            <w:pPr>
              <w:jc w:val="center"/>
              <w:rPr>
                <w:sz w:val="20"/>
              </w:rPr>
            </w:pPr>
            <w:r>
              <w:rPr>
                <w:color w:val="000000"/>
                <w:sz w:val="22"/>
                <w:szCs w:val="22"/>
              </w:rPr>
              <w:t>497</w:t>
            </w:r>
          </w:p>
        </w:tc>
        <w:tc>
          <w:tcPr>
            <w:tcW w:w="960" w:type="dxa"/>
            <w:noWrap/>
            <w:vAlign w:val="center"/>
          </w:tcPr>
          <w:p w14:paraId="2258E543" w14:textId="77777777" w:rsidR="00D04024" w:rsidRPr="00691D11" w:rsidRDefault="00D04024" w:rsidP="00D960CC">
            <w:pPr>
              <w:jc w:val="center"/>
              <w:rPr>
                <w:sz w:val="20"/>
              </w:rPr>
            </w:pPr>
            <w:r>
              <w:rPr>
                <w:color w:val="000000"/>
                <w:sz w:val="22"/>
                <w:szCs w:val="22"/>
              </w:rPr>
              <w:t>493</w:t>
            </w:r>
          </w:p>
        </w:tc>
        <w:tc>
          <w:tcPr>
            <w:tcW w:w="960" w:type="dxa"/>
            <w:noWrap/>
            <w:vAlign w:val="center"/>
          </w:tcPr>
          <w:p w14:paraId="475FF602" w14:textId="77777777" w:rsidR="00D04024" w:rsidRPr="00691D11" w:rsidRDefault="00D04024" w:rsidP="00D960CC">
            <w:pPr>
              <w:jc w:val="center"/>
              <w:rPr>
                <w:sz w:val="20"/>
              </w:rPr>
            </w:pPr>
            <w:r>
              <w:rPr>
                <w:color w:val="000000"/>
                <w:sz w:val="22"/>
                <w:szCs w:val="22"/>
              </w:rPr>
              <w:t>489</w:t>
            </w:r>
          </w:p>
        </w:tc>
        <w:tc>
          <w:tcPr>
            <w:tcW w:w="1034" w:type="dxa"/>
            <w:vAlign w:val="center"/>
          </w:tcPr>
          <w:p w14:paraId="476D8D2F" w14:textId="77777777" w:rsidR="00D04024" w:rsidRPr="00691D11" w:rsidRDefault="00D04024" w:rsidP="00D960CC">
            <w:pPr>
              <w:jc w:val="center"/>
              <w:rPr>
                <w:sz w:val="20"/>
              </w:rPr>
            </w:pPr>
            <w:r>
              <w:rPr>
                <w:color w:val="000000"/>
                <w:sz w:val="22"/>
                <w:szCs w:val="22"/>
              </w:rPr>
              <w:t>485</w:t>
            </w:r>
          </w:p>
        </w:tc>
        <w:tc>
          <w:tcPr>
            <w:tcW w:w="1042" w:type="dxa"/>
            <w:noWrap/>
            <w:vAlign w:val="center"/>
          </w:tcPr>
          <w:p w14:paraId="50CE1179" w14:textId="77777777" w:rsidR="00D04024" w:rsidRPr="00691D11" w:rsidRDefault="00D04024" w:rsidP="00D960CC">
            <w:pPr>
              <w:jc w:val="center"/>
              <w:rPr>
                <w:sz w:val="20"/>
              </w:rPr>
            </w:pPr>
            <w:r>
              <w:rPr>
                <w:color w:val="000000"/>
                <w:sz w:val="22"/>
                <w:szCs w:val="22"/>
              </w:rPr>
              <w:t>473</w:t>
            </w:r>
          </w:p>
        </w:tc>
      </w:tr>
      <w:tr w:rsidR="00D04024" w14:paraId="63BB69A8" w14:textId="77777777" w:rsidTr="00D960CC">
        <w:trPr>
          <w:trHeight w:val="804"/>
          <w:jc w:val="center"/>
        </w:trPr>
        <w:tc>
          <w:tcPr>
            <w:tcW w:w="1860" w:type="dxa"/>
            <w:vAlign w:val="center"/>
          </w:tcPr>
          <w:p w14:paraId="55AD21C0" w14:textId="77777777" w:rsidR="00D04024" w:rsidRPr="00691D11" w:rsidRDefault="00D04024" w:rsidP="00D960CC">
            <w:pPr>
              <w:rPr>
                <w:sz w:val="20"/>
              </w:rPr>
            </w:pPr>
            <w:r>
              <w:rPr>
                <w:color w:val="000000"/>
                <w:sz w:val="20"/>
              </w:rPr>
              <w:t>Численность населения, пользующая  услугами  централизованного газоснабжения</w:t>
            </w:r>
          </w:p>
        </w:tc>
        <w:tc>
          <w:tcPr>
            <w:tcW w:w="856" w:type="dxa"/>
            <w:gridSpan w:val="2"/>
            <w:noWrap/>
            <w:vAlign w:val="center"/>
          </w:tcPr>
          <w:p w14:paraId="6DF49F82" w14:textId="77777777" w:rsidR="00D04024" w:rsidRPr="00691D11" w:rsidRDefault="00D04024" w:rsidP="00D960CC">
            <w:pPr>
              <w:jc w:val="center"/>
              <w:rPr>
                <w:sz w:val="20"/>
              </w:rPr>
            </w:pPr>
            <w:r>
              <w:rPr>
                <w:color w:val="000000"/>
                <w:sz w:val="20"/>
              </w:rPr>
              <w:t>чел</w:t>
            </w:r>
          </w:p>
        </w:tc>
        <w:tc>
          <w:tcPr>
            <w:tcW w:w="1071" w:type="dxa"/>
            <w:noWrap/>
            <w:vAlign w:val="center"/>
          </w:tcPr>
          <w:p w14:paraId="5C98397B" w14:textId="77777777" w:rsidR="00D04024" w:rsidRPr="00691D11" w:rsidRDefault="00D04024" w:rsidP="00D960CC">
            <w:pPr>
              <w:jc w:val="center"/>
              <w:rPr>
                <w:sz w:val="20"/>
              </w:rPr>
            </w:pPr>
            <w:r>
              <w:rPr>
                <w:color w:val="000000"/>
                <w:sz w:val="20"/>
              </w:rPr>
              <w:t>435</w:t>
            </w:r>
          </w:p>
        </w:tc>
        <w:tc>
          <w:tcPr>
            <w:tcW w:w="1168" w:type="dxa"/>
            <w:noWrap/>
            <w:vAlign w:val="center"/>
          </w:tcPr>
          <w:p w14:paraId="56E21C3E" w14:textId="77777777" w:rsidR="00D04024" w:rsidRPr="00691D11" w:rsidRDefault="00D04024" w:rsidP="00D960CC">
            <w:pPr>
              <w:jc w:val="center"/>
              <w:rPr>
                <w:sz w:val="20"/>
              </w:rPr>
            </w:pPr>
            <w:r>
              <w:rPr>
                <w:color w:val="000000"/>
                <w:sz w:val="20"/>
              </w:rPr>
              <w:t>432</w:t>
            </w:r>
          </w:p>
        </w:tc>
        <w:tc>
          <w:tcPr>
            <w:tcW w:w="960" w:type="dxa"/>
            <w:noWrap/>
            <w:vAlign w:val="center"/>
          </w:tcPr>
          <w:p w14:paraId="3B625A54" w14:textId="77777777" w:rsidR="00D04024" w:rsidRPr="00691D11" w:rsidRDefault="00D04024" w:rsidP="00D960CC">
            <w:pPr>
              <w:jc w:val="center"/>
              <w:rPr>
                <w:sz w:val="20"/>
              </w:rPr>
            </w:pPr>
            <w:r>
              <w:rPr>
                <w:color w:val="000000"/>
                <w:sz w:val="20"/>
              </w:rPr>
              <w:t>429</w:t>
            </w:r>
          </w:p>
        </w:tc>
        <w:tc>
          <w:tcPr>
            <w:tcW w:w="960" w:type="dxa"/>
            <w:noWrap/>
            <w:vAlign w:val="center"/>
          </w:tcPr>
          <w:p w14:paraId="47302042" w14:textId="77777777" w:rsidR="00D04024" w:rsidRPr="00691D11" w:rsidRDefault="00D04024" w:rsidP="00D960CC">
            <w:pPr>
              <w:jc w:val="center"/>
              <w:rPr>
                <w:sz w:val="20"/>
              </w:rPr>
            </w:pPr>
            <w:r>
              <w:rPr>
                <w:color w:val="000000"/>
                <w:sz w:val="20"/>
              </w:rPr>
              <w:t>426</w:t>
            </w:r>
          </w:p>
        </w:tc>
        <w:tc>
          <w:tcPr>
            <w:tcW w:w="960" w:type="dxa"/>
            <w:noWrap/>
            <w:vAlign w:val="center"/>
          </w:tcPr>
          <w:p w14:paraId="1C52525B" w14:textId="77777777" w:rsidR="00D04024" w:rsidRPr="00691D11" w:rsidRDefault="00D04024" w:rsidP="00D960CC">
            <w:pPr>
              <w:jc w:val="center"/>
              <w:rPr>
                <w:sz w:val="20"/>
              </w:rPr>
            </w:pPr>
            <w:r>
              <w:rPr>
                <w:color w:val="000000"/>
                <w:sz w:val="20"/>
              </w:rPr>
              <w:t>423</w:t>
            </w:r>
          </w:p>
        </w:tc>
        <w:tc>
          <w:tcPr>
            <w:tcW w:w="1034" w:type="dxa"/>
            <w:vAlign w:val="center"/>
          </w:tcPr>
          <w:p w14:paraId="1D2E2063" w14:textId="77777777" w:rsidR="00D04024" w:rsidRPr="00691D11" w:rsidRDefault="00D04024" w:rsidP="00D960CC">
            <w:pPr>
              <w:jc w:val="center"/>
              <w:rPr>
                <w:sz w:val="20"/>
              </w:rPr>
            </w:pPr>
            <w:r>
              <w:rPr>
                <w:color w:val="000000"/>
                <w:sz w:val="20"/>
              </w:rPr>
              <w:t>420</w:t>
            </w:r>
          </w:p>
        </w:tc>
        <w:tc>
          <w:tcPr>
            <w:tcW w:w="1042" w:type="dxa"/>
            <w:noWrap/>
            <w:vAlign w:val="center"/>
          </w:tcPr>
          <w:p w14:paraId="0D9D39B4" w14:textId="77777777" w:rsidR="00D04024" w:rsidRPr="00691D11" w:rsidRDefault="00D04024" w:rsidP="00D960CC">
            <w:pPr>
              <w:jc w:val="center"/>
              <w:rPr>
                <w:sz w:val="20"/>
              </w:rPr>
            </w:pPr>
            <w:r>
              <w:rPr>
                <w:color w:val="000000"/>
                <w:sz w:val="22"/>
                <w:szCs w:val="22"/>
              </w:rPr>
              <w:t>411</w:t>
            </w:r>
          </w:p>
        </w:tc>
      </w:tr>
      <w:tr w:rsidR="00D04024" w14:paraId="5D105187" w14:textId="77777777" w:rsidTr="00D960CC">
        <w:trPr>
          <w:trHeight w:val="528"/>
          <w:jc w:val="center"/>
        </w:trPr>
        <w:tc>
          <w:tcPr>
            <w:tcW w:w="1860" w:type="dxa"/>
            <w:vAlign w:val="center"/>
          </w:tcPr>
          <w:p w14:paraId="27D145DF" w14:textId="77777777" w:rsidR="00D04024" w:rsidRPr="00691D11" w:rsidRDefault="00D04024" w:rsidP="00D960CC">
            <w:pPr>
              <w:rPr>
                <w:sz w:val="20"/>
              </w:rPr>
            </w:pPr>
            <w:r>
              <w:rPr>
                <w:color w:val="000000"/>
                <w:sz w:val="20"/>
              </w:rPr>
              <w:t>Численность населения, пользующая  услугами  с использованием сжиженного газа</w:t>
            </w:r>
          </w:p>
        </w:tc>
        <w:tc>
          <w:tcPr>
            <w:tcW w:w="856" w:type="dxa"/>
            <w:gridSpan w:val="2"/>
            <w:noWrap/>
            <w:vAlign w:val="center"/>
          </w:tcPr>
          <w:p w14:paraId="22724ECF" w14:textId="77777777" w:rsidR="00D04024" w:rsidRPr="00691D11" w:rsidRDefault="00D04024" w:rsidP="00D960CC">
            <w:pPr>
              <w:jc w:val="center"/>
              <w:rPr>
                <w:sz w:val="20"/>
              </w:rPr>
            </w:pPr>
            <w:r>
              <w:rPr>
                <w:color w:val="000000"/>
                <w:sz w:val="20"/>
              </w:rPr>
              <w:t>чел </w:t>
            </w:r>
          </w:p>
        </w:tc>
        <w:tc>
          <w:tcPr>
            <w:tcW w:w="1071" w:type="dxa"/>
            <w:noWrap/>
            <w:vAlign w:val="center"/>
          </w:tcPr>
          <w:p w14:paraId="16462A07" w14:textId="77777777" w:rsidR="00D04024" w:rsidRPr="00691D11" w:rsidRDefault="00D04024" w:rsidP="00D960CC">
            <w:pPr>
              <w:jc w:val="center"/>
              <w:rPr>
                <w:sz w:val="20"/>
              </w:rPr>
            </w:pPr>
            <w:r>
              <w:rPr>
                <w:color w:val="000000"/>
                <w:sz w:val="20"/>
              </w:rPr>
              <w:t>49</w:t>
            </w:r>
          </w:p>
        </w:tc>
        <w:tc>
          <w:tcPr>
            <w:tcW w:w="1168" w:type="dxa"/>
            <w:noWrap/>
            <w:vAlign w:val="center"/>
          </w:tcPr>
          <w:p w14:paraId="1CC70551" w14:textId="77777777" w:rsidR="00D04024" w:rsidRPr="00691D11" w:rsidRDefault="00D04024" w:rsidP="00D960CC">
            <w:pPr>
              <w:jc w:val="center"/>
              <w:rPr>
                <w:sz w:val="20"/>
              </w:rPr>
            </w:pPr>
            <w:r>
              <w:rPr>
                <w:color w:val="000000"/>
                <w:sz w:val="20"/>
              </w:rPr>
              <w:t>48</w:t>
            </w:r>
          </w:p>
        </w:tc>
        <w:tc>
          <w:tcPr>
            <w:tcW w:w="960" w:type="dxa"/>
            <w:noWrap/>
            <w:vAlign w:val="center"/>
          </w:tcPr>
          <w:p w14:paraId="1A23C5CD" w14:textId="77777777" w:rsidR="00D04024" w:rsidRPr="00691D11" w:rsidRDefault="00D04024" w:rsidP="00D960CC">
            <w:pPr>
              <w:jc w:val="center"/>
              <w:rPr>
                <w:sz w:val="20"/>
              </w:rPr>
            </w:pPr>
            <w:r>
              <w:rPr>
                <w:color w:val="000000"/>
                <w:sz w:val="20"/>
              </w:rPr>
              <w:t>47</w:t>
            </w:r>
          </w:p>
        </w:tc>
        <w:tc>
          <w:tcPr>
            <w:tcW w:w="960" w:type="dxa"/>
            <w:noWrap/>
            <w:vAlign w:val="center"/>
          </w:tcPr>
          <w:p w14:paraId="696806FD" w14:textId="77777777" w:rsidR="00D04024" w:rsidRPr="00691D11" w:rsidRDefault="00D04024" w:rsidP="00D960CC">
            <w:pPr>
              <w:jc w:val="center"/>
              <w:rPr>
                <w:sz w:val="20"/>
              </w:rPr>
            </w:pPr>
            <w:r>
              <w:rPr>
                <w:color w:val="000000"/>
                <w:sz w:val="20"/>
              </w:rPr>
              <w:t>46</w:t>
            </w:r>
          </w:p>
        </w:tc>
        <w:tc>
          <w:tcPr>
            <w:tcW w:w="960" w:type="dxa"/>
            <w:noWrap/>
            <w:vAlign w:val="center"/>
          </w:tcPr>
          <w:p w14:paraId="56E0F69E" w14:textId="77777777" w:rsidR="00D04024" w:rsidRPr="00691D11" w:rsidRDefault="00D04024" w:rsidP="00D960CC">
            <w:pPr>
              <w:jc w:val="center"/>
              <w:rPr>
                <w:sz w:val="20"/>
              </w:rPr>
            </w:pPr>
            <w:r>
              <w:rPr>
                <w:color w:val="000000"/>
                <w:sz w:val="20"/>
              </w:rPr>
              <w:t>45</w:t>
            </w:r>
          </w:p>
        </w:tc>
        <w:tc>
          <w:tcPr>
            <w:tcW w:w="1034" w:type="dxa"/>
            <w:vAlign w:val="center"/>
          </w:tcPr>
          <w:p w14:paraId="0F61FC05" w14:textId="77777777" w:rsidR="00D04024" w:rsidRPr="00691D11" w:rsidRDefault="00D04024" w:rsidP="00D960CC">
            <w:pPr>
              <w:jc w:val="center"/>
              <w:rPr>
                <w:sz w:val="20"/>
              </w:rPr>
            </w:pPr>
            <w:r>
              <w:rPr>
                <w:color w:val="000000"/>
                <w:sz w:val="20"/>
              </w:rPr>
              <w:t>44</w:t>
            </w:r>
          </w:p>
        </w:tc>
        <w:tc>
          <w:tcPr>
            <w:tcW w:w="1042" w:type="dxa"/>
            <w:noWrap/>
            <w:vAlign w:val="center"/>
          </w:tcPr>
          <w:p w14:paraId="3D0DFF84" w14:textId="77777777" w:rsidR="00D04024" w:rsidRPr="00691D11" w:rsidRDefault="00D04024" w:rsidP="00D960CC">
            <w:pPr>
              <w:jc w:val="center"/>
              <w:rPr>
                <w:sz w:val="20"/>
              </w:rPr>
            </w:pPr>
            <w:r>
              <w:rPr>
                <w:color w:val="000000"/>
                <w:sz w:val="22"/>
                <w:szCs w:val="22"/>
              </w:rPr>
              <w:t>41</w:t>
            </w:r>
          </w:p>
        </w:tc>
      </w:tr>
      <w:tr w:rsidR="00D04024" w14:paraId="6D66CE73" w14:textId="77777777" w:rsidTr="00D960CC">
        <w:trPr>
          <w:trHeight w:val="528"/>
          <w:jc w:val="center"/>
        </w:trPr>
        <w:tc>
          <w:tcPr>
            <w:tcW w:w="1860" w:type="dxa"/>
            <w:vAlign w:val="center"/>
          </w:tcPr>
          <w:p w14:paraId="56149B6E" w14:textId="77777777" w:rsidR="00D04024" w:rsidRPr="00691D11" w:rsidRDefault="00D04024" w:rsidP="00D960CC">
            <w:pPr>
              <w:rPr>
                <w:sz w:val="20"/>
              </w:rPr>
            </w:pPr>
            <w:r>
              <w:rPr>
                <w:color w:val="000000"/>
                <w:sz w:val="20"/>
              </w:rPr>
              <w:t>Численность населения, пользующая  услугами  по сбору ТКО</w:t>
            </w:r>
          </w:p>
        </w:tc>
        <w:tc>
          <w:tcPr>
            <w:tcW w:w="856" w:type="dxa"/>
            <w:gridSpan w:val="2"/>
            <w:noWrap/>
            <w:vAlign w:val="center"/>
          </w:tcPr>
          <w:p w14:paraId="6F9BC0AC" w14:textId="77777777" w:rsidR="00D04024" w:rsidRPr="00691D11" w:rsidRDefault="00D04024" w:rsidP="00D960CC">
            <w:pPr>
              <w:jc w:val="center"/>
              <w:rPr>
                <w:sz w:val="20"/>
              </w:rPr>
            </w:pPr>
            <w:r>
              <w:rPr>
                <w:color w:val="000000"/>
                <w:sz w:val="20"/>
              </w:rPr>
              <w:t>чел</w:t>
            </w:r>
          </w:p>
        </w:tc>
        <w:tc>
          <w:tcPr>
            <w:tcW w:w="1071" w:type="dxa"/>
            <w:noWrap/>
            <w:vAlign w:val="center"/>
          </w:tcPr>
          <w:p w14:paraId="453B6E09" w14:textId="77777777" w:rsidR="00D04024" w:rsidRPr="00691D11" w:rsidRDefault="00D04024" w:rsidP="00D960CC">
            <w:pPr>
              <w:jc w:val="center"/>
              <w:rPr>
                <w:sz w:val="20"/>
              </w:rPr>
            </w:pPr>
            <w:r>
              <w:rPr>
                <w:color w:val="000000"/>
                <w:sz w:val="22"/>
                <w:szCs w:val="22"/>
              </w:rPr>
              <w:t>492</w:t>
            </w:r>
          </w:p>
        </w:tc>
        <w:tc>
          <w:tcPr>
            <w:tcW w:w="1168" w:type="dxa"/>
            <w:noWrap/>
            <w:vAlign w:val="center"/>
          </w:tcPr>
          <w:p w14:paraId="13F92A4F" w14:textId="77777777" w:rsidR="00D04024" w:rsidRPr="00691D11" w:rsidRDefault="00D04024" w:rsidP="00D960CC">
            <w:pPr>
              <w:jc w:val="center"/>
              <w:rPr>
                <w:sz w:val="20"/>
              </w:rPr>
            </w:pPr>
            <w:r>
              <w:rPr>
                <w:color w:val="000000"/>
                <w:sz w:val="22"/>
                <w:szCs w:val="22"/>
              </w:rPr>
              <w:t>486</w:t>
            </w:r>
          </w:p>
        </w:tc>
        <w:tc>
          <w:tcPr>
            <w:tcW w:w="960" w:type="dxa"/>
            <w:noWrap/>
            <w:vAlign w:val="center"/>
          </w:tcPr>
          <w:p w14:paraId="58D8E6C6" w14:textId="77777777" w:rsidR="00D04024" w:rsidRPr="00691D11" w:rsidRDefault="00D04024" w:rsidP="00D960CC">
            <w:pPr>
              <w:jc w:val="center"/>
              <w:rPr>
                <w:sz w:val="20"/>
              </w:rPr>
            </w:pPr>
            <w:r>
              <w:rPr>
                <w:color w:val="000000"/>
                <w:sz w:val="22"/>
                <w:szCs w:val="22"/>
              </w:rPr>
              <w:t>478</w:t>
            </w:r>
          </w:p>
        </w:tc>
        <w:tc>
          <w:tcPr>
            <w:tcW w:w="960" w:type="dxa"/>
            <w:noWrap/>
            <w:vAlign w:val="center"/>
          </w:tcPr>
          <w:p w14:paraId="141A1E1D" w14:textId="77777777" w:rsidR="00D04024" w:rsidRPr="00691D11" w:rsidRDefault="00D04024" w:rsidP="00D960CC">
            <w:pPr>
              <w:jc w:val="center"/>
              <w:rPr>
                <w:sz w:val="20"/>
              </w:rPr>
            </w:pPr>
            <w:r>
              <w:rPr>
                <w:color w:val="000000"/>
                <w:sz w:val="22"/>
                <w:szCs w:val="22"/>
              </w:rPr>
              <w:t>470</w:t>
            </w:r>
          </w:p>
        </w:tc>
        <w:tc>
          <w:tcPr>
            <w:tcW w:w="960" w:type="dxa"/>
            <w:noWrap/>
            <w:vAlign w:val="center"/>
          </w:tcPr>
          <w:p w14:paraId="4901EC64" w14:textId="77777777" w:rsidR="00D04024" w:rsidRPr="00691D11" w:rsidRDefault="00D04024" w:rsidP="00D960CC">
            <w:pPr>
              <w:jc w:val="center"/>
              <w:rPr>
                <w:sz w:val="20"/>
              </w:rPr>
            </w:pPr>
            <w:r>
              <w:rPr>
                <w:color w:val="000000"/>
                <w:sz w:val="22"/>
                <w:szCs w:val="22"/>
              </w:rPr>
              <w:t>462</w:t>
            </w:r>
          </w:p>
        </w:tc>
        <w:tc>
          <w:tcPr>
            <w:tcW w:w="1034" w:type="dxa"/>
            <w:vAlign w:val="center"/>
          </w:tcPr>
          <w:p w14:paraId="69D69875" w14:textId="77777777" w:rsidR="00D04024" w:rsidRPr="00691D11" w:rsidRDefault="00D04024" w:rsidP="00D960CC">
            <w:pPr>
              <w:jc w:val="center"/>
              <w:rPr>
                <w:sz w:val="20"/>
              </w:rPr>
            </w:pPr>
            <w:r>
              <w:rPr>
                <w:color w:val="000000"/>
                <w:sz w:val="22"/>
                <w:szCs w:val="22"/>
              </w:rPr>
              <w:t>454</w:t>
            </w:r>
          </w:p>
        </w:tc>
        <w:tc>
          <w:tcPr>
            <w:tcW w:w="1042" w:type="dxa"/>
            <w:noWrap/>
            <w:vAlign w:val="center"/>
          </w:tcPr>
          <w:p w14:paraId="68A3C26D" w14:textId="77777777" w:rsidR="00D04024" w:rsidRPr="00691D11" w:rsidRDefault="00D04024" w:rsidP="00D960CC">
            <w:pPr>
              <w:jc w:val="center"/>
              <w:rPr>
                <w:sz w:val="20"/>
              </w:rPr>
            </w:pPr>
            <w:r>
              <w:rPr>
                <w:color w:val="000000"/>
                <w:sz w:val="22"/>
                <w:szCs w:val="22"/>
              </w:rPr>
              <w:t>430</w:t>
            </w:r>
          </w:p>
        </w:tc>
      </w:tr>
      <w:tr w:rsidR="00D04024" w14:paraId="435D5543" w14:textId="77777777" w:rsidTr="00D960CC">
        <w:trPr>
          <w:trHeight w:val="528"/>
          <w:jc w:val="center"/>
        </w:trPr>
        <w:tc>
          <w:tcPr>
            <w:tcW w:w="1860" w:type="dxa"/>
            <w:vAlign w:val="center"/>
          </w:tcPr>
          <w:p w14:paraId="1C0AFF7A" w14:textId="77777777" w:rsidR="00D04024" w:rsidRPr="00691D11" w:rsidRDefault="00D04024" w:rsidP="00D960CC">
            <w:pPr>
              <w:rPr>
                <w:sz w:val="20"/>
              </w:rPr>
            </w:pPr>
            <w:r>
              <w:rPr>
                <w:color w:val="000000"/>
                <w:sz w:val="20"/>
              </w:rPr>
              <w:t>Среднедушевые денежные  доходы  населения (в месяц)</w:t>
            </w:r>
          </w:p>
        </w:tc>
        <w:tc>
          <w:tcPr>
            <w:tcW w:w="856" w:type="dxa"/>
            <w:gridSpan w:val="2"/>
            <w:noWrap/>
            <w:vAlign w:val="center"/>
          </w:tcPr>
          <w:p w14:paraId="6CF79BCC" w14:textId="77777777" w:rsidR="00D04024" w:rsidRPr="00691D11" w:rsidRDefault="00D04024" w:rsidP="00D960CC">
            <w:pPr>
              <w:jc w:val="center"/>
              <w:rPr>
                <w:sz w:val="20"/>
              </w:rPr>
            </w:pPr>
            <w:r>
              <w:rPr>
                <w:color w:val="000000"/>
                <w:sz w:val="20"/>
              </w:rPr>
              <w:t>руб.</w:t>
            </w:r>
          </w:p>
        </w:tc>
        <w:tc>
          <w:tcPr>
            <w:tcW w:w="1071" w:type="dxa"/>
            <w:noWrap/>
            <w:vAlign w:val="center"/>
          </w:tcPr>
          <w:p w14:paraId="7220CEF4" w14:textId="77777777" w:rsidR="00D04024" w:rsidRPr="00691D11" w:rsidRDefault="00D04024" w:rsidP="00D960CC">
            <w:pPr>
              <w:jc w:val="center"/>
              <w:rPr>
                <w:sz w:val="20"/>
              </w:rPr>
            </w:pPr>
            <w:r>
              <w:rPr>
                <w:color w:val="000000"/>
                <w:sz w:val="20"/>
              </w:rPr>
              <w:t>39480</w:t>
            </w:r>
          </w:p>
        </w:tc>
        <w:tc>
          <w:tcPr>
            <w:tcW w:w="1168" w:type="dxa"/>
            <w:noWrap/>
            <w:vAlign w:val="center"/>
          </w:tcPr>
          <w:p w14:paraId="6FB04B91" w14:textId="77777777" w:rsidR="00D04024" w:rsidRPr="00691D11" w:rsidRDefault="00D04024" w:rsidP="00D960CC">
            <w:pPr>
              <w:jc w:val="center"/>
              <w:rPr>
                <w:sz w:val="20"/>
              </w:rPr>
            </w:pPr>
            <w:r>
              <w:rPr>
                <w:color w:val="000000"/>
                <w:sz w:val="20"/>
              </w:rPr>
              <w:t>41454,0</w:t>
            </w:r>
          </w:p>
        </w:tc>
        <w:tc>
          <w:tcPr>
            <w:tcW w:w="960" w:type="dxa"/>
            <w:noWrap/>
            <w:vAlign w:val="center"/>
          </w:tcPr>
          <w:p w14:paraId="594FED4A" w14:textId="77777777" w:rsidR="00D04024" w:rsidRPr="00691D11" w:rsidRDefault="00D04024" w:rsidP="00D960CC">
            <w:pPr>
              <w:jc w:val="center"/>
              <w:rPr>
                <w:sz w:val="20"/>
              </w:rPr>
            </w:pPr>
            <w:r>
              <w:rPr>
                <w:color w:val="000000"/>
                <w:sz w:val="20"/>
              </w:rPr>
              <w:t>43526,7</w:t>
            </w:r>
          </w:p>
        </w:tc>
        <w:tc>
          <w:tcPr>
            <w:tcW w:w="960" w:type="dxa"/>
            <w:noWrap/>
            <w:vAlign w:val="center"/>
          </w:tcPr>
          <w:p w14:paraId="6A4F1436" w14:textId="77777777" w:rsidR="00D04024" w:rsidRPr="00691D11" w:rsidRDefault="00D04024" w:rsidP="00D960CC">
            <w:pPr>
              <w:jc w:val="center"/>
              <w:rPr>
                <w:sz w:val="20"/>
              </w:rPr>
            </w:pPr>
            <w:r>
              <w:rPr>
                <w:color w:val="000000"/>
                <w:sz w:val="20"/>
              </w:rPr>
              <w:t>45703,0</w:t>
            </w:r>
          </w:p>
        </w:tc>
        <w:tc>
          <w:tcPr>
            <w:tcW w:w="960" w:type="dxa"/>
            <w:noWrap/>
            <w:vAlign w:val="center"/>
          </w:tcPr>
          <w:p w14:paraId="76C73DC5" w14:textId="77777777" w:rsidR="00D04024" w:rsidRPr="00691D11" w:rsidRDefault="00D04024" w:rsidP="00D960CC">
            <w:pPr>
              <w:jc w:val="center"/>
              <w:rPr>
                <w:sz w:val="20"/>
              </w:rPr>
            </w:pPr>
            <w:r>
              <w:rPr>
                <w:color w:val="000000"/>
                <w:sz w:val="20"/>
              </w:rPr>
              <w:t>47988,2</w:t>
            </w:r>
          </w:p>
        </w:tc>
        <w:tc>
          <w:tcPr>
            <w:tcW w:w="1034" w:type="dxa"/>
            <w:vAlign w:val="center"/>
          </w:tcPr>
          <w:p w14:paraId="5499ACD2" w14:textId="77777777" w:rsidR="00D04024" w:rsidRPr="00691D11" w:rsidRDefault="00D04024" w:rsidP="00D960CC">
            <w:pPr>
              <w:jc w:val="center"/>
              <w:rPr>
                <w:sz w:val="20"/>
              </w:rPr>
            </w:pPr>
            <w:r>
              <w:rPr>
                <w:color w:val="000000"/>
                <w:sz w:val="20"/>
              </w:rPr>
              <w:t>50387,6</w:t>
            </w:r>
          </w:p>
        </w:tc>
        <w:tc>
          <w:tcPr>
            <w:tcW w:w="1042" w:type="dxa"/>
            <w:noWrap/>
            <w:vAlign w:val="center"/>
          </w:tcPr>
          <w:p w14:paraId="2687D0AD" w14:textId="77777777" w:rsidR="00D04024" w:rsidRPr="00691D11" w:rsidRDefault="00D04024" w:rsidP="00D960CC">
            <w:pPr>
              <w:jc w:val="center"/>
              <w:rPr>
                <w:sz w:val="20"/>
              </w:rPr>
            </w:pPr>
            <w:r>
              <w:rPr>
                <w:color w:val="000000"/>
                <w:sz w:val="22"/>
                <w:szCs w:val="22"/>
              </w:rPr>
              <w:t>58468,9</w:t>
            </w:r>
          </w:p>
        </w:tc>
      </w:tr>
      <w:tr w:rsidR="00D04024" w14:paraId="0D04A7C2" w14:textId="77777777" w:rsidTr="00D960CC">
        <w:trPr>
          <w:trHeight w:val="300"/>
          <w:jc w:val="center"/>
        </w:trPr>
        <w:tc>
          <w:tcPr>
            <w:tcW w:w="1860" w:type="dxa"/>
            <w:vAlign w:val="center"/>
          </w:tcPr>
          <w:p w14:paraId="6E9CD210" w14:textId="77777777" w:rsidR="00D04024" w:rsidRPr="00691D11" w:rsidRDefault="00D04024" w:rsidP="00D960CC">
            <w:pPr>
              <w:rPr>
                <w:sz w:val="20"/>
              </w:rPr>
            </w:pPr>
            <w:r>
              <w:rPr>
                <w:color w:val="000000"/>
                <w:sz w:val="20"/>
              </w:rPr>
              <w:t>Среднедушевые денежные  расходы  населения (в месяц)</w:t>
            </w:r>
          </w:p>
        </w:tc>
        <w:tc>
          <w:tcPr>
            <w:tcW w:w="856" w:type="dxa"/>
            <w:gridSpan w:val="2"/>
            <w:noWrap/>
            <w:vAlign w:val="center"/>
          </w:tcPr>
          <w:p w14:paraId="1133B124" w14:textId="77777777" w:rsidR="00D04024" w:rsidRPr="00691D11" w:rsidRDefault="00D04024" w:rsidP="00D960CC">
            <w:pPr>
              <w:jc w:val="center"/>
              <w:rPr>
                <w:sz w:val="20"/>
              </w:rPr>
            </w:pPr>
            <w:r>
              <w:rPr>
                <w:color w:val="000000"/>
                <w:sz w:val="20"/>
              </w:rPr>
              <w:t>руб.</w:t>
            </w:r>
          </w:p>
        </w:tc>
        <w:tc>
          <w:tcPr>
            <w:tcW w:w="1071" w:type="dxa"/>
            <w:noWrap/>
            <w:vAlign w:val="center"/>
          </w:tcPr>
          <w:p w14:paraId="071F7957" w14:textId="77777777" w:rsidR="00D04024" w:rsidRPr="00691D11" w:rsidRDefault="00D04024" w:rsidP="00D960CC">
            <w:pPr>
              <w:jc w:val="center"/>
              <w:rPr>
                <w:sz w:val="20"/>
              </w:rPr>
            </w:pPr>
            <w:r>
              <w:rPr>
                <w:color w:val="000000"/>
                <w:sz w:val="20"/>
              </w:rPr>
              <w:t>34587</w:t>
            </w:r>
          </w:p>
        </w:tc>
        <w:tc>
          <w:tcPr>
            <w:tcW w:w="1168" w:type="dxa"/>
            <w:noWrap/>
            <w:vAlign w:val="center"/>
          </w:tcPr>
          <w:p w14:paraId="5D7EA81D" w14:textId="77777777" w:rsidR="00D04024" w:rsidRPr="00691D11" w:rsidRDefault="00D04024" w:rsidP="00D960CC">
            <w:pPr>
              <w:jc w:val="center"/>
              <w:rPr>
                <w:sz w:val="20"/>
              </w:rPr>
            </w:pPr>
            <w:r>
              <w:rPr>
                <w:color w:val="000000"/>
                <w:sz w:val="20"/>
              </w:rPr>
              <w:t>36316,4</w:t>
            </w:r>
          </w:p>
        </w:tc>
        <w:tc>
          <w:tcPr>
            <w:tcW w:w="960" w:type="dxa"/>
            <w:noWrap/>
            <w:vAlign w:val="center"/>
          </w:tcPr>
          <w:p w14:paraId="5F045280" w14:textId="77777777" w:rsidR="00D04024" w:rsidRPr="00691D11" w:rsidRDefault="00D04024" w:rsidP="00D960CC">
            <w:pPr>
              <w:jc w:val="center"/>
              <w:rPr>
                <w:sz w:val="20"/>
              </w:rPr>
            </w:pPr>
            <w:r>
              <w:rPr>
                <w:color w:val="000000"/>
                <w:sz w:val="20"/>
              </w:rPr>
              <w:t>38132,2</w:t>
            </w:r>
          </w:p>
        </w:tc>
        <w:tc>
          <w:tcPr>
            <w:tcW w:w="960" w:type="dxa"/>
            <w:noWrap/>
            <w:vAlign w:val="center"/>
          </w:tcPr>
          <w:p w14:paraId="43DDDCE7" w14:textId="77777777" w:rsidR="00D04024" w:rsidRPr="00691D11" w:rsidRDefault="00D04024" w:rsidP="00D960CC">
            <w:pPr>
              <w:jc w:val="center"/>
              <w:rPr>
                <w:sz w:val="20"/>
              </w:rPr>
            </w:pPr>
            <w:r>
              <w:rPr>
                <w:color w:val="000000"/>
                <w:sz w:val="20"/>
              </w:rPr>
              <w:t>40038,8</w:t>
            </w:r>
          </w:p>
        </w:tc>
        <w:tc>
          <w:tcPr>
            <w:tcW w:w="960" w:type="dxa"/>
            <w:noWrap/>
            <w:vAlign w:val="center"/>
          </w:tcPr>
          <w:p w14:paraId="3170730B" w14:textId="77777777" w:rsidR="00D04024" w:rsidRPr="00691D11" w:rsidRDefault="00D04024" w:rsidP="00D960CC">
            <w:pPr>
              <w:jc w:val="center"/>
              <w:rPr>
                <w:sz w:val="20"/>
              </w:rPr>
            </w:pPr>
            <w:r>
              <w:rPr>
                <w:color w:val="000000"/>
                <w:sz w:val="20"/>
              </w:rPr>
              <w:t>42040,7</w:t>
            </w:r>
          </w:p>
        </w:tc>
        <w:tc>
          <w:tcPr>
            <w:tcW w:w="1034" w:type="dxa"/>
            <w:vAlign w:val="center"/>
          </w:tcPr>
          <w:p w14:paraId="41FA40C4" w14:textId="77777777" w:rsidR="00D04024" w:rsidRPr="00691D11" w:rsidRDefault="00D04024" w:rsidP="00D960CC">
            <w:pPr>
              <w:jc w:val="center"/>
              <w:rPr>
                <w:sz w:val="20"/>
              </w:rPr>
            </w:pPr>
            <w:r>
              <w:rPr>
                <w:color w:val="000000"/>
                <w:sz w:val="20"/>
              </w:rPr>
              <w:t>44142,8</w:t>
            </w:r>
          </w:p>
        </w:tc>
        <w:tc>
          <w:tcPr>
            <w:tcW w:w="1042" w:type="dxa"/>
            <w:noWrap/>
            <w:vAlign w:val="center"/>
          </w:tcPr>
          <w:p w14:paraId="38937BE4" w14:textId="77777777" w:rsidR="00D04024" w:rsidRPr="00691D11" w:rsidRDefault="00D04024" w:rsidP="00D960CC">
            <w:pPr>
              <w:jc w:val="center"/>
              <w:rPr>
                <w:sz w:val="20"/>
              </w:rPr>
            </w:pPr>
            <w:r>
              <w:rPr>
                <w:color w:val="000000"/>
                <w:sz w:val="22"/>
                <w:szCs w:val="22"/>
              </w:rPr>
              <w:t>51222,5</w:t>
            </w:r>
          </w:p>
        </w:tc>
      </w:tr>
      <w:tr w:rsidR="00D04024" w14:paraId="3A26D519" w14:textId="77777777" w:rsidTr="00D960CC">
        <w:trPr>
          <w:trHeight w:val="300"/>
          <w:jc w:val="center"/>
        </w:trPr>
        <w:tc>
          <w:tcPr>
            <w:tcW w:w="1860" w:type="dxa"/>
            <w:vAlign w:val="center"/>
          </w:tcPr>
          <w:p w14:paraId="06A46D5C" w14:textId="77777777" w:rsidR="00D04024" w:rsidRDefault="00D04024" w:rsidP="00D960CC">
            <w:pPr>
              <w:rPr>
                <w:color w:val="000000"/>
                <w:sz w:val="20"/>
              </w:rPr>
            </w:pPr>
            <w:r>
              <w:rPr>
                <w:color w:val="000000"/>
                <w:sz w:val="20"/>
              </w:rPr>
              <w:t>Совокупный расход на коммунальные   услуги в месяц на человека</w:t>
            </w:r>
          </w:p>
        </w:tc>
        <w:tc>
          <w:tcPr>
            <w:tcW w:w="856" w:type="dxa"/>
            <w:gridSpan w:val="2"/>
            <w:noWrap/>
            <w:vAlign w:val="center"/>
          </w:tcPr>
          <w:p w14:paraId="6D041885" w14:textId="77777777" w:rsidR="00D04024" w:rsidRDefault="00D04024" w:rsidP="00D960CC">
            <w:pPr>
              <w:jc w:val="center"/>
              <w:rPr>
                <w:color w:val="000000"/>
                <w:sz w:val="20"/>
              </w:rPr>
            </w:pPr>
            <w:proofErr w:type="spellStart"/>
            <w:r>
              <w:rPr>
                <w:color w:val="000000"/>
                <w:sz w:val="20"/>
              </w:rPr>
              <w:t>руб</w:t>
            </w:r>
            <w:proofErr w:type="spellEnd"/>
          </w:p>
        </w:tc>
        <w:tc>
          <w:tcPr>
            <w:tcW w:w="1071" w:type="dxa"/>
            <w:noWrap/>
            <w:vAlign w:val="center"/>
          </w:tcPr>
          <w:p w14:paraId="512D85B3" w14:textId="77777777" w:rsidR="00D04024" w:rsidRDefault="00D04024" w:rsidP="00D960CC">
            <w:pPr>
              <w:jc w:val="center"/>
              <w:rPr>
                <w:color w:val="000000"/>
                <w:sz w:val="20"/>
              </w:rPr>
            </w:pPr>
            <w:r>
              <w:rPr>
                <w:color w:val="000000"/>
                <w:sz w:val="20"/>
              </w:rPr>
              <w:t>2008,3</w:t>
            </w:r>
          </w:p>
        </w:tc>
        <w:tc>
          <w:tcPr>
            <w:tcW w:w="1168" w:type="dxa"/>
            <w:noWrap/>
            <w:vAlign w:val="center"/>
          </w:tcPr>
          <w:p w14:paraId="5A6F06B5" w14:textId="77777777" w:rsidR="00D04024" w:rsidRDefault="00D04024" w:rsidP="00D960CC">
            <w:pPr>
              <w:jc w:val="center"/>
              <w:rPr>
                <w:color w:val="000000"/>
                <w:sz w:val="20"/>
              </w:rPr>
            </w:pPr>
            <w:r>
              <w:rPr>
                <w:color w:val="000000"/>
                <w:sz w:val="20"/>
              </w:rPr>
              <w:t>2111,7</w:t>
            </w:r>
          </w:p>
        </w:tc>
        <w:tc>
          <w:tcPr>
            <w:tcW w:w="960" w:type="dxa"/>
            <w:noWrap/>
            <w:vAlign w:val="center"/>
          </w:tcPr>
          <w:p w14:paraId="7061300F" w14:textId="77777777" w:rsidR="00D04024" w:rsidRDefault="00D04024" w:rsidP="00D960CC">
            <w:pPr>
              <w:jc w:val="center"/>
              <w:rPr>
                <w:color w:val="000000"/>
                <w:sz w:val="20"/>
              </w:rPr>
            </w:pPr>
            <w:r>
              <w:rPr>
                <w:color w:val="000000"/>
                <w:sz w:val="20"/>
              </w:rPr>
              <w:t>2217,8</w:t>
            </w:r>
          </w:p>
        </w:tc>
        <w:tc>
          <w:tcPr>
            <w:tcW w:w="960" w:type="dxa"/>
            <w:noWrap/>
            <w:vAlign w:val="center"/>
          </w:tcPr>
          <w:p w14:paraId="5B7D9547" w14:textId="77777777" w:rsidR="00D04024" w:rsidRDefault="00D04024" w:rsidP="00D960CC">
            <w:pPr>
              <w:jc w:val="center"/>
              <w:rPr>
                <w:color w:val="000000"/>
                <w:sz w:val="20"/>
              </w:rPr>
            </w:pPr>
            <w:r>
              <w:rPr>
                <w:color w:val="000000"/>
                <w:sz w:val="20"/>
              </w:rPr>
              <w:t>2329,6</w:t>
            </w:r>
          </w:p>
        </w:tc>
        <w:tc>
          <w:tcPr>
            <w:tcW w:w="960" w:type="dxa"/>
            <w:noWrap/>
            <w:vAlign w:val="center"/>
          </w:tcPr>
          <w:p w14:paraId="7BD498EF" w14:textId="77777777" w:rsidR="00D04024" w:rsidRDefault="00D04024" w:rsidP="00D960CC">
            <w:pPr>
              <w:jc w:val="center"/>
              <w:rPr>
                <w:color w:val="000000"/>
                <w:sz w:val="20"/>
              </w:rPr>
            </w:pPr>
            <w:r>
              <w:rPr>
                <w:color w:val="000000"/>
                <w:sz w:val="20"/>
              </w:rPr>
              <w:t>2447,4</w:t>
            </w:r>
          </w:p>
        </w:tc>
        <w:tc>
          <w:tcPr>
            <w:tcW w:w="1034" w:type="dxa"/>
            <w:vAlign w:val="center"/>
          </w:tcPr>
          <w:p w14:paraId="25FC085B" w14:textId="77777777" w:rsidR="00D04024" w:rsidRDefault="00D04024" w:rsidP="00D960CC">
            <w:pPr>
              <w:jc w:val="center"/>
              <w:rPr>
                <w:color w:val="000000"/>
                <w:sz w:val="20"/>
              </w:rPr>
            </w:pPr>
            <w:r>
              <w:rPr>
                <w:color w:val="000000"/>
                <w:sz w:val="20"/>
              </w:rPr>
              <w:t>2565,2</w:t>
            </w:r>
          </w:p>
        </w:tc>
        <w:tc>
          <w:tcPr>
            <w:tcW w:w="1042" w:type="dxa"/>
            <w:noWrap/>
            <w:vAlign w:val="center"/>
          </w:tcPr>
          <w:p w14:paraId="50D94487" w14:textId="77777777" w:rsidR="00D04024" w:rsidRDefault="00D04024" w:rsidP="00D960CC">
            <w:pPr>
              <w:jc w:val="center"/>
              <w:rPr>
                <w:color w:val="000000"/>
                <w:sz w:val="22"/>
                <w:szCs w:val="22"/>
              </w:rPr>
            </w:pPr>
            <w:r>
              <w:rPr>
                <w:color w:val="000000"/>
                <w:sz w:val="22"/>
                <w:szCs w:val="22"/>
              </w:rPr>
              <w:t>2997,5</w:t>
            </w:r>
          </w:p>
        </w:tc>
      </w:tr>
      <w:tr w:rsidR="00D04024" w14:paraId="511BE19B" w14:textId="77777777" w:rsidTr="00D960CC">
        <w:trPr>
          <w:trHeight w:val="300"/>
          <w:jc w:val="center"/>
        </w:trPr>
        <w:tc>
          <w:tcPr>
            <w:tcW w:w="1860" w:type="dxa"/>
            <w:vAlign w:val="center"/>
          </w:tcPr>
          <w:p w14:paraId="7EC9E2B1" w14:textId="77777777" w:rsidR="00D04024" w:rsidRDefault="00D04024" w:rsidP="00D960CC">
            <w:pPr>
              <w:rPr>
                <w:color w:val="000000"/>
                <w:sz w:val="20"/>
              </w:rPr>
            </w:pPr>
            <w:r>
              <w:rPr>
                <w:color w:val="000000"/>
                <w:sz w:val="20"/>
              </w:rPr>
              <w:t xml:space="preserve">Доля в совокупном платеже на коммунальные услуги </w:t>
            </w:r>
          </w:p>
        </w:tc>
        <w:tc>
          <w:tcPr>
            <w:tcW w:w="856" w:type="dxa"/>
            <w:gridSpan w:val="2"/>
            <w:noWrap/>
            <w:vAlign w:val="center"/>
          </w:tcPr>
          <w:p w14:paraId="220A8C80" w14:textId="77777777" w:rsidR="00D04024" w:rsidRDefault="00D04024" w:rsidP="00D960CC">
            <w:pPr>
              <w:jc w:val="center"/>
              <w:rPr>
                <w:color w:val="000000"/>
                <w:sz w:val="20"/>
              </w:rPr>
            </w:pPr>
            <w:r>
              <w:rPr>
                <w:color w:val="000000"/>
                <w:sz w:val="20"/>
              </w:rPr>
              <w:t>%</w:t>
            </w:r>
          </w:p>
        </w:tc>
        <w:tc>
          <w:tcPr>
            <w:tcW w:w="1071" w:type="dxa"/>
            <w:noWrap/>
            <w:vAlign w:val="center"/>
          </w:tcPr>
          <w:p w14:paraId="09BCC912" w14:textId="77777777" w:rsidR="00D04024" w:rsidRDefault="00D04024" w:rsidP="00D960CC">
            <w:pPr>
              <w:jc w:val="center"/>
              <w:rPr>
                <w:color w:val="000000"/>
                <w:sz w:val="20"/>
              </w:rPr>
            </w:pPr>
            <w:r>
              <w:rPr>
                <w:color w:val="000000"/>
                <w:sz w:val="20"/>
              </w:rPr>
              <w:t>5,09</w:t>
            </w:r>
          </w:p>
        </w:tc>
        <w:tc>
          <w:tcPr>
            <w:tcW w:w="1168" w:type="dxa"/>
            <w:noWrap/>
            <w:vAlign w:val="center"/>
          </w:tcPr>
          <w:p w14:paraId="2A7A5E5B" w14:textId="77777777" w:rsidR="00D04024" w:rsidRDefault="00D04024" w:rsidP="00D960CC">
            <w:pPr>
              <w:jc w:val="center"/>
              <w:rPr>
                <w:color w:val="000000"/>
                <w:sz w:val="20"/>
              </w:rPr>
            </w:pPr>
            <w:r>
              <w:rPr>
                <w:color w:val="000000"/>
                <w:sz w:val="20"/>
              </w:rPr>
              <w:t>5,09</w:t>
            </w:r>
          </w:p>
        </w:tc>
        <w:tc>
          <w:tcPr>
            <w:tcW w:w="960" w:type="dxa"/>
            <w:noWrap/>
            <w:vAlign w:val="center"/>
          </w:tcPr>
          <w:p w14:paraId="33827FFB" w14:textId="77777777" w:rsidR="00D04024" w:rsidRDefault="00D04024" w:rsidP="00D960CC">
            <w:pPr>
              <w:jc w:val="center"/>
              <w:rPr>
                <w:color w:val="000000"/>
                <w:sz w:val="20"/>
              </w:rPr>
            </w:pPr>
            <w:r>
              <w:rPr>
                <w:color w:val="000000"/>
                <w:sz w:val="20"/>
              </w:rPr>
              <w:t>5,10</w:t>
            </w:r>
          </w:p>
        </w:tc>
        <w:tc>
          <w:tcPr>
            <w:tcW w:w="960" w:type="dxa"/>
            <w:noWrap/>
            <w:vAlign w:val="center"/>
          </w:tcPr>
          <w:p w14:paraId="30749F7E" w14:textId="77777777" w:rsidR="00D04024" w:rsidRDefault="00D04024" w:rsidP="00D960CC">
            <w:pPr>
              <w:jc w:val="center"/>
              <w:rPr>
                <w:color w:val="000000"/>
                <w:sz w:val="20"/>
              </w:rPr>
            </w:pPr>
            <w:r>
              <w:rPr>
                <w:color w:val="000000"/>
                <w:sz w:val="20"/>
              </w:rPr>
              <w:t>5,10</w:t>
            </w:r>
          </w:p>
        </w:tc>
        <w:tc>
          <w:tcPr>
            <w:tcW w:w="960" w:type="dxa"/>
            <w:noWrap/>
            <w:vAlign w:val="center"/>
          </w:tcPr>
          <w:p w14:paraId="0517806A" w14:textId="77777777" w:rsidR="00D04024" w:rsidRDefault="00D04024" w:rsidP="00D960CC">
            <w:pPr>
              <w:jc w:val="center"/>
              <w:rPr>
                <w:color w:val="000000"/>
                <w:sz w:val="20"/>
              </w:rPr>
            </w:pPr>
            <w:r>
              <w:rPr>
                <w:color w:val="000000"/>
                <w:sz w:val="20"/>
              </w:rPr>
              <w:t>5,10</w:t>
            </w:r>
          </w:p>
        </w:tc>
        <w:tc>
          <w:tcPr>
            <w:tcW w:w="1034" w:type="dxa"/>
            <w:vAlign w:val="center"/>
          </w:tcPr>
          <w:p w14:paraId="71A61B9A" w14:textId="77777777" w:rsidR="00D04024" w:rsidRDefault="00D04024" w:rsidP="00D960CC">
            <w:pPr>
              <w:jc w:val="center"/>
              <w:rPr>
                <w:color w:val="000000"/>
                <w:sz w:val="20"/>
              </w:rPr>
            </w:pPr>
            <w:r>
              <w:rPr>
                <w:color w:val="000000"/>
                <w:sz w:val="20"/>
              </w:rPr>
              <w:t>5,09</w:t>
            </w:r>
          </w:p>
        </w:tc>
        <w:tc>
          <w:tcPr>
            <w:tcW w:w="1042" w:type="dxa"/>
            <w:noWrap/>
            <w:vAlign w:val="center"/>
          </w:tcPr>
          <w:p w14:paraId="0C7DCC86" w14:textId="77777777" w:rsidR="00D04024" w:rsidRDefault="00D04024" w:rsidP="00D960CC">
            <w:pPr>
              <w:jc w:val="center"/>
              <w:rPr>
                <w:color w:val="000000"/>
                <w:sz w:val="22"/>
                <w:szCs w:val="22"/>
              </w:rPr>
            </w:pPr>
            <w:r>
              <w:rPr>
                <w:color w:val="000000"/>
                <w:sz w:val="22"/>
                <w:szCs w:val="22"/>
              </w:rPr>
              <w:t>5,13</w:t>
            </w:r>
          </w:p>
        </w:tc>
      </w:tr>
    </w:tbl>
    <w:p w14:paraId="35AAE89A" w14:textId="77777777" w:rsidR="00D04024" w:rsidRDefault="00D04024" w:rsidP="00D04024"/>
    <w:p w14:paraId="78AA27FF" w14:textId="77777777" w:rsidR="00D04024" w:rsidRDefault="00D04024" w:rsidP="00D04024"/>
    <w:p w14:paraId="32CD497D" w14:textId="77777777" w:rsidR="00D04024" w:rsidRDefault="00D04024" w:rsidP="00D04024">
      <w:bookmarkStart w:id="85" w:name="_Hlk163248638"/>
      <w:r>
        <w:t>Таким образом, доля платы за общие коммунальные ресурсы в совокупном доходе с 2024 по 2028 год составляет от 5,09 до 5,09%.</w:t>
      </w:r>
    </w:p>
    <w:p w14:paraId="088910F6" w14:textId="77777777" w:rsidR="00D04024" w:rsidRDefault="00D04024" w:rsidP="00D04024"/>
    <w:p w14:paraId="0D5C6AF6" w14:textId="77777777" w:rsidR="00D04024" w:rsidRDefault="00D04024" w:rsidP="00D04024">
      <w:r>
        <w:lastRenderedPageBreak/>
        <w:t>Доля платы за общие коммунальные ресурсы в совокупном доходе с 2029 по 2033 год составляет в среднем  5,13%.</w:t>
      </w:r>
    </w:p>
    <w:bookmarkEnd w:id="85"/>
    <w:p w14:paraId="2D801EAF" w14:textId="77777777" w:rsidR="00D04024" w:rsidRDefault="00D04024" w:rsidP="00D04024"/>
    <w:p w14:paraId="2725E5B5" w14:textId="5636353E" w:rsidR="00D04024" w:rsidRDefault="00D04024" w:rsidP="00D04024">
      <w:pPr>
        <w:jc w:val="both"/>
      </w:pPr>
      <w:r>
        <w:t xml:space="preserve">Уровень доступности для населения платы за коммунальные услуги по критерию «Доля получателей субсидий на оплату коммунальных услуг в общей численности населения», представленная в таблице </w:t>
      </w:r>
      <w:r w:rsidR="00E5274F">
        <w:t>6</w:t>
      </w:r>
      <w:r>
        <w:t>.6,  оценивается как «высокий» на всех этапах реализации Программы.</w:t>
      </w:r>
    </w:p>
    <w:p w14:paraId="73EA2B31" w14:textId="72BA952F" w:rsidR="00D04024" w:rsidRDefault="00D04024" w:rsidP="00D04024">
      <w:pPr>
        <w:jc w:val="both"/>
      </w:pPr>
      <w:r>
        <w:t xml:space="preserve">Уровень доступности для населения платы за коммунальные услуги по критерию «Уровень собираемости платежей за коммунальные ресурсы», представленная в таблице </w:t>
      </w:r>
      <w:r w:rsidR="00E5274F">
        <w:t>6</w:t>
      </w:r>
      <w:r>
        <w:t>.6,  оценивается как «высокий» на всех этапах реализации Программы.</w:t>
      </w:r>
    </w:p>
    <w:p w14:paraId="7987D9DA" w14:textId="77777777" w:rsidR="00D04024" w:rsidRDefault="00D04024" w:rsidP="00D04024"/>
    <w:p w14:paraId="6BBD857E" w14:textId="353E2AFE" w:rsidR="00D04024" w:rsidRDefault="00D04024" w:rsidP="00D04024">
      <w:pPr>
        <w:rPr>
          <w:b/>
        </w:rPr>
      </w:pPr>
      <w:r>
        <w:rPr>
          <w:b/>
        </w:rPr>
        <w:t xml:space="preserve">Таблица  </w:t>
      </w:r>
      <w:r w:rsidR="00E5274F">
        <w:rPr>
          <w:b/>
        </w:rPr>
        <w:t>6</w:t>
      </w:r>
      <w:r>
        <w:rPr>
          <w:b/>
        </w:rPr>
        <w:t>.6.Информация об уровне собираемости платежей за коммунальные ресурсы</w:t>
      </w:r>
    </w:p>
    <w:tbl>
      <w:tblPr>
        <w:tblW w:w="9804" w:type="dxa"/>
        <w:jc w:val="center"/>
        <w:tblLook w:val="04A0" w:firstRow="1" w:lastRow="0" w:firstColumn="1" w:lastColumn="0" w:noHBand="0" w:noVBand="1"/>
      </w:tblPr>
      <w:tblGrid>
        <w:gridCol w:w="453"/>
        <w:gridCol w:w="4056"/>
        <w:gridCol w:w="1384"/>
        <w:gridCol w:w="2036"/>
        <w:gridCol w:w="1875"/>
      </w:tblGrid>
      <w:tr w:rsidR="00D04024" w14:paraId="58BF1B28" w14:textId="77777777" w:rsidTr="00D960CC">
        <w:trPr>
          <w:trHeight w:val="276"/>
          <w:jc w:val="center"/>
        </w:trPr>
        <w:tc>
          <w:tcPr>
            <w:tcW w:w="453" w:type="dxa"/>
            <w:vMerge w:val="restart"/>
            <w:tcBorders>
              <w:top w:val="single" w:sz="4" w:space="0" w:color="auto"/>
              <w:left w:val="single" w:sz="4" w:space="0" w:color="auto"/>
              <w:bottom w:val="single" w:sz="4" w:space="0" w:color="auto"/>
              <w:right w:val="single" w:sz="4" w:space="0" w:color="auto"/>
            </w:tcBorders>
            <w:noWrap/>
            <w:vAlign w:val="center"/>
          </w:tcPr>
          <w:p w14:paraId="60B71201" w14:textId="77777777" w:rsidR="00D04024" w:rsidRDefault="00D04024" w:rsidP="00D960CC">
            <w:pPr>
              <w:rPr>
                <w:szCs w:val="22"/>
              </w:rPr>
            </w:pPr>
            <w:r>
              <w:rPr>
                <w:sz w:val="22"/>
                <w:szCs w:val="22"/>
              </w:rPr>
              <w:t>№</w:t>
            </w:r>
          </w:p>
        </w:tc>
        <w:tc>
          <w:tcPr>
            <w:tcW w:w="4056" w:type="dxa"/>
            <w:vMerge w:val="restart"/>
            <w:tcBorders>
              <w:top w:val="single" w:sz="4" w:space="0" w:color="auto"/>
              <w:left w:val="single" w:sz="4" w:space="0" w:color="auto"/>
              <w:bottom w:val="single" w:sz="4" w:space="0" w:color="auto"/>
              <w:right w:val="single" w:sz="4" w:space="0" w:color="auto"/>
            </w:tcBorders>
            <w:noWrap/>
            <w:vAlign w:val="center"/>
          </w:tcPr>
          <w:p w14:paraId="6A3AAB78" w14:textId="77777777" w:rsidR="00D04024" w:rsidRDefault="00D04024" w:rsidP="00D960CC">
            <w:pPr>
              <w:rPr>
                <w:szCs w:val="22"/>
              </w:rPr>
            </w:pPr>
            <w:r>
              <w:rPr>
                <w:sz w:val="22"/>
                <w:szCs w:val="22"/>
              </w:rPr>
              <w:t>Наименование системы</w:t>
            </w:r>
          </w:p>
        </w:tc>
        <w:tc>
          <w:tcPr>
            <w:tcW w:w="5295" w:type="dxa"/>
            <w:gridSpan w:val="3"/>
            <w:tcBorders>
              <w:top w:val="single" w:sz="4" w:space="0" w:color="auto"/>
              <w:left w:val="nil"/>
              <w:bottom w:val="single" w:sz="4" w:space="0" w:color="auto"/>
              <w:right w:val="single" w:sz="4" w:space="0" w:color="auto"/>
            </w:tcBorders>
            <w:noWrap/>
            <w:vAlign w:val="center"/>
          </w:tcPr>
          <w:p w14:paraId="67D10524" w14:textId="77777777" w:rsidR="00D04024" w:rsidRDefault="00D04024" w:rsidP="00D960CC">
            <w:pPr>
              <w:jc w:val="center"/>
              <w:rPr>
                <w:szCs w:val="22"/>
              </w:rPr>
            </w:pPr>
            <w:r>
              <w:rPr>
                <w:sz w:val="22"/>
                <w:szCs w:val="22"/>
              </w:rPr>
              <w:t>Уровень собираемости платежей</w:t>
            </w:r>
          </w:p>
        </w:tc>
      </w:tr>
      <w:tr w:rsidR="00D04024" w14:paraId="3AAA1D5D" w14:textId="77777777" w:rsidTr="00D960CC">
        <w:trPr>
          <w:trHeight w:val="276"/>
          <w:jc w:val="center"/>
        </w:trPr>
        <w:tc>
          <w:tcPr>
            <w:tcW w:w="453" w:type="dxa"/>
            <w:vMerge/>
            <w:tcBorders>
              <w:top w:val="single" w:sz="4" w:space="0" w:color="auto"/>
              <w:left w:val="single" w:sz="4" w:space="0" w:color="auto"/>
              <w:bottom w:val="single" w:sz="4" w:space="0" w:color="auto"/>
              <w:right w:val="single" w:sz="4" w:space="0" w:color="auto"/>
            </w:tcBorders>
            <w:vAlign w:val="center"/>
          </w:tcPr>
          <w:p w14:paraId="3681A8A5" w14:textId="77777777" w:rsidR="00D04024" w:rsidRDefault="00D04024" w:rsidP="00D960CC">
            <w:pPr>
              <w:rPr>
                <w:szCs w:val="22"/>
              </w:rPr>
            </w:pPr>
          </w:p>
        </w:tc>
        <w:tc>
          <w:tcPr>
            <w:tcW w:w="4056" w:type="dxa"/>
            <w:vMerge/>
            <w:tcBorders>
              <w:top w:val="single" w:sz="4" w:space="0" w:color="auto"/>
              <w:left w:val="single" w:sz="4" w:space="0" w:color="auto"/>
              <w:bottom w:val="single" w:sz="4" w:space="0" w:color="auto"/>
              <w:right w:val="single" w:sz="4" w:space="0" w:color="auto"/>
            </w:tcBorders>
            <w:vAlign w:val="center"/>
          </w:tcPr>
          <w:p w14:paraId="272F96FD" w14:textId="77777777" w:rsidR="00D04024" w:rsidRDefault="00D04024" w:rsidP="00D960CC">
            <w:pPr>
              <w:rPr>
                <w:szCs w:val="22"/>
              </w:rPr>
            </w:pPr>
          </w:p>
        </w:tc>
        <w:tc>
          <w:tcPr>
            <w:tcW w:w="1384" w:type="dxa"/>
            <w:tcBorders>
              <w:top w:val="nil"/>
              <w:left w:val="nil"/>
              <w:bottom w:val="single" w:sz="4" w:space="0" w:color="auto"/>
              <w:right w:val="single" w:sz="4" w:space="0" w:color="auto"/>
            </w:tcBorders>
            <w:noWrap/>
            <w:vAlign w:val="center"/>
          </w:tcPr>
          <w:p w14:paraId="67C0219A" w14:textId="77777777" w:rsidR="00D04024" w:rsidRDefault="00D04024" w:rsidP="00D960CC">
            <w:pPr>
              <w:jc w:val="center"/>
              <w:rPr>
                <w:szCs w:val="22"/>
              </w:rPr>
            </w:pPr>
            <w:r>
              <w:rPr>
                <w:sz w:val="22"/>
                <w:szCs w:val="22"/>
              </w:rPr>
              <w:t>2021</w:t>
            </w:r>
          </w:p>
        </w:tc>
        <w:tc>
          <w:tcPr>
            <w:tcW w:w="2036" w:type="dxa"/>
            <w:tcBorders>
              <w:top w:val="nil"/>
              <w:left w:val="nil"/>
              <w:bottom w:val="single" w:sz="4" w:space="0" w:color="auto"/>
              <w:right w:val="single" w:sz="4" w:space="0" w:color="auto"/>
            </w:tcBorders>
            <w:noWrap/>
            <w:vAlign w:val="center"/>
          </w:tcPr>
          <w:p w14:paraId="50D60BE7" w14:textId="77777777" w:rsidR="00D04024" w:rsidRDefault="00D04024" w:rsidP="00D960CC">
            <w:pPr>
              <w:jc w:val="center"/>
              <w:rPr>
                <w:szCs w:val="22"/>
              </w:rPr>
            </w:pPr>
            <w:r>
              <w:rPr>
                <w:sz w:val="22"/>
                <w:szCs w:val="22"/>
              </w:rPr>
              <w:t>2022</w:t>
            </w:r>
          </w:p>
        </w:tc>
        <w:tc>
          <w:tcPr>
            <w:tcW w:w="1875" w:type="dxa"/>
            <w:tcBorders>
              <w:top w:val="nil"/>
              <w:left w:val="nil"/>
              <w:bottom w:val="single" w:sz="4" w:space="0" w:color="auto"/>
              <w:right w:val="single" w:sz="4" w:space="0" w:color="auto"/>
            </w:tcBorders>
            <w:noWrap/>
            <w:vAlign w:val="center"/>
          </w:tcPr>
          <w:p w14:paraId="3E937988" w14:textId="77777777" w:rsidR="00D04024" w:rsidRDefault="00D04024" w:rsidP="00D960CC">
            <w:pPr>
              <w:jc w:val="center"/>
              <w:rPr>
                <w:szCs w:val="22"/>
              </w:rPr>
            </w:pPr>
            <w:r>
              <w:rPr>
                <w:sz w:val="22"/>
                <w:szCs w:val="22"/>
              </w:rPr>
              <w:t>2023</w:t>
            </w:r>
          </w:p>
        </w:tc>
      </w:tr>
      <w:tr w:rsidR="00D04024" w14:paraId="49F2C779" w14:textId="77777777" w:rsidTr="00D960CC">
        <w:trPr>
          <w:trHeight w:val="276"/>
          <w:jc w:val="center"/>
        </w:trPr>
        <w:tc>
          <w:tcPr>
            <w:tcW w:w="453" w:type="dxa"/>
            <w:tcBorders>
              <w:top w:val="nil"/>
              <w:left w:val="single" w:sz="4" w:space="0" w:color="auto"/>
              <w:bottom w:val="single" w:sz="4" w:space="0" w:color="auto"/>
              <w:right w:val="single" w:sz="4" w:space="0" w:color="auto"/>
            </w:tcBorders>
            <w:noWrap/>
            <w:vAlign w:val="center"/>
          </w:tcPr>
          <w:p w14:paraId="2B355326" w14:textId="77777777" w:rsidR="00D04024" w:rsidRDefault="00D04024" w:rsidP="00D960CC">
            <w:pPr>
              <w:rPr>
                <w:szCs w:val="22"/>
              </w:rPr>
            </w:pPr>
            <w:r>
              <w:rPr>
                <w:szCs w:val="22"/>
              </w:rPr>
              <w:t>1</w:t>
            </w:r>
          </w:p>
        </w:tc>
        <w:tc>
          <w:tcPr>
            <w:tcW w:w="4056" w:type="dxa"/>
            <w:tcBorders>
              <w:top w:val="nil"/>
              <w:left w:val="nil"/>
              <w:bottom w:val="single" w:sz="4" w:space="0" w:color="auto"/>
              <w:right w:val="single" w:sz="4" w:space="0" w:color="auto"/>
            </w:tcBorders>
            <w:noWrap/>
            <w:vAlign w:val="center"/>
          </w:tcPr>
          <w:p w14:paraId="37C3B4E4" w14:textId="77777777" w:rsidR="00D04024" w:rsidRDefault="00D04024" w:rsidP="00D960CC">
            <w:pPr>
              <w:rPr>
                <w:szCs w:val="22"/>
              </w:rPr>
            </w:pPr>
            <w:r>
              <w:rPr>
                <w:sz w:val="22"/>
                <w:szCs w:val="22"/>
              </w:rPr>
              <w:t>Система водоснабжения</w:t>
            </w:r>
          </w:p>
        </w:tc>
        <w:tc>
          <w:tcPr>
            <w:tcW w:w="1384" w:type="dxa"/>
            <w:tcBorders>
              <w:top w:val="nil"/>
              <w:left w:val="nil"/>
              <w:bottom w:val="single" w:sz="4" w:space="0" w:color="auto"/>
              <w:right w:val="single" w:sz="4" w:space="0" w:color="auto"/>
            </w:tcBorders>
            <w:vAlign w:val="center"/>
          </w:tcPr>
          <w:p w14:paraId="69FF71BB" w14:textId="77777777" w:rsidR="00D04024" w:rsidRDefault="00D04024" w:rsidP="00D960CC">
            <w:pPr>
              <w:jc w:val="center"/>
              <w:rPr>
                <w:szCs w:val="22"/>
              </w:rPr>
            </w:pPr>
            <w:r>
              <w:rPr>
                <w:sz w:val="22"/>
                <w:szCs w:val="22"/>
              </w:rPr>
              <w:t>93,9</w:t>
            </w:r>
          </w:p>
        </w:tc>
        <w:tc>
          <w:tcPr>
            <w:tcW w:w="2036" w:type="dxa"/>
            <w:tcBorders>
              <w:top w:val="nil"/>
              <w:left w:val="nil"/>
              <w:bottom w:val="single" w:sz="4" w:space="0" w:color="auto"/>
              <w:right w:val="single" w:sz="4" w:space="0" w:color="auto"/>
            </w:tcBorders>
            <w:vAlign w:val="center"/>
          </w:tcPr>
          <w:p w14:paraId="07BB0A26" w14:textId="77777777" w:rsidR="00D04024" w:rsidRDefault="00D04024" w:rsidP="00D960CC">
            <w:pPr>
              <w:jc w:val="center"/>
              <w:rPr>
                <w:szCs w:val="22"/>
              </w:rPr>
            </w:pPr>
            <w:r>
              <w:rPr>
                <w:sz w:val="22"/>
                <w:szCs w:val="22"/>
              </w:rPr>
              <w:t>93,6</w:t>
            </w:r>
          </w:p>
        </w:tc>
        <w:tc>
          <w:tcPr>
            <w:tcW w:w="1875" w:type="dxa"/>
            <w:tcBorders>
              <w:top w:val="nil"/>
              <w:left w:val="nil"/>
              <w:bottom w:val="single" w:sz="4" w:space="0" w:color="auto"/>
              <w:right w:val="single" w:sz="4" w:space="0" w:color="auto"/>
            </w:tcBorders>
            <w:vAlign w:val="center"/>
          </w:tcPr>
          <w:p w14:paraId="2D8106E8" w14:textId="77777777" w:rsidR="00D04024" w:rsidRDefault="00D04024" w:rsidP="00D960CC">
            <w:pPr>
              <w:jc w:val="center"/>
              <w:rPr>
                <w:szCs w:val="22"/>
              </w:rPr>
            </w:pPr>
            <w:r>
              <w:rPr>
                <w:sz w:val="22"/>
                <w:szCs w:val="22"/>
              </w:rPr>
              <w:t>93,7</w:t>
            </w:r>
          </w:p>
        </w:tc>
      </w:tr>
      <w:tr w:rsidR="00D04024" w14:paraId="59E79A21" w14:textId="77777777" w:rsidTr="00D960CC">
        <w:trPr>
          <w:trHeight w:val="276"/>
          <w:jc w:val="center"/>
        </w:trPr>
        <w:tc>
          <w:tcPr>
            <w:tcW w:w="453" w:type="dxa"/>
            <w:tcBorders>
              <w:top w:val="nil"/>
              <w:left w:val="single" w:sz="4" w:space="0" w:color="auto"/>
              <w:bottom w:val="single" w:sz="4" w:space="0" w:color="auto"/>
              <w:right w:val="single" w:sz="4" w:space="0" w:color="auto"/>
            </w:tcBorders>
            <w:noWrap/>
            <w:vAlign w:val="center"/>
          </w:tcPr>
          <w:p w14:paraId="01DB5AF5" w14:textId="77777777" w:rsidR="00D04024" w:rsidRDefault="00D04024" w:rsidP="00D960CC">
            <w:pPr>
              <w:rPr>
                <w:szCs w:val="22"/>
              </w:rPr>
            </w:pPr>
            <w:r>
              <w:rPr>
                <w:szCs w:val="22"/>
              </w:rPr>
              <w:t>2</w:t>
            </w:r>
          </w:p>
        </w:tc>
        <w:tc>
          <w:tcPr>
            <w:tcW w:w="4056" w:type="dxa"/>
            <w:tcBorders>
              <w:top w:val="nil"/>
              <w:left w:val="nil"/>
              <w:bottom w:val="single" w:sz="4" w:space="0" w:color="auto"/>
              <w:right w:val="single" w:sz="4" w:space="0" w:color="auto"/>
            </w:tcBorders>
            <w:noWrap/>
            <w:vAlign w:val="center"/>
          </w:tcPr>
          <w:p w14:paraId="573D0EFE" w14:textId="77777777" w:rsidR="00D04024" w:rsidRDefault="00D04024" w:rsidP="00D960CC">
            <w:pPr>
              <w:rPr>
                <w:szCs w:val="22"/>
              </w:rPr>
            </w:pPr>
            <w:r>
              <w:rPr>
                <w:sz w:val="22"/>
                <w:szCs w:val="22"/>
              </w:rPr>
              <w:t>Система электроснабжения</w:t>
            </w:r>
          </w:p>
        </w:tc>
        <w:tc>
          <w:tcPr>
            <w:tcW w:w="1384" w:type="dxa"/>
            <w:tcBorders>
              <w:top w:val="nil"/>
              <w:left w:val="nil"/>
              <w:bottom w:val="single" w:sz="4" w:space="0" w:color="auto"/>
              <w:right w:val="single" w:sz="4" w:space="0" w:color="auto"/>
            </w:tcBorders>
            <w:noWrap/>
            <w:vAlign w:val="center"/>
          </w:tcPr>
          <w:p w14:paraId="5C7503A3" w14:textId="77777777" w:rsidR="00D04024" w:rsidRDefault="00D04024" w:rsidP="00D960CC">
            <w:pPr>
              <w:jc w:val="center"/>
              <w:rPr>
                <w:szCs w:val="22"/>
              </w:rPr>
            </w:pPr>
            <w:r>
              <w:rPr>
                <w:sz w:val="22"/>
                <w:szCs w:val="22"/>
              </w:rPr>
              <w:t>99,8</w:t>
            </w:r>
          </w:p>
        </w:tc>
        <w:tc>
          <w:tcPr>
            <w:tcW w:w="2036" w:type="dxa"/>
            <w:tcBorders>
              <w:top w:val="nil"/>
              <w:left w:val="nil"/>
              <w:bottom w:val="single" w:sz="4" w:space="0" w:color="auto"/>
              <w:right w:val="single" w:sz="4" w:space="0" w:color="auto"/>
            </w:tcBorders>
            <w:noWrap/>
            <w:vAlign w:val="center"/>
          </w:tcPr>
          <w:p w14:paraId="10195B23" w14:textId="77777777" w:rsidR="00D04024" w:rsidRDefault="00D04024" w:rsidP="00D960CC">
            <w:pPr>
              <w:jc w:val="center"/>
              <w:rPr>
                <w:szCs w:val="22"/>
              </w:rPr>
            </w:pPr>
            <w:r>
              <w:rPr>
                <w:sz w:val="22"/>
                <w:szCs w:val="22"/>
              </w:rPr>
              <w:t>99,7</w:t>
            </w:r>
          </w:p>
        </w:tc>
        <w:tc>
          <w:tcPr>
            <w:tcW w:w="1875" w:type="dxa"/>
            <w:tcBorders>
              <w:top w:val="nil"/>
              <w:left w:val="nil"/>
              <w:bottom w:val="single" w:sz="4" w:space="0" w:color="auto"/>
              <w:right w:val="single" w:sz="4" w:space="0" w:color="auto"/>
            </w:tcBorders>
            <w:noWrap/>
            <w:vAlign w:val="center"/>
          </w:tcPr>
          <w:p w14:paraId="37C9F5CD" w14:textId="77777777" w:rsidR="00D04024" w:rsidRDefault="00D04024" w:rsidP="00D960CC">
            <w:pPr>
              <w:jc w:val="center"/>
              <w:rPr>
                <w:szCs w:val="22"/>
              </w:rPr>
            </w:pPr>
            <w:r>
              <w:rPr>
                <w:sz w:val="22"/>
                <w:szCs w:val="22"/>
              </w:rPr>
              <w:t>99,6</w:t>
            </w:r>
          </w:p>
        </w:tc>
      </w:tr>
      <w:tr w:rsidR="00D04024" w14:paraId="2411B91E" w14:textId="77777777" w:rsidTr="00D960CC">
        <w:trPr>
          <w:trHeight w:val="276"/>
          <w:jc w:val="center"/>
        </w:trPr>
        <w:tc>
          <w:tcPr>
            <w:tcW w:w="453" w:type="dxa"/>
            <w:tcBorders>
              <w:top w:val="nil"/>
              <w:left w:val="single" w:sz="4" w:space="0" w:color="auto"/>
              <w:bottom w:val="single" w:sz="4" w:space="0" w:color="auto"/>
              <w:right w:val="single" w:sz="4" w:space="0" w:color="auto"/>
            </w:tcBorders>
            <w:noWrap/>
            <w:vAlign w:val="center"/>
          </w:tcPr>
          <w:p w14:paraId="2510C9F8" w14:textId="77777777" w:rsidR="00D04024" w:rsidRDefault="00D04024" w:rsidP="00D960CC">
            <w:pPr>
              <w:rPr>
                <w:szCs w:val="22"/>
              </w:rPr>
            </w:pPr>
            <w:r>
              <w:rPr>
                <w:szCs w:val="22"/>
              </w:rPr>
              <w:t>3</w:t>
            </w:r>
          </w:p>
        </w:tc>
        <w:tc>
          <w:tcPr>
            <w:tcW w:w="4056" w:type="dxa"/>
            <w:tcBorders>
              <w:top w:val="nil"/>
              <w:left w:val="nil"/>
              <w:bottom w:val="single" w:sz="4" w:space="0" w:color="auto"/>
              <w:right w:val="single" w:sz="4" w:space="0" w:color="auto"/>
            </w:tcBorders>
            <w:noWrap/>
            <w:vAlign w:val="center"/>
          </w:tcPr>
          <w:p w14:paraId="1020EABD" w14:textId="77777777" w:rsidR="00D04024" w:rsidRDefault="00D04024" w:rsidP="00D960CC">
            <w:pPr>
              <w:rPr>
                <w:szCs w:val="22"/>
              </w:rPr>
            </w:pPr>
            <w:r>
              <w:rPr>
                <w:sz w:val="22"/>
                <w:szCs w:val="22"/>
              </w:rPr>
              <w:t>Система газоснабжения</w:t>
            </w:r>
          </w:p>
        </w:tc>
        <w:tc>
          <w:tcPr>
            <w:tcW w:w="1384" w:type="dxa"/>
            <w:tcBorders>
              <w:top w:val="nil"/>
              <w:left w:val="nil"/>
              <w:bottom w:val="single" w:sz="4" w:space="0" w:color="auto"/>
              <w:right w:val="single" w:sz="4" w:space="0" w:color="auto"/>
            </w:tcBorders>
            <w:noWrap/>
            <w:vAlign w:val="center"/>
          </w:tcPr>
          <w:p w14:paraId="59DA1E9D" w14:textId="77777777" w:rsidR="00D04024" w:rsidRDefault="00D04024" w:rsidP="00D960CC">
            <w:pPr>
              <w:jc w:val="center"/>
              <w:rPr>
                <w:szCs w:val="22"/>
              </w:rPr>
            </w:pPr>
            <w:r>
              <w:rPr>
                <w:sz w:val="22"/>
                <w:szCs w:val="22"/>
              </w:rPr>
              <w:t>99,4</w:t>
            </w:r>
          </w:p>
        </w:tc>
        <w:tc>
          <w:tcPr>
            <w:tcW w:w="2036" w:type="dxa"/>
            <w:tcBorders>
              <w:top w:val="nil"/>
              <w:left w:val="nil"/>
              <w:bottom w:val="single" w:sz="4" w:space="0" w:color="auto"/>
              <w:right w:val="single" w:sz="4" w:space="0" w:color="auto"/>
            </w:tcBorders>
            <w:noWrap/>
            <w:vAlign w:val="center"/>
          </w:tcPr>
          <w:p w14:paraId="1FD55197" w14:textId="77777777" w:rsidR="00D04024" w:rsidRDefault="00D04024" w:rsidP="00D960CC">
            <w:pPr>
              <w:jc w:val="center"/>
              <w:rPr>
                <w:szCs w:val="22"/>
              </w:rPr>
            </w:pPr>
            <w:r>
              <w:rPr>
                <w:sz w:val="22"/>
                <w:szCs w:val="22"/>
              </w:rPr>
              <w:t>99,5</w:t>
            </w:r>
          </w:p>
        </w:tc>
        <w:tc>
          <w:tcPr>
            <w:tcW w:w="1875" w:type="dxa"/>
            <w:tcBorders>
              <w:top w:val="nil"/>
              <w:left w:val="nil"/>
              <w:bottom w:val="single" w:sz="4" w:space="0" w:color="auto"/>
              <w:right w:val="single" w:sz="4" w:space="0" w:color="auto"/>
            </w:tcBorders>
            <w:noWrap/>
            <w:vAlign w:val="center"/>
          </w:tcPr>
          <w:p w14:paraId="55A7DE8D" w14:textId="77777777" w:rsidR="00D04024" w:rsidRDefault="00D04024" w:rsidP="00D960CC">
            <w:pPr>
              <w:jc w:val="center"/>
              <w:rPr>
                <w:szCs w:val="22"/>
              </w:rPr>
            </w:pPr>
            <w:r>
              <w:rPr>
                <w:sz w:val="22"/>
                <w:szCs w:val="22"/>
              </w:rPr>
              <w:t>99,4</w:t>
            </w:r>
          </w:p>
        </w:tc>
      </w:tr>
      <w:tr w:rsidR="00D04024" w14:paraId="3506FE27" w14:textId="77777777" w:rsidTr="00D960CC">
        <w:trPr>
          <w:trHeight w:val="276"/>
          <w:jc w:val="center"/>
        </w:trPr>
        <w:tc>
          <w:tcPr>
            <w:tcW w:w="453" w:type="dxa"/>
            <w:tcBorders>
              <w:top w:val="nil"/>
              <w:left w:val="single" w:sz="4" w:space="0" w:color="auto"/>
              <w:bottom w:val="single" w:sz="4" w:space="0" w:color="auto"/>
              <w:right w:val="single" w:sz="4" w:space="0" w:color="auto"/>
            </w:tcBorders>
            <w:noWrap/>
            <w:vAlign w:val="center"/>
          </w:tcPr>
          <w:p w14:paraId="56F76AF8" w14:textId="77777777" w:rsidR="00D04024" w:rsidRDefault="00D04024" w:rsidP="00D960CC">
            <w:pPr>
              <w:rPr>
                <w:szCs w:val="22"/>
              </w:rPr>
            </w:pPr>
            <w:r>
              <w:rPr>
                <w:szCs w:val="22"/>
              </w:rPr>
              <w:t>4</w:t>
            </w:r>
          </w:p>
        </w:tc>
        <w:tc>
          <w:tcPr>
            <w:tcW w:w="4056" w:type="dxa"/>
            <w:tcBorders>
              <w:top w:val="nil"/>
              <w:left w:val="nil"/>
              <w:bottom w:val="single" w:sz="4" w:space="0" w:color="auto"/>
              <w:right w:val="single" w:sz="4" w:space="0" w:color="auto"/>
            </w:tcBorders>
            <w:noWrap/>
            <w:vAlign w:val="center"/>
          </w:tcPr>
          <w:p w14:paraId="6CCF9956" w14:textId="77777777" w:rsidR="00D04024" w:rsidRDefault="00D04024" w:rsidP="00D960CC">
            <w:pPr>
              <w:rPr>
                <w:szCs w:val="22"/>
              </w:rPr>
            </w:pPr>
            <w:r>
              <w:rPr>
                <w:sz w:val="22"/>
                <w:szCs w:val="22"/>
              </w:rPr>
              <w:t>Система обращения с ТКО</w:t>
            </w:r>
          </w:p>
        </w:tc>
        <w:tc>
          <w:tcPr>
            <w:tcW w:w="1384" w:type="dxa"/>
            <w:tcBorders>
              <w:top w:val="nil"/>
              <w:left w:val="nil"/>
              <w:bottom w:val="single" w:sz="4" w:space="0" w:color="auto"/>
              <w:right w:val="single" w:sz="4" w:space="0" w:color="auto"/>
            </w:tcBorders>
            <w:noWrap/>
            <w:vAlign w:val="center"/>
          </w:tcPr>
          <w:p w14:paraId="733A71FF" w14:textId="77777777" w:rsidR="00D04024" w:rsidRDefault="00D04024" w:rsidP="00D960CC">
            <w:pPr>
              <w:jc w:val="center"/>
              <w:rPr>
                <w:szCs w:val="22"/>
              </w:rPr>
            </w:pPr>
            <w:r>
              <w:rPr>
                <w:sz w:val="22"/>
                <w:szCs w:val="22"/>
              </w:rPr>
              <w:t>94,6</w:t>
            </w:r>
          </w:p>
        </w:tc>
        <w:tc>
          <w:tcPr>
            <w:tcW w:w="2036" w:type="dxa"/>
            <w:tcBorders>
              <w:top w:val="nil"/>
              <w:left w:val="nil"/>
              <w:bottom w:val="single" w:sz="4" w:space="0" w:color="auto"/>
              <w:right w:val="single" w:sz="4" w:space="0" w:color="auto"/>
            </w:tcBorders>
            <w:noWrap/>
            <w:vAlign w:val="center"/>
          </w:tcPr>
          <w:p w14:paraId="24344A49" w14:textId="77777777" w:rsidR="00D04024" w:rsidRDefault="00D04024" w:rsidP="00D960CC">
            <w:pPr>
              <w:jc w:val="center"/>
              <w:rPr>
                <w:szCs w:val="22"/>
              </w:rPr>
            </w:pPr>
            <w:r>
              <w:rPr>
                <w:sz w:val="22"/>
                <w:szCs w:val="22"/>
              </w:rPr>
              <w:t>94,8</w:t>
            </w:r>
          </w:p>
        </w:tc>
        <w:tc>
          <w:tcPr>
            <w:tcW w:w="1875" w:type="dxa"/>
            <w:tcBorders>
              <w:top w:val="nil"/>
              <w:left w:val="nil"/>
              <w:bottom w:val="single" w:sz="4" w:space="0" w:color="auto"/>
              <w:right w:val="single" w:sz="4" w:space="0" w:color="auto"/>
            </w:tcBorders>
            <w:noWrap/>
            <w:vAlign w:val="center"/>
          </w:tcPr>
          <w:p w14:paraId="051295BC" w14:textId="77777777" w:rsidR="00D04024" w:rsidRDefault="00D04024" w:rsidP="00D960CC">
            <w:pPr>
              <w:jc w:val="center"/>
              <w:rPr>
                <w:szCs w:val="22"/>
              </w:rPr>
            </w:pPr>
            <w:r>
              <w:rPr>
                <w:sz w:val="22"/>
                <w:szCs w:val="22"/>
              </w:rPr>
              <w:t>95,5</w:t>
            </w:r>
          </w:p>
        </w:tc>
      </w:tr>
    </w:tbl>
    <w:p w14:paraId="6850E220" w14:textId="77777777" w:rsidR="00D04024" w:rsidRDefault="00D04024" w:rsidP="00D04024"/>
    <w:p w14:paraId="01FFDC2A" w14:textId="77777777" w:rsidR="00D04024" w:rsidRDefault="00D04024" w:rsidP="00D04024">
      <w:pPr>
        <w:jc w:val="both"/>
      </w:pPr>
      <w:r>
        <w:t xml:space="preserve">Одним из принципов разработки Программы является обеспечение доступности коммунальных услуг для населения.  На основании  представленной информации  от  ресурсоснабжающих  организаций о величине платежей  со стороны  населения, численности населения, потребляющего определённый коммунальный ресурс, была определена  доля расходов на оплату услуг в совокупном доходе населения  для холодного и горячего водоснабжения, водоотведения, электроснабжения, теплоснабжения, газоснабжения и  вывоза твердых коммунальных отходов. </w:t>
      </w:r>
    </w:p>
    <w:p w14:paraId="4FADF85F" w14:textId="77777777" w:rsidR="00D04024" w:rsidRDefault="00D04024" w:rsidP="00D04024"/>
    <w:p w14:paraId="601E286F" w14:textId="77777777" w:rsidR="00D04024" w:rsidRDefault="00D04024" w:rsidP="00D04024">
      <w:pPr>
        <w:jc w:val="both"/>
      </w:pPr>
      <w:r>
        <w:t>В соответствии с П</w:t>
      </w:r>
      <w:hyperlink r:id="rId22" w:history="1">
        <w:r>
          <w:t>остановлением комитета по тарифам и ценам Курской области от 5 августа 2011 года № 59</w:t>
        </w:r>
      </w:hyperlink>
      <w:r>
        <w:t xml:space="preserve"> «Об установлении системы критериев, используемых для определения доступности для потребителей товаров и услуг организаций коммунального комплекса»</w:t>
      </w:r>
    </w:p>
    <w:p w14:paraId="00020597" w14:textId="77777777" w:rsidR="00D04024" w:rsidRDefault="00D04024" w:rsidP="00D04024">
      <w:r>
        <w:t>установлены  следующие значения показателей критериев доступности для граждан платы за коммунальные услуги в отношении каждого муниципального образования, входящего в состав Курской области:</w:t>
      </w:r>
      <w:r>
        <w:br/>
        <w:t>а) доля расходов на коммунальные услуги в совокупном доходе семьи - не более 9,1%;</w:t>
      </w:r>
      <w:r>
        <w:br/>
        <w:t>б) доля населения с доходами ниже прожиточного минимума - не более 12%;</w:t>
      </w:r>
      <w:r>
        <w:br/>
        <w:t>в) уровень собираемости платежей за коммунальные услуги - не менее 93,5%;</w:t>
      </w:r>
      <w:r>
        <w:br/>
        <w:t>г) доля получателей субсидий на оплату коммунальных услуг в общей численности населения - не более 12,0%.</w:t>
      </w:r>
      <w:r>
        <w:br/>
      </w:r>
    </w:p>
    <w:p w14:paraId="689D2E78" w14:textId="77777777" w:rsidR="00D04024" w:rsidRDefault="00D04024" w:rsidP="00D04024">
      <w:r>
        <w:t>Прогнозируемая плата за коммунальные услуги для граждан считается доступной в случае выполнения не менее четырех показателей критериев доступности, установленных подпунктом 2.3 пункта 2 приложения к настоящему постановлению.</w:t>
      </w:r>
    </w:p>
    <w:p w14:paraId="710CAFC6" w14:textId="77777777" w:rsidR="00D04024" w:rsidRDefault="00D04024" w:rsidP="00D04024"/>
    <w:p w14:paraId="0EC02223" w14:textId="7DA1BF32" w:rsidR="00D04024" w:rsidRDefault="00D04024" w:rsidP="00D04024">
      <w:pPr>
        <w:jc w:val="both"/>
      </w:pPr>
      <w:r>
        <w:t xml:space="preserve">Проверка доступности коммунальных услуг для населения МО «Егорьевский сельсовет» приведена в таблице </w:t>
      </w:r>
      <w:r w:rsidR="00E5274F">
        <w:t>6</w:t>
      </w:r>
      <w:r>
        <w:t>.7.</w:t>
      </w:r>
    </w:p>
    <w:p w14:paraId="7BEA5F12" w14:textId="77777777" w:rsidR="00D04024" w:rsidRDefault="00D04024" w:rsidP="00D04024">
      <w:pPr>
        <w:jc w:val="both"/>
      </w:pPr>
      <w:r>
        <w:t>Итоговые средние значения критериев доступности для граждан платы за коммунальные услуги согласно Приказу Министерства регионального развития РФ от 23.08.2010г. №378 оцениваются в соответствии с критериями, приведенными в таблице 15.7.</w:t>
      </w:r>
    </w:p>
    <w:p w14:paraId="694E24E1" w14:textId="77777777" w:rsidR="00D04024" w:rsidRDefault="00D04024" w:rsidP="00D04024">
      <w:pPr>
        <w:jc w:val="both"/>
      </w:pPr>
    </w:p>
    <w:p w14:paraId="75E9C8F1" w14:textId="77777777" w:rsidR="00D04024" w:rsidRDefault="00D04024" w:rsidP="00D04024">
      <w:pPr>
        <w:jc w:val="both"/>
      </w:pPr>
    </w:p>
    <w:p w14:paraId="24CEB366" w14:textId="77777777" w:rsidR="00D04024" w:rsidRDefault="00D04024" w:rsidP="00D04024"/>
    <w:p w14:paraId="28C50E9F" w14:textId="77777777" w:rsidR="00D04024" w:rsidRDefault="00D04024" w:rsidP="00E5274F">
      <w:pPr>
        <w:jc w:val="both"/>
        <w:rPr>
          <w:b/>
        </w:rPr>
      </w:pPr>
      <w:r>
        <w:rPr>
          <w:b/>
        </w:rPr>
        <w:lastRenderedPageBreak/>
        <w:t>Таблица 15.7. Средние значения критериев доступности для населения платы за коммунальные услуги</w:t>
      </w:r>
    </w:p>
    <w:tbl>
      <w:tblPr>
        <w:tblW w:w="101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4695"/>
        <w:gridCol w:w="992"/>
        <w:gridCol w:w="1843"/>
        <w:gridCol w:w="1976"/>
      </w:tblGrid>
      <w:tr w:rsidR="00D04024" w14:paraId="1795F78A" w14:textId="77777777" w:rsidTr="00D960CC">
        <w:trPr>
          <w:trHeight w:val="589"/>
        </w:trPr>
        <w:tc>
          <w:tcPr>
            <w:tcW w:w="663" w:type="dxa"/>
            <w:vAlign w:val="center"/>
          </w:tcPr>
          <w:p w14:paraId="2ACEB6F1" w14:textId="77777777" w:rsidR="00D04024" w:rsidRDefault="00D04024" w:rsidP="00D960CC">
            <w:pPr>
              <w:rPr>
                <w:szCs w:val="22"/>
              </w:rPr>
            </w:pPr>
            <w:r>
              <w:rPr>
                <w:sz w:val="22"/>
                <w:szCs w:val="22"/>
              </w:rPr>
              <w:t>№</w:t>
            </w:r>
          </w:p>
        </w:tc>
        <w:tc>
          <w:tcPr>
            <w:tcW w:w="4695" w:type="dxa"/>
            <w:vAlign w:val="center"/>
          </w:tcPr>
          <w:p w14:paraId="574CF279" w14:textId="77777777" w:rsidR="00D04024" w:rsidRDefault="00D04024" w:rsidP="00D960CC">
            <w:pPr>
              <w:rPr>
                <w:szCs w:val="22"/>
              </w:rPr>
            </w:pPr>
            <w:r>
              <w:rPr>
                <w:sz w:val="22"/>
                <w:szCs w:val="22"/>
              </w:rPr>
              <w:t>Наименование  критериев доступности</w:t>
            </w:r>
          </w:p>
        </w:tc>
        <w:tc>
          <w:tcPr>
            <w:tcW w:w="992" w:type="dxa"/>
            <w:vAlign w:val="center"/>
          </w:tcPr>
          <w:p w14:paraId="3DFEEB44" w14:textId="77777777" w:rsidR="00D04024" w:rsidRDefault="00D04024" w:rsidP="00D960CC">
            <w:pPr>
              <w:rPr>
                <w:szCs w:val="22"/>
              </w:rPr>
            </w:pPr>
            <w:proofErr w:type="spellStart"/>
            <w:r>
              <w:rPr>
                <w:sz w:val="22"/>
                <w:szCs w:val="22"/>
              </w:rPr>
              <w:t>Ед.изм</w:t>
            </w:r>
            <w:proofErr w:type="spellEnd"/>
            <w:r>
              <w:rPr>
                <w:sz w:val="22"/>
                <w:szCs w:val="22"/>
              </w:rPr>
              <w:t>.</w:t>
            </w:r>
          </w:p>
        </w:tc>
        <w:tc>
          <w:tcPr>
            <w:tcW w:w="1843" w:type="dxa"/>
            <w:vAlign w:val="center"/>
          </w:tcPr>
          <w:p w14:paraId="77946B56" w14:textId="77777777" w:rsidR="00D04024" w:rsidRDefault="00D04024" w:rsidP="00D960CC">
            <w:pPr>
              <w:jc w:val="center"/>
              <w:rPr>
                <w:szCs w:val="22"/>
              </w:rPr>
            </w:pPr>
            <w:r>
              <w:rPr>
                <w:sz w:val="22"/>
                <w:szCs w:val="22"/>
              </w:rPr>
              <w:t>Установленные значения</w:t>
            </w:r>
          </w:p>
        </w:tc>
        <w:tc>
          <w:tcPr>
            <w:tcW w:w="1976" w:type="dxa"/>
            <w:vAlign w:val="center"/>
          </w:tcPr>
          <w:p w14:paraId="13E6C811" w14:textId="77777777" w:rsidR="00D04024" w:rsidRDefault="00D04024" w:rsidP="00D960CC">
            <w:pPr>
              <w:jc w:val="center"/>
              <w:rPr>
                <w:szCs w:val="22"/>
              </w:rPr>
            </w:pPr>
            <w:r>
              <w:rPr>
                <w:sz w:val="22"/>
                <w:szCs w:val="22"/>
              </w:rPr>
              <w:t>Фактические значения</w:t>
            </w:r>
          </w:p>
        </w:tc>
      </w:tr>
      <w:tr w:rsidR="00D04024" w14:paraId="12333265" w14:textId="77777777" w:rsidTr="00D960CC">
        <w:trPr>
          <w:trHeight w:val="366"/>
        </w:trPr>
        <w:tc>
          <w:tcPr>
            <w:tcW w:w="663" w:type="dxa"/>
            <w:vAlign w:val="center"/>
          </w:tcPr>
          <w:p w14:paraId="6F4627EC" w14:textId="77777777" w:rsidR="00D04024" w:rsidRDefault="00D04024" w:rsidP="00D960CC">
            <w:pPr>
              <w:rPr>
                <w:szCs w:val="22"/>
              </w:rPr>
            </w:pPr>
            <w:r>
              <w:rPr>
                <w:sz w:val="22"/>
                <w:szCs w:val="22"/>
              </w:rPr>
              <w:t>1</w:t>
            </w:r>
          </w:p>
        </w:tc>
        <w:tc>
          <w:tcPr>
            <w:tcW w:w="4695" w:type="dxa"/>
            <w:vAlign w:val="center"/>
          </w:tcPr>
          <w:p w14:paraId="71766AD0" w14:textId="77777777" w:rsidR="00D04024" w:rsidRDefault="00D04024" w:rsidP="00D960CC">
            <w:pPr>
              <w:rPr>
                <w:szCs w:val="22"/>
              </w:rPr>
            </w:pPr>
            <w:r>
              <w:rPr>
                <w:sz w:val="22"/>
                <w:szCs w:val="22"/>
              </w:rPr>
              <w:t>доля расходов на коммунальные услуги в совокупном доходе семьи</w:t>
            </w:r>
          </w:p>
        </w:tc>
        <w:tc>
          <w:tcPr>
            <w:tcW w:w="992" w:type="dxa"/>
            <w:vAlign w:val="center"/>
          </w:tcPr>
          <w:p w14:paraId="66ECA4EC" w14:textId="77777777" w:rsidR="00D04024" w:rsidRDefault="00D04024" w:rsidP="00D960CC">
            <w:pPr>
              <w:jc w:val="center"/>
              <w:rPr>
                <w:szCs w:val="22"/>
              </w:rPr>
            </w:pPr>
            <w:r>
              <w:rPr>
                <w:sz w:val="22"/>
                <w:szCs w:val="22"/>
              </w:rPr>
              <w:t>%</w:t>
            </w:r>
          </w:p>
        </w:tc>
        <w:tc>
          <w:tcPr>
            <w:tcW w:w="1843" w:type="dxa"/>
            <w:vAlign w:val="center"/>
          </w:tcPr>
          <w:p w14:paraId="1F7FD936" w14:textId="77777777" w:rsidR="00D04024" w:rsidRDefault="00D04024" w:rsidP="00D960CC">
            <w:pPr>
              <w:jc w:val="center"/>
              <w:rPr>
                <w:szCs w:val="22"/>
              </w:rPr>
            </w:pPr>
            <w:r>
              <w:rPr>
                <w:sz w:val="22"/>
                <w:szCs w:val="22"/>
              </w:rPr>
              <w:t>Не более 9,1</w:t>
            </w:r>
          </w:p>
        </w:tc>
        <w:tc>
          <w:tcPr>
            <w:tcW w:w="1976" w:type="dxa"/>
            <w:vAlign w:val="center"/>
          </w:tcPr>
          <w:p w14:paraId="06BCC08A" w14:textId="77777777" w:rsidR="00D04024" w:rsidRDefault="00D04024" w:rsidP="00D960CC">
            <w:pPr>
              <w:jc w:val="center"/>
              <w:rPr>
                <w:szCs w:val="22"/>
              </w:rPr>
            </w:pPr>
            <w:r>
              <w:rPr>
                <w:sz w:val="22"/>
                <w:szCs w:val="22"/>
              </w:rPr>
              <w:t>2,98-2,74</w:t>
            </w:r>
          </w:p>
        </w:tc>
      </w:tr>
      <w:tr w:rsidR="00D04024" w14:paraId="7654333A" w14:textId="77777777" w:rsidTr="00D960CC">
        <w:trPr>
          <w:trHeight w:val="366"/>
        </w:trPr>
        <w:tc>
          <w:tcPr>
            <w:tcW w:w="663" w:type="dxa"/>
            <w:vAlign w:val="center"/>
          </w:tcPr>
          <w:p w14:paraId="51211260" w14:textId="77777777" w:rsidR="00D04024" w:rsidRDefault="00D04024" w:rsidP="00D960CC">
            <w:pPr>
              <w:rPr>
                <w:szCs w:val="22"/>
              </w:rPr>
            </w:pPr>
            <w:r>
              <w:rPr>
                <w:sz w:val="22"/>
                <w:szCs w:val="22"/>
              </w:rPr>
              <w:t>2</w:t>
            </w:r>
          </w:p>
        </w:tc>
        <w:tc>
          <w:tcPr>
            <w:tcW w:w="4695" w:type="dxa"/>
            <w:vAlign w:val="center"/>
          </w:tcPr>
          <w:p w14:paraId="7CCAC3DD" w14:textId="77777777" w:rsidR="00D04024" w:rsidRDefault="00D04024" w:rsidP="00D960CC">
            <w:pPr>
              <w:rPr>
                <w:szCs w:val="22"/>
              </w:rPr>
            </w:pPr>
            <w:r>
              <w:rPr>
                <w:sz w:val="22"/>
                <w:szCs w:val="22"/>
              </w:rPr>
              <w:t>доля населения с доходами ниже прожиточного минимума</w:t>
            </w:r>
          </w:p>
        </w:tc>
        <w:tc>
          <w:tcPr>
            <w:tcW w:w="992" w:type="dxa"/>
            <w:vAlign w:val="center"/>
          </w:tcPr>
          <w:p w14:paraId="09C8F112" w14:textId="77777777" w:rsidR="00D04024" w:rsidRDefault="00D04024" w:rsidP="00D960CC">
            <w:pPr>
              <w:jc w:val="center"/>
              <w:rPr>
                <w:szCs w:val="22"/>
              </w:rPr>
            </w:pPr>
            <w:r>
              <w:rPr>
                <w:sz w:val="22"/>
                <w:szCs w:val="22"/>
              </w:rPr>
              <w:t>%</w:t>
            </w:r>
          </w:p>
        </w:tc>
        <w:tc>
          <w:tcPr>
            <w:tcW w:w="1843" w:type="dxa"/>
            <w:vAlign w:val="center"/>
          </w:tcPr>
          <w:p w14:paraId="7CD4F5B5" w14:textId="77777777" w:rsidR="00D04024" w:rsidRDefault="00D04024" w:rsidP="00D960CC">
            <w:pPr>
              <w:jc w:val="center"/>
              <w:rPr>
                <w:szCs w:val="22"/>
              </w:rPr>
            </w:pPr>
            <w:r>
              <w:rPr>
                <w:sz w:val="22"/>
                <w:szCs w:val="22"/>
              </w:rPr>
              <w:t>Не более 12</w:t>
            </w:r>
          </w:p>
        </w:tc>
        <w:tc>
          <w:tcPr>
            <w:tcW w:w="1976" w:type="dxa"/>
            <w:vAlign w:val="center"/>
          </w:tcPr>
          <w:p w14:paraId="10E32D79" w14:textId="77777777" w:rsidR="00D04024" w:rsidRDefault="00D04024" w:rsidP="00D960CC">
            <w:pPr>
              <w:jc w:val="center"/>
              <w:rPr>
                <w:szCs w:val="22"/>
              </w:rPr>
            </w:pPr>
            <w:r>
              <w:rPr>
                <w:sz w:val="22"/>
                <w:szCs w:val="22"/>
              </w:rPr>
              <w:t>Менее 12</w:t>
            </w:r>
          </w:p>
        </w:tc>
      </w:tr>
      <w:tr w:rsidR="00D04024" w14:paraId="05E279B6" w14:textId="77777777" w:rsidTr="00D960CC">
        <w:trPr>
          <w:trHeight w:val="366"/>
        </w:trPr>
        <w:tc>
          <w:tcPr>
            <w:tcW w:w="663" w:type="dxa"/>
            <w:vAlign w:val="center"/>
          </w:tcPr>
          <w:p w14:paraId="173E21B9" w14:textId="77777777" w:rsidR="00D04024" w:rsidRDefault="00D04024" w:rsidP="00D960CC">
            <w:pPr>
              <w:rPr>
                <w:szCs w:val="22"/>
              </w:rPr>
            </w:pPr>
            <w:r>
              <w:rPr>
                <w:sz w:val="22"/>
                <w:szCs w:val="22"/>
              </w:rPr>
              <w:t>3</w:t>
            </w:r>
          </w:p>
        </w:tc>
        <w:tc>
          <w:tcPr>
            <w:tcW w:w="4695" w:type="dxa"/>
            <w:vAlign w:val="center"/>
          </w:tcPr>
          <w:p w14:paraId="45A06E2E" w14:textId="77777777" w:rsidR="00D04024" w:rsidRDefault="00D04024" w:rsidP="00D960CC">
            <w:pPr>
              <w:rPr>
                <w:szCs w:val="22"/>
              </w:rPr>
            </w:pPr>
            <w:r>
              <w:rPr>
                <w:sz w:val="22"/>
                <w:szCs w:val="22"/>
              </w:rPr>
              <w:t>уровень собираемости платежей за коммунальные услуги</w:t>
            </w:r>
          </w:p>
        </w:tc>
        <w:tc>
          <w:tcPr>
            <w:tcW w:w="992" w:type="dxa"/>
            <w:vAlign w:val="center"/>
          </w:tcPr>
          <w:p w14:paraId="36AFA87D" w14:textId="77777777" w:rsidR="00D04024" w:rsidRDefault="00D04024" w:rsidP="00D960CC">
            <w:pPr>
              <w:jc w:val="center"/>
              <w:rPr>
                <w:szCs w:val="22"/>
              </w:rPr>
            </w:pPr>
            <w:r>
              <w:rPr>
                <w:sz w:val="22"/>
                <w:szCs w:val="22"/>
              </w:rPr>
              <w:t>%</w:t>
            </w:r>
          </w:p>
        </w:tc>
        <w:tc>
          <w:tcPr>
            <w:tcW w:w="1843" w:type="dxa"/>
            <w:vAlign w:val="center"/>
          </w:tcPr>
          <w:p w14:paraId="0BDF8BB8" w14:textId="77777777" w:rsidR="00D04024" w:rsidRDefault="00D04024" w:rsidP="00D960CC">
            <w:pPr>
              <w:jc w:val="center"/>
              <w:rPr>
                <w:szCs w:val="22"/>
              </w:rPr>
            </w:pPr>
            <w:r>
              <w:rPr>
                <w:sz w:val="22"/>
                <w:szCs w:val="22"/>
              </w:rPr>
              <w:t>Не менее  93,5</w:t>
            </w:r>
          </w:p>
        </w:tc>
        <w:tc>
          <w:tcPr>
            <w:tcW w:w="1976" w:type="dxa"/>
            <w:vAlign w:val="center"/>
          </w:tcPr>
          <w:p w14:paraId="19FFD030" w14:textId="77777777" w:rsidR="00D04024" w:rsidRDefault="00D04024" w:rsidP="00D960CC">
            <w:pPr>
              <w:jc w:val="center"/>
              <w:rPr>
                <w:szCs w:val="22"/>
              </w:rPr>
            </w:pPr>
            <w:r>
              <w:rPr>
                <w:sz w:val="22"/>
                <w:szCs w:val="22"/>
              </w:rPr>
              <w:t>Более 93,5</w:t>
            </w:r>
          </w:p>
        </w:tc>
      </w:tr>
      <w:tr w:rsidR="00D04024" w14:paraId="3C22B945" w14:textId="77777777" w:rsidTr="00D960CC">
        <w:trPr>
          <w:trHeight w:val="305"/>
        </w:trPr>
        <w:tc>
          <w:tcPr>
            <w:tcW w:w="663" w:type="dxa"/>
            <w:vAlign w:val="center"/>
          </w:tcPr>
          <w:p w14:paraId="5C63FE67" w14:textId="77777777" w:rsidR="00D04024" w:rsidRDefault="00D04024" w:rsidP="00D960CC">
            <w:pPr>
              <w:rPr>
                <w:szCs w:val="22"/>
              </w:rPr>
            </w:pPr>
            <w:r>
              <w:rPr>
                <w:sz w:val="22"/>
                <w:szCs w:val="22"/>
              </w:rPr>
              <w:t>4</w:t>
            </w:r>
          </w:p>
        </w:tc>
        <w:tc>
          <w:tcPr>
            <w:tcW w:w="4695" w:type="dxa"/>
            <w:vAlign w:val="center"/>
          </w:tcPr>
          <w:p w14:paraId="0323939B" w14:textId="77777777" w:rsidR="00D04024" w:rsidRDefault="00D04024" w:rsidP="00D960CC">
            <w:pPr>
              <w:rPr>
                <w:szCs w:val="22"/>
              </w:rPr>
            </w:pPr>
            <w:r>
              <w:rPr>
                <w:sz w:val="22"/>
                <w:szCs w:val="22"/>
              </w:rPr>
              <w:t>доля получателей субсидий на оплату коммунальных услуг в общей численности населения - не более 12,0%.</w:t>
            </w:r>
          </w:p>
        </w:tc>
        <w:tc>
          <w:tcPr>
            <w:tcW w:w="992" w:type="dxa"/>
            <w:vAlign w:val="center"/>
          </w:tcPr>
          <w:p w14:paraId="06E26127" w14:textId="77777777" w:rsidR="00D04024" w:rsidRDefault="00D04024" w:rsidP="00D960CC">
            <w:pPr>
              <w:jc w:val="center"/>
              <w:rPr>
                <w:szCs w:val="22"/>
              </w:rPr>
            </w:pPr>
            <w:r>
              <w:rPr>
                <w:sz w:val="22"/>
                <w:szCs w:val="22"/>
              </w:rPr>
              <w:t>%</w:t>
            </w:r>
          </w:p>
        </w:tc>
        <w:tc>
          <w:tcPr>
            <w:tcW w:w="1843" w:type="dxa"/>
            <w:vAlign w:val="center"/>
          </w:tcPr>
          <w:p w14:paraId="35B5BF5B" w14:textId="77777777" w:rsidR="00D04024" w:rsidRDefault="00D04024" w:rsidP="00D960CC">
            <w:pPr>
              <w:jc w:val="center"/>
              <w:rPr>
                <w:szCs w:val="22"/>
              </w:rPr>
            </w:pPr>
            <w:r>
              <w:rPr>
                <w:sz w:val="22"/>
                <w:szCs w:val="22"/>
              </w:rPr>
              <w:t>Не более 12</w:t>
            </w:r>
          </w:p>
        </w:tc>
        <w:tc>
          <w:tcPr>
            <w:tcW w:w="1976" w:type="dxa"/>
            <w:vAlign w:val="center"/>
          </w:tcPr>
          <w:p w14:paraId="187ADAA5" w14:textId="77777777" w:rsidR="00D04024" w:rsidRDefault="00D04024" w:rsidP="00D960CC">
            <w:pPr>
              <w:jc w:val="center"/>
              <w:rPr>
                <w:szCs w:val="22"/>
              </w:rPr>
            </w:pPr>
            <w:r w:rsidRPr="00261A3E">
              <w:rPr>
                <w:color w:val="000000" w:themeColor="text1"/>
                <w:sz w:val="22"/>
                <w:szCs w:val="22"/>
              </w:rPr>
              <w:t>Менее 1,0%</w:t>
            </w:r>
          </w:p>
        </w:tc>
      </w:tr>
    </w:tbl>
    <w:p w14:paraId="1B2A50EE" w14:textId="77777777" w:rsidR="00D04024" w:rsidRDefault="00D04024" w:rsidP="00D04024"/>
    <w:p w14:paraId="416F6B2A" w14:textId="77777777" w:rsidR="00D04024" w:rsidRDefault="00D04024" w:rsidP="00D04024">
      <w:pPr>
        <w:jc w:val="both"/>
      </w:pPr>
      <w:r>
        <w:t xml:space="preserve">Таким образом, прогнозируемая плата за коммунальные услуги для граждан с 2024 по 2028годы соответствовала  доступному уровню. Прогнозируемые показатели, определяющие уровень  совокупных платежей  населения за коммунальные ресурсы предопределяют дальнейший рост тарифов и, соответственно,   среднедушевых доходов населения. </w:t>
      </w:r>
    </w:p>
    <w:p w14:paraId="2FE9287F" w14:textId="6A6F06A4" w:rsidR="00D04024" w:rsidRDefault="00D04024" w:rsidP="00E5274F">
      <w:pPr>
        <w:jc w:val="both"/>
        <w:rPr>
          <w:b/>
          <w:bCs/>
        </w:rPr>
      </w:pPr>
      <w:r>
        <w:t>Вместе с тем уровень доступности  будет оставаться доступным и высоким. Согласно прогнозным оценкам,  с 2024 по 2028год  будут выполняться все  четыре показателя критериев доступности, установленные  П</w:t>
      </w:r>
      <w:hyperlink r:id="rId23" w:history="1">
        <w:r>
          <w:t>остановлением комитета по тарифам и ценам администрации Курской области от 5 августа 2011 года № 59</w:t>
        </w:r>
      </w:hyperlink>
    </w:p>
    <w:p w14:paraId="4783A77D" w14:textId="20BD3024" w:rsidR="00D04024" w:rsidRDefault="00D04024" w:rsidP="006344F9">
      <w:pPr>
        <w:rPr>
          <w:b/>
          <w:bCs/>
        </w:rPr>
      </w:pPr>
    </w:p>
    <w:p w14:paraId="14ECA4BB" w14:textId="557850A1" w:rsidR="00D04024" w:rsidRDefault="00D04024" w:rsidP="006344F9">
      <w:pPr>
        <w:rPr>
          <w:b/>
          <w:bCs/>
        </w:rPr>
      </w:pPr>
    </w:p>
    <w:p w14:paraId="39B4C209" w14:textId="6ABB5992" w:rsidR="006344F9" w:rsidRPr="00F52B86" w:rsidRDefault="00DD2665" w:rsidP="00F52B86">
      <w:pPr>
        <w:pStyle w:val="1"/>
        <w:jc w:val="left"/>
        <w:rPr>
          <w:i/>
          <w:iCs/>
          <w:color w:val="000000"/>
          <w:sz w:val="28"/>
          <w:szCs w:val="28"/>
        </w:rPr>
      </w:pPr>
      <w:bookmarkStart w:id="86" w:name="_Toc170246382"/>
      <w:r w:rsidRPr="00195184">
        <w:rPr>
          <w:color w:val="000000"/>
          <w:sz w:val="28"/>
          <w:szCs w:val="28"/>
        </w:rPr>
        <w:t>7</w:t>
      </w:r>
      <w:r w:rsidR="006344F9" w:rsidRPr="00195184">
        <w:rPr>
          <w:color w:val="000000"/>
          <w:sz w:val="28"/>
          <w:szCs w:val="28"/>
        </w:rPr>
        <w:t xml:space="preserve">. Управление программой </w:t>
      </w:r>
      <w:r w:rsidR="00F52B86">
        <w:rPr>
          <w:color w:val="000000"/>
          <w:sz w:val="28"/>
          <w:szCs w:val="28"/>
        </w:rPr>
        <w:t xml:space="preserve">                                                                                                  </w:t>
      </w:r>
      <w:r w:rsidRPr="00F52B86">
        <w:rPr>
          <w:iCs/>
          <w:color w:val="000000"/>
          <w:sz w:val="28"/>
          <w:szCs w:val="28"/>
        </w:rPr>
        <w:t>7</w:t>
      </w:r>
      <w:r w:rsidR="006344F9" w:rsidRPr="00F52B86">
        <w:rPr>
          <w:iCs/>
          <w:color w:val="000000"/>
          <w:sz w:val="28"/>
          <w:szCs w:val="28"/>
        </w:rPr>
        <w:t>.1. Ответственный за реализацию программы</w:t>
      </w:r>
      <w:bookmarkEnd w:id="86"/>
      <w:r w:rsidR="006344F9" w:rsidRPr="00F52B86">
        <w:rPr>
          <w:b w:val="0"/>
          <w:bCs/>
          <w:iCs/>
          <w:color w:val="000000"/>
          <w:sz w:val="28"/>
          <w:szCs w:val="28"/>
        </w:rPr>
        <w:t xml:space="preserve"> </w:t>
      </w:r>
    </w:p>
    <w:p w14:paraId="66849907" w14:textId="77777777" w:rsidR="006344F9" w:rsidRPr="005A10CF" w:rsidRDefault="006344F9" w:rsidP="006344F9">
      <w:pPr>
        <w:autoSpaceDE w:val="0"/>
        <w:autoSpaceDN w:val="0"/>
        <w:adjustRightInd w:val="0"/>
        <w:rPr>
          <w:color w:val="000000"/>
          <w:szCs w:val="24"/>
        </w:rPr>
      </w:pPr>
    </w:p>
    <w:p w14:paraId="07EF7F82" w14:textId="248D3ACD" w:rsidR="006344F9" w:rsidRPr="005A10CF" w:rsidRDefault="006344F9" w:rsidP="006344F9">
      <w:pPr>
        <w:autoSpaceDE w:val="0"/>
        <w:autoSpaceDN w:val="0"/>
        <w:adjustRightInd w:val="0"/>
        <w:jc w:val="both"/>
        <w:rPr>
          <w:color w:val="000000"/>
          <w:szCs w:val="24"/>
        </w:rPr>
      </w:pPr>
      <w:r w:rsidRPr="005A10CF">
        <w:rPr>
          <w:color w:val="000000"/>
          <w:szCs w:val="24"/>
        </w:rPr>
        <w:t xml:space="preserve">Основным принципом реализации Программы является принцип сбалансированности интересов органов местного самоуправления МО, предприятий и организаций различных форм собственности, принимающих участие в реализации мероприятий Программы. В реализации Программы участвуют органы местного самоуправления, организации коммунального комплекса, включенные в Программу, и привлеченные исполнители. </w:t>
      </w:r>
    </w:p>
    <w:p w14:paraId="09FB492A" w14:textId="755DF5BA" w:rsidR="006344F9" w:rsidRPr="005A10CF" w:rsidRDefault="006344F9" w:rsidP="006344F9">
      <w:pPr>
        <w:autoSpaceDE w:val="0"/>
        <w:autoSpaceDN w:val="0"/>
        <w:adjustRightInd w:val="0"/>
        <w:jc w:val="both"/>
        <w:rPr>
          <w:color w:val="000000"/>
          <w:szCs w:val="24"/>
        </w:rPr>
      </w:pPr>
      <w:r w:rsidRPr="005A10CF">
        <w:rPr>
          <w:color w:val="000000"/>
          <w:szCs w:val="24"/>
        </w:rPr>
        <w:t>Ответственным за реализацию и исполнение программы комплексного развития является Администрация МО «</w:t>
      </w:r>
      <w:r w:rsidR="0033221D">
        <w:rPr>
          <w:color w:val="000000"/>
          <w:szCs w:val="24"/>
        </w:rPr>
        <w:t>Егорьевский</w:t>
      </w:r>
      <w:r w:rsidR="00DD5666">
        <w:rPr>
          <w:color w:val="000000"/>
          <w:szCs w:val="24"/>
        </w:rPr>
        <w:t xml:space="preserve"> сельсовет</w:t>
      </w:r>
      <w:r>
        <w:rPr>
          <w:color w:val="000000"/>
          <w:szCs w:val="24"/>
        </w:rPr>
        <w:t xml:space="preserve">». </w:t>
      </w:r>
      <w:r w:rsidRPr="005A10CF">
        <w:rPr>
          <w:color w:val="000000"/>
          <w:szCs w:val="24"/>
        </w:rPr>
        <w:t>Наряду с органом государственной власти субъекта Российской Федерации Администрация МО «</w:t>
      </w:r>
      <w:r w:rsidR="00DD5666">
        <w:rPr>
          <w:color w:val="000000"/>
          <w:szCs w:val="24"/>
        </w:rPr>
        <w:t>Котовский сельсовет</w:t>
      </w:r>
      <w:r w:rsidRPr="005A10CF">
        <w:rPr>
          <w:color w:val="000000"/>
          <w:szCs w:val="24"/>
        </w:rPr>
        <w:t xml:space="preserve">», осуществляет общий контроль (мониторинг) за ходом реализации мероприятий Программы, а также непосредственно организационные, методические и контрольные функции в ходе реализации Программы, которые обеспечивают: </w:t>
      </w:r>
    </w:p>
    <w:p w14:paraId="083286CF" w14:textId="2BE84311" w:rsidR="006344F9" w:rsidRDefault="006344F9" w:rsidP="00DD5666">
      <w:pPr>
        <w:numPr>
          <w:ilvl w:val="0"/>
          <w:numId w:val="21"/>
        </w:numPr>
        <w:autoSpaceDE w:val="0"/>
        <w:autoSpaceDN w:val="0"/>
        <w:adjustRightInd w:val="0"/>
        <w:jc w:val="both"/>
        <w:rPr>
          <w:color w:val="000000"/>
          <w:szCs w:val="24"/>
        </w:rPr>
      </w:pPr>
      <w:r w:rsidRPr="0095224F">
        <w:rPr>
          <w:color w:val="000000"/>
          <w:szCs w:val="24"/>
        </w:rPr>
        <w:t>разработку ежегодного плана мероприятий по реализации Программы с уточнением объемов и источников финансирования мероприятий;</w:t>
      </w:r>
    </w:p>
    <w:p w14:paraId="156A6FAB" w14:textId="77777777" w:rsidR="006344F9" w:rsidRPr="0095224F" w:rsidRDefault="006344F9" w:rsidP="00DD5666">
      <w:pPr>
        <w:numPr>
          <w:ilvl w:val="0"/>
          <w:numId w:val="21"/>
        </w:numPr>
        <w:autoSpaceDE w:val="0"/>
        <w:autoSpaceDN w:val="0"/>
        <w:adjustRightInd w:val="0"/>
        <w:jc w:val="both"/>
        <w:rPr>
          <w:color w:val="000000"/>
          <w:szCs w:val="24"/>
        </w:rPr>
      </w:pPr>
      <w:r w:rsidRPr="0095224F">
        <w:rPr>
          <w:color w:val="000000"/>
          <w:szCs w:val="24"/>
        </w:rPr>
        <w:t xml:space="preserve">контроль за реализацией программных мероприятий по срокам, содержанию, финансовым затратам и ресурсам; </w:t>
      </w:r>
    </w:p>
    <w:p w14:paraId="2F4ABD00" w14:textId="28E4F0E5" w:rsidR="006344F9" w:rsidRPr="0095224F" w:rsidRDefault="006344F9" w:rsidP="00DD5666">
      <w:pPr>
        <w:numPr>
          <w:ilvl w:val="0"/>
          <w:numId w:val="21"/>
        </w:numPr>
        <w:autoSpaceDE w:val="0"/>
        <w:autoSpaceDN w:val="0"/>
        <w:adjustRightInd w:val="0"/>
        <w:jc w:val="both"/>
        <w:rPr>
          <w:color w:val="000000"/>
          <w:szCs w:val="24"/>
        </w:rPr>
      </w:pPr>
      <w:r w:rsidRPr="0095224F">
        <w:rPr>
          <w:color w:val="000000"/>
          <w:szCs w:val="24"/>
        </w:rPr>
        <w:t xml:space="preserve">методическое, информационное и организационное сопровождение работы по реализации комплекса программных мероприятий. </w:t>
      </w:r>
    </w:p>
    <w:p w14:paraId="61418695" w14:textId="77777777" w:rsidR="006344F9" w:rsidRPr="005A10CF" w:rsidRDefault="006344F9" w:rsidP="006344F9">
      <w:pPr>
        <w:autoSpaceDE w:val="0"/>
        <w:autoSpaceDN w:val="0"/>
        <w:adjustRightInd w:val="0"/>
        <w:rPr>
          <w:color w:val="000000"/>
          <w:szCs w:val="24"/>
        </w:rPr>
      </w:pPr>
    </w:p>
    <w:p w14:paraId="29D4FD50" w14:textId="3B9FAF3C" w:rsidR="006344F9" w:rsidRPr="00195184" w:rsidRDefault="00DD2665" w:rsidP="007A2175">
      <w:pPr>
        <w:pStyle w:val="2"/>
        <w:rPr>
          <w:i w:val="0"/>
          <w:iCs/>
          <w:color w:val="000000"/>
          <w:szCs w:val="24"/>
        </w:rPr>
      </w:pPr>
      <w:bookmarkStart w:id="87" w:name="_Toc170246383"/>
      <w:r w:rsidRPr="00195184">
        <w:rPr>
          <w:i w:val="0"/>
          <w:iCs/>
          <w:color w:val="000000"/>
          <w:szCs w:val="24"/>
        </w:rPr>
        <w:t>7</w:t>
      </w:r>
      <w:r w:rsidR="006344F9" w:rsidRPr="00195184">
        <w:rPr>
          <w:i w:val="0"/>
          <w:iCs/>
          <w:color w:val="000000"/>
          <w:szCs w:val="24"/>
        </w:rPr>
        <w:t>.2. План-график работ по реализации программы</w:t>
      </w:r>
      <w:bookmarkEnd w:id="87"/>
      <w:r w:rsidR="006344F9" w:rsidRPr="00195184">
        <w:rPr>
          <w:i w:val="0"/>
          <w:iCs/>
          <w:color w:val="000000"/>
          <w:szCs w:val="24"/>
        </w:rPr>
        <w:t xml:space="preserve"> </w:t>
      </w:r>
    </w:p>
    <w:p w14:paraId="6B06B137" w14:textId="77777777" w:rsidR="006344F9" w:rsidRPr="00195184" w:rsidRDefault="006344F9" w:rsidP="006344F9">
      <w:pPr>
        <w:autoSpaceDE w:val="0"/>
        <w:autoSpaceDN w:val="0"/>
        <w:adjustRightInd w:val="0"/>
        <w:rPr>
          <w:b/>
          <w:iCs/>
          <w:color w:val="000000"/>
          <w:szCs w:val="24"/>
        </w:rPr>
      </w:pPr>
    </w:p>
    <w:p w14:paraId="7AC96BEF" w14:textId="268240DA" w:rsidR="006344F9" w:rsidRPr="005A10CF" w:rsidRDefault="006344F9" w:rsidP="006344F9">
      <w:pPr>
        <w:autoSpaceDE w:val="0"/>
        <w:autoSpaceDN w:val="0"/>
        <w:adjustRightInd w:val="0"/>
        <w:jc w:val="both"/>
        <w:rPr>
          <w:color w:val="000000"/>
          <w:szCs w:val="24"/>
        </w:rPr>
      </w:pPr>
      <w:r w:rsidRPr="005A10CF">
        <w:rPr>
          <w:color w:val="000000"/>
          <w:szCs w:val="24"/>
        </w:rPr>
        <w:t xml:space="preserve">План-график работ по реализации программы должен соответствовать плану реализации проектов, содержащемуся </w:t>
      </w:r>
      <w:r w:rsidRPr="00DD5666">
        <w:rPr>
          <w:color w:val="FF0000"/>
          <w:szCs w:val="24"/>
        </w:rPr>
        <w:t xml:space="preserve">в Разделе 4 </w:t>
      </w:r>
      <w:r w:rsidRPr="005A10CF">
        <w:rPr>
          <w:color w:val="000000"/>
          <w:szCs w:val="24"/>
        </w:rPr>
        <w:t xml:space="preserve">«Программа инвестиционных проектов, обеспечивающих </w:t>
      </w:r>
      <w:r w:rsidRPr="005A10CF">
        <w:rPr>
          <w:color w:val="000000"/>
          <w:szCs w:val="24"/>
        </w:rPr>
        <w:lastRenderedPageBreak/>
        <w:t>достижение целевых показателей» настоящего документа.</w:t>
      </w:r>
      <w:r w:rsidR="00DD5666">
        <w:rPr>
          <w:color w:val="000000"/>
          <w:szCs w:val="24"/>
        </w:rPr>
        <w:t xml:space="preserve">   </w:t>
      </w:r>
      <w:r w:rsidRPr="005A10CF">
        <w:rPr>
          <w:color w:val="000000"/>
          <w:szCs w:val="24"/>
        </w:rPr>
        <w:t xml:space="preserve">План-график по организации работ, направленных на реализацию мероприятий программы, приведен в таблице </w:t>
      </w:r>
      <w:r w:rsidR="00DD2665">
        <w:rPr>
          <w:color w:val="000000"/>
          <w:szCs w:val="24"/>
        </w:rPr>
        <w:t>7.1.</w:t>
      </w:r>
    </w:p>
    <w:p w14:paraId="1C3EB1D4" w14:textId="77777777" w:rsidR="006344F9" w:rsidRDefault="006344F9" w:rsidP="006344F9">
      <w:pPr>
        <w:autoSpaceDE w:val="0"/>
        <w:autoSpaceDN w:val="0"/>
        <w:adjustRightInd w:val="0"/>
        <w:rPr>
          <w:szCs w:val="24"/>
        </w:rPr>
      </w:pPr>
    </w:p>
    <w:p w14:paraId="2C38CB30" w14:textId="77550C94" w:rsidR="006344F9" w:rsidRPr="005972DC" w:rsidRDefault="006344F9" w:rsidP="00DD2665">
      <w:pPr>
        <w:autoSpaceDE w:val="0"/>
        <w:autoSpaceDN w:val="0"/>
        <w:adjustRightInd w:val="0"/>
        <w:jc w:val="both"/>
        <w:rPr>
          <w:b/>
        </w:rPr>
      </w:pPr>
      <w:r w:rsidRPr="005972DC">
        <w:rPr>
          <w:b/>
        </w:rPr>
        <w:t xml:space="preserve">Таблица </w:t>
      </w:r>
      <w:r w:rsidR="00DD2665">
        <w:rPr>
          <w:b/>
        </w:rPr>
        <w:t>7</w:t>
      </w:r>
      <w:r w:rsidRPr="005972DC">
        <w:rPr>
          <w:b/>
        </w:rPr>
        <w:t xml:space="preserve">.1.План-график по организации работ, направленных на реализацию мероприятий Программы </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
        <w:gridCol w:w="2139"/>
        <w:gridCol w:w="2326"/>
        <w:gridCol w:w="2492"/>
        <w:gridCol w:w="2554"/>
      </w:tblGrid>
      <w:tr w:rsidR="006344F9" w:rsidRPr="00CC344D" w14:paraId="353198E6" w14:textId="77777777" w:rsidTr="003A04CF">
        <w:trPr>
          <w:trHeight w:val="757"/>
          <w:jc w:val="center"/>
        </w:trPr>
        <w:tc>
          <w:tcPr>
            <w:tcW w:w="407" w:type="dxa"/>
          </w:tcPr>
          <w:p w14:paraId="19D7BA9F" w14:textId="77777777" w:rsidR="006344F9" w:rsidRPr="00CC344D" w:rsidRDefault="006344F9" w:rsidP="00CF7618">
            <w:pPr>
              <w:autoSpaceDE w:val="0"/>
              <w:autoSpaceDN w:val="0"/>
              <w:adjustRightInd w:val="0"/>
              <w:contextualSpacing/>
              <w:jc w:val="both"/>
              <w:rPr>
                <w:sz w:val="20"/>
              </w:rPr>
            </w:pPr>
            <w:r w:rsidRPr="00CC344D">
              <w:rPr>
                <w:sz w:val="20"/>
              </w:rPr>
              <w:t>№</w:t>
            </w:r>
          </w:p>
        </w:tc>
        <w:tc>
          <w:tcPr>
            <w:tcW w:w="2139" w:type="dxa"/>
          </w:tcPr>
          <w:p w14:paraId="041F127F" w14:textId="77777777" w:rsidR="006344F9" w:rsidRPr="00CC344D" w:rsidRDefault="006344F9" w:rsidP="00CF7618">
            <w:pPr>
              <w:autoSpaceDE w:val="0"/>
              <w:autoSpaceDN w:val="0"/>
              <w:adjustRightInd w:val="0"/>
              <w:contextualSpacing/>
              <w:jc w:val="both"/>
              <w:rPr>
                <w:sz w:val="20"/>
              </w:rPr>
            </w:pPr>
            <w:r w:rsidRPr="00CC344D">
              <w:rPr>
                <w:bCs/>
                <w:sz w:val="20"/>
              </w:rPr>
              <w:t xml:space="preserve">Мероприятие по реализации программы </w:t>
            </w:r>
          </w:p>
        </w:tc>
        <w:tc>
          <w:tcPr>
            <w:tcW w:w="2326" w:type="dxa"/>
          </w:tcPr>
          <w:p w14:paraId="37155679" w14:textId="77777777" w:rsidR="006344F9" w:rsidRPr="00CC344D" w:rsidRDefault="006344F9" w:rsidP="00CF7618">
            <w:pPr>
              <w:autoSpaceDE w:val="0"/>
              <w:autoSpaceDN w:val="0"/>
              <w:adjustRightInd w:val="0"/>
              <w:contextualSpacing/>
              <w:jc w:val="both"/>
              <w:rPr>
                <w:sz w:val="20"/>
              </w:rPr>
            </w:pPr>
            <w:r w:rsidRPr="00CC344D">
              <w:rPr>
                <w:bCs/>
                <w:sz w:val="20"/>
              </w:rPr>
              <w:t xml:space="preserve">Ответственный исполнитель </w:t>
            </w:r>
          </w:p>
        </w:tc>
        <w:tc>
          <w:tcPr>
            <w:tcW w:w="2492" w:type="dxa"/>
          </w:tcPr>
          <w:p w14:paraId="48A32C9C" w14:textId="77777777" w:rsidR="006344F9" w:rsidRPr="00CC344D" w:rsidRDefault="006344F9" w:rsidP="00CF7618">
            <w:pPr>
              <w:autoSpaceDE w:val="0"/>
              <w:autoSpaceDN w:val="0"/>
              <w:adjustRightInd w:val="0"/>
              <w:contextualSpacing/>
              <w:jc w:val="both"/>
              <w:rPr>
                <w:sz w:val="20"/>
              </w:rPr>
            </w:pPr>
            <w:r w:rsidRPr="00CC344D">
              <w:rPr>
                <w:bCs/>
                <w:sz w:val="20"/>
              </w:rPr>
              <w:t>Сроки реализации</w:t>
            </w:r>
          </w:p>
        </w:tc>
        <w:tc>
          <w:tcPr>
            <w:tcW w:w="2554" w:type="dxa"/>
          </w:tcPr>
          <w:p w14:paraId="36F32F8B" w14:textId="77777777" w:rsidR="006344F9" w:rsidRPr="00CC344D" w:rsidRDefault="006344F9" w:rsidP="00CF7618">
            <w:pPr>
              <w:pStyle w:val="Default"/>
              <w:jc w:val="both"/>
              <w:rPr>
                <w:rFonts w:ascii="Times New Roman" w:hAnsi="Times New Roman" w:cs="Times New Roman"/>
                <w:sz w:val="20"/>
                <w:szCs w:val="20"/>
              </w:rPr>
            </w:pPr>
            <w:r w:rsidRPr="00CC344D">
              <w:rPr>
                <w:rFonts w:ascii="Times New Roman" w:hAnsi="Times New Roman" w:cs="Times New Roman"/>
                <w:bCs/>
                <w:sz w:val="20"/>
                <w:szCs w:val="20"/>
              </w:rPr>
              <w:t xml:space="preserve">Обоснование </w:t>
            </w:r>
          </w:p>
          <w:p w14:paraId="2A73BD4A" w14:textId="77777777" w:rsidR="006344F9" w:rsidRPr="00CC344D" w:rsidRDefault="006344F9" w:rsidP="00CF7618">
            <w:pPr>
              <w:autoSpaceDE w:val="0"/>
              <w:autoSpaceDN w:val="0"/>
              <w:adjustRightInd w:val="0"/>
              <w:contextualSpacing/>
              <w:jc w:val="both"/>
              <w:rPr>
                <w:sz w:val="20"/>
              </w:rPr>
            </w:pPr>
          </w:p>
        </w:tc>
      </w:tr>
      <w:tr w:rsidR="006344F9" w:rsidRPr="00CC344D" w14:paraId="26DD72C8" w14:textId="77777777" w:rsidTr="003A04CF">
        <w:trPr>
          <w:trHeight w:val="2737"/>
          <w:jc w:val="center"/>
        </w:trPr>
        <w:tc>
          <w:tcPr>
            <w:tcW w:w="407" w:type="dxa"/>
          </w:tcPr>
          <w:p w14:paraId="4AC3814D" w14:textId="77777777" w:rsidR="006344F9" w:rsidRPr="00CC344D" w:rsidRDefault="006344F9" w:rsidP="00CF7618">
            <w:pPr>
              <w:autoSpaceDE w:val="0"/>
              <w:autoSpaceDN w:val="0"/>
              <w:adjustRightInd w:val="0"/>
              <w:contextualSpacing/>
              <w:jc w:val="both"/>
              <w:rPr>
                <w:sz w:val="20"/>
              </w:rPr>
            </w:pPr>
            <w:r w:rsidRPr="00CC344D">
              <w:rPr>
                <w:sz w:val="20"/>
              </w:rPr>
              <w:t>1</w:t>
            </w:r>
          </w:p>
        </w:tc>
        <w:tc>
          <w:tcPr>
            <w:tcW w:w="2139" w:type="dxa"/>
          </w:tcPr>
          <w:p w14:paraId="49444755" w14:textId="77777777" w:rsidR="006344F9" w:rsidRPr="00CC344D" w:rsidRDefault="006344F9" w:rsidP="00CF7618">
            <w:pPr>
              <w:pStyle w:val="Default"/>
              <w:jc w:val="both"/>
              <w:rPr>
                <w:rFonts w:ascii="Times New Roman" w:hAnsi="Times New Roman" w:cs="Times New Roman"/>
                <w:sz w:val="20"/>
                <w:szCs w:val="20"/>
              </w:rPr>
            </w:pPr>
            <w:r w:rsidRPr="00CC344D">
              <w:rPr>
                <w:rFonts w:ascii="Times New Roman" w:hAnsi="Times New Roman" w:cs="Times New Roman"/>
                <w:sz w:val="20"/>
                <w:szCs w:val="20"/>
              </w:rPr>
              <w:t xml:space="preserve">Разработка технических заданий для организаций коммунального комплекса (ОКК) </w:t>
            </w:r>
          </w:p>
          <w:p w14:paraId="5B7151FB" w14:textId="77777777" w:rsidR="006344F9" w:rsidRPr="00CC344D" w:rsidRDefault="006344F9" w:rsidP="00CF7618">
            <w:pPr>
              <w:autoSpaceDE w:val="0"/>
              <w:autoSpaceDN w:val="0"/>
              <w:adjustRightInd w:val="0"/>
              <w:contextualSpacing/>
              <w:jc w:val="both"/>
              <w:rPr>
                <w:sz w:val="20"/>
              </w:rPr>
            </w:pPr>
          </w:p>
        </w:tc>
        <w:tc>
          <w:tcPr>
            <w:tcW w:w="2326" w:type="dxa"/>
          </w:tcPr>
          <w:p w14:paraId="2562FCAD" w14:textId="56C017B4" w:rsidR="006344F9" w:rsidRPr="0033221D" w:rsidRDefault="006344F9" w:rsidP="00CF7618">
            <w:pPr>
              <w:pStyle w:val="Default"/>
              <w:jc w:val="both"/>
              <w:rPr>
                <w:rFonts w:ascii="Times New Roman" w:hAnsi="Times New Roman" w:cs="Times New Roman"/>
                <w:sz w:val="20"/>
                <w:szCs w:val="20"/>
              </w:rPr>
            </w:pPr>
            <w:r w:rsidRPr="0033221D">
              <w:rPr>
                <w:rFonts w:ascii="Times New Roman" w:hAnsi="Times New Roman" w:cs="Times New Roman"/>
                <w:sz w:val="20"/>
                <w:szCs w:val="20"/>
              </w:rPr>
              <w:t>Администрация МО «</w:t>
            </w:r>
            <w:r w:rsidR="0033221D" w:rsidRPr="0033221D">
              <w:rPr>
                <w:rFonts w:ascii="Times New Roman" w:hAnsi="Times New Roman" w:cs="Times New Roman"/>
                <w:sz w:val="20"/>
                <w:szCs w:val="20"/>
              </w:rPr>
              <w:t xml:space="preserve">Егорьевский </w:t>
            </w:r>
            <w:r w:rsidR="00DD5666" w:rsidRPr="0033221D">
              <w:rPr>
                <w:rFonts w:ascii="Times New Roman" w:hAnsi="Times New Roman" w:cs="Times New Roman"/>
                <w:sz w:val="20"/>
                <w:szCs w:val="20"/>
              </w:rPr>
              <w:t xml:space="preserve"> сельсовет</w:t>
            </w:r>
            <w:r w:rsidRPr="0033221D">
              <w:rPr>
                <w:rFonts w:ascii="Times New Roman" w:hAnsi="Times New Roman" w:cs="Times New Roman"/>
                <w:sz w:val="20"/>
                <w:szCs w:val="20"/>
              </w:rPr>
              <w:t>»,</w:t>
            </w:r>
          </w:p>
          <w:p w14:paraId="6184414D" w14:textId="77777777" w:rsidR="006344F9" w:rsidRPr="0033221D" w:rsidRDefault="006344F9" w:rsidP="00CF7618">
            <w:pPr>
              <w:autoSpaceDE w:val="0"/>
              <w:autoSpaceDN w:val="0"/>
              <w:adjustRightInd w:val="0"/>
              <w:contextualSpacing/>
              <w:jc w:val="both"/>
              <w:rPr>
                <w:sz w:val="20"/>
              </w:rPr>
            </w:pPr>
          </w:p>
        </w:tc>
        <w:tc>
          <w:tcPr>
            <w:tcW w:w="2492" w:type="dxa"/>
          </w:tcPr>
          <w:p w14:paraId="29CA199D" w14:textId="77777777" w:rsidR="006344F9" w:rsidRPr="00CC344D" w:rsidRDefault="006344F9" w:rsidP="00F44EAF">
            <w:pPr>
              <w:pStyle w:val="Default"/>
              <w:rPr>
                <w:rFonts w:ascii="Times New Roman" w:hAnsi="Times New Roman" w:cs="Times New Roman"/>
                <w:sz w:val="20"/>
                <w:szCs w:val="20"/>
              </w:rPr>
            </w:pPr>
            <w:r w:rsidRPr="00CC344D">
              <w:rPr>
                <w:rFonts w:ascii="Times New Roman" w:hAnsi="Times New Roman" w:cs="Times New Roman"/>
                <w:sz w:val="20"/>
                <w:szCs w:val="20"/>
              </w:rPr>
              <w:t xml:space="preserve">Сроки определяются ответственным исполнителем и должны учитывать период подготовки ОКК инвестиционной программы и ее утверждения в соответствии с законодательством </w:t>
            </w:r>
          </w:p>
          <w:p w14:paraId="4945726D" w14:textId="77777777" w:rsidR="006344F9" w:rsidRPr="00CC344D" w:rsidRDefault="006344F9" w:rsidP="00CF7618">
            <w:pPr>
              <w:autoSpaceDE w:val="0"/>
              <w:autoSpaceDN w:val="0"/>
              <w:adjustRightInd w:val="0"/>
              <w:contextualSpacing/>
              <w:jc w:val="both"/>
              <w:rPr>
                <w:sz w:val="20"/>
              </w:rPr>
            </w:pPr>
          </w:p>
        </w:tc>
        <w:tc>
          <w:tcPr>
            <w:tcW w:w="2554" w:type="dxa"/>
          </w:tcPr>
          <w:p w14:paraId="0843AA00" w14:textId="77777777" w:rsidR="006344F9" w:rsidRPr="00CC344D" w:rsidRDefault="006344F9" w:rsidP="00CF7618">
            <w:pPr>
              <w:autoSpaceDE w:val="0"/>
              <w:autoSpaceDN w:val="0"/>
              <w:adjustRightInd w:val="0"/>
              <w:contextualSpacing/>
              <w:jc w:val="both"/>
              <w:rPr>
                <w:sz w:val="20"/>
              </w:rPr>
            </w:pPr>
            <w:r w:rsidRPr="00CC344D">
              <w:rPr>
                <w:sz w:val="20"/>
              </w:rPr>
              <w:t xml:space="preserve">Приказ Министерства регионального развития РФ от 10 октября 2007 г. №100 «Об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 п.3, 28 </w:t>
            </w:r>
          </w:p>
        </w:tc>
      </w:tr>
      <w:tr w:rsidR="006344F9" w:rsidRPr="00CC344D" w14:paraId="6ACA456D" w14:textId="77777777" w:rsidTr="003A04CF">
        <w:trPr>
          <w:trHeight w:val="423"/>
          <w:jc w:val="center"/>
        </w:trPr>
        <w:tc>
          <w:tcPr>
            <w:tcW w:w="407" w:type="dxa"/>
          </w:tcPr>
          <w:p w14:paraId="18891FA7" w14:textId="77777777" w:rsidR="006344F9" w:rsidRPr="00CC344D" w:rsidRDefault="006344F9" w:rsidP="00CF7618">
            <w:pPr>
              <w:autoSpaceDE w:val="0"/>
              <w:autoSpaceDN w:val="0"/>
              <w:adjustRightInd w:val="0"/>
              <w:contextualSpacing/>
              <w:jc w:val="both"/>
              <w:rPr>
                <w:sz w:val="20"/>
              </w:rPr>
            </w:pPr>
            <w:r w:rsidRPr="00CC344D">
              <w:rPr>
                <w:sz w:val="20"/>
              </w:rPr>
              <w:t>2</w:t>
            </w:r>
          </w:p>
        </w:tc>
        <w:tc>
          <w:tcPr>
            <w:tcW w:w="2139" w:type="dxa"/>
          </w:tcPr>
          <w:p w14:paraId="5F8FF799" w14:textId="77777777" w:rsidR="006344F9" w:rsidRPr="00CC344D" w:rsidRDefault="006344F9" w:rsidP="00CF7618">
            <w:pPr>
              <w:pStyle w:val="Default"/>
              <w:jc w:val="both"/>
              <w:rPr>
                <w:rFonts w:ascii="Times New Roman" w:hAnsi="Times New Roman" w:cs="Times New Roman"/>
                <w:sz w:val="20"/>
                <w:szCs w:val="20"/>
              </w:rPr>
            </w:pPr>
            <w:r w:rsidRPr="00CC344D">
              <w:rPr>
                <w:rFonts w:ascii="Times New Roman" w:hAnsi="Times New Roman" w:cs="Times New Roman"/>
                <w:sz w:val="20"/>
                <w:szCs w:val="20"/>
              </w:rPr>
              <w:t xml:space="preserve">Разработка и утверждение инвестиционных программ организаций коммунального комплекса </w:t>
            </w:r>
          </w:p>
          <w:p w14:paraId="311A8FAF" w14:textId="77777777" w:rsidR="006344F9" w:rsidRPr="00CC344D" w:rsidRDefault="006344F9" w:rsidP="00CF7618">
            <w:pPr>
              <w:autoSpaceDE w:val="0"/>
              <w:autoSpaceDN w:val="0"/>
              <w:adjustRightInd w:val="0"/>
              <w:contextualSpacing/>
              <w:jc w:val="both"/>
              <w:rPr>
                <w:sz w:val="20"/>
              </w:rPr>
            </w:pPr>
          </w:p>
        </w:tc>
        <w:tc>
          <w:tcPr>
            <w:tcW w:w="2326" w:type="dxa"/>
          </w:tcPr>
          <w:p w14:paraId="63070404" w14:textId="2F530CB8" w:rsidR="006344F9" w:rsidRPr="0033221D" w:rsidRDefault="006344F9" w:rsidP="00CF7618">
            <w:pPr>
              <w:autoSpaceDE w:val="0"/>
              <w:autoSpaceDN w:val="0"/>
              <w:adjustRightInd w:val="0"/>
              <w:contextualSpacing/>
              <w:jc w:val="both"/>
              <w:rPr>
                <w:sz w:val="20"/>
              </w:rPr>
            </w:pPr>
            <w:r w:rsidRPr="0033221D">
              <w:rPr>
                <w:sz w:val="20"/>
              </w:rPr>
              <w:t xml:space="preserve">Организации коммунального комплекса МО </w:t>
            </w:r>
            <w:r w:rsidRPr="0033221D">
              <w:rPr>
                <w:color w:val="000000"/>
                <w:sz w:val="20"/>
              </w:rPr>
              <w:t>«</w:t>
            </w:r>
            <w:r w:rsidR="0033221D" w:rsidRPr="0033221D">
              <w:rPr>
                <w:color w:val="000000"/>
                <w:sz w:val="20"/>
              </w:rPr>
              <w:t xml:space="preserve">Егорьевский </w:t>
            </w:r>
            <w:r w:rsidR="00DD5666" w:rsidRPr="0033221D">
              <w:rPr>
                <w:color w:val="000000"/>
                <w:sz w:val="20"/>
              </w:rPr>
              <w:t xml:space="preserve"> сельсовет</w:t>
            </w:r>
            <w:r w:rsidRPr="0033221D">
              <w:rPr>
                <w:color w:val="000000"/>
                <w:sz w:val="20"/>
              </w:rPr>
              <w:t xml:space="preserve">», </w:t>
            </w:r>
          </w:p>
        </w:tc>
        <w:tc>
          <w:tcPr>
            <w:tcW w:w="2492" w:type="dxa"/>
          </w:tcPr>
          <w:p w14:paraId="1F31E652" w14:textId="77777777" w:rsidR="006344F9" w:rsidRPr="00CC344D" w:rsidRDefault="006344F9" w:rsidP="00CF7618">
            <w:pPr>
              <w:pStyle w:val="Default"/>
              <w:jc w:val="both"/>
              <w:rPr>
                <w:rFonts w:ascii="Times New Roman" w:hAnsi="Times New Roman" w:cs="Times New Roman"/>
                <w:sz w:val="20"/>
                <w:szCs w:val="20"/>
              </w:rPr>
            </w:pPr>
            <w:r w:rsidRPr="00CC344D">
              <w:rPr>
                <w:rFonts w:ascii="Times New Roman" w:hAnsi="Times New Roman" w:cs="Times New Roman"/>
                <w:sz w:val="20"/>
                <w:szCs w:val="20"/>
              </w:rPr>
              <w:t xml:space="preserve">Согласно техническим заданиям </w:t>
            </w:r>
          </w:p>
          <w:p w14:paraId="585D9B99" w14:textId="77777777" w:rsidR="006344F9" w:rsidRPr="00CC344D" w:rsidRDefault="006344F9" w:rsidP="00CF7618">
            <w:pPr>
              <w:autoSpaceDE w:val="0"/>
              <w:autoSpaceDN w:val="0"/>
              <w:adjustRightInd w:val="0"/>
              <w:contextualSpacing/>
              <w:jc w:val="both"/>
              <w:rPr>
                <w:sz w:val="20"/>
              </w:rPr>
            </w:pPr>
          </w:p>
        </w:tc>
        <w:tc>
          <w:tcPr>
            <w:tcW w:w="2554" w:type="dxa"/>
          </w:tcPr>
          <w:p w14:paraId="1A27252F" w14:textId="77777777" w:rsidR="006344F9" w:rsidRPr="00CC344D" w:rsidRDefault="006344F9" w:rsidP="00CF7618">
            <w:pPr>
              <w:autoSpaceDE w:val="0"/>
              <w:autoSpaceDN w:val="0"/>
              <w:adjustRightInd w:val="0"/>
              <w:contextualSpacing/>
              <w:jc w:val="both"/>
              <w:rPr>
                <w:sz w:val="20"/>
              </w:rPr>
            </w:pPr>
            <w:r w:rsidRPr="00CC344D">
              <w:rPr>
                <w:sz w:val="20"/>
              </w:rPr>
              <w:t>Приказ Министерства регионального развития РФ от 10 октября 2007 г. №99 «Об утверждении Методических рекомендаций по разработке инвестиционных программ организаций коммунального комплекса», п.5, 31</w:t>
            </w:r>
          </w:p>
        </w:tc>
      </w:tr>
      <w:tr w:rsidR="006344F9" w:rsidRPr="00CC344D" w14:paraId="1141A40B" w14:textId="77777777" w:rsidTr="003A04CF">
        <w:trPr>
          <w:trHeight w:val="423"/>
          <w:jc w:val="center"/>
        </w:trPr>
        <w:tc>
          <w:tcPr>
            <w:tcW w:w="407" w:type="dxa"/>
          </w:tcPr>
          <w:p w14:paraId="6CD66021" w14:textId="77777777" w:rsidR="006344F9" w:rsidRPr="00CC344D" w:rsidRDefault="006344F9" w:rsidP="00CF7618">
            <w:pPr>
              <w:autoSpaceDE w:val="0"/>
              <w:autoSpaceDN w:val="0"/>
              <w:adjustRightInd w:val="0"/>
              <w:contextualSpacing/>
              <w:jc w:val="both"/>
              <w:rPr>
                <w:sz w:val="20"/>
              </w:rPr>
            </w:pPr>
            <w:r w:rsidRPr="00CC344D">
              <w:rPr>
                <w:sz w:val="20"/>
              </w:rPr>
              <w:t>3</w:t>
            </w:r>
          </w:p>
        </w:tc>
        <w:tc>
          <w:tcPr>
            <w:tcW w:w="2139" w:type="dxa"/>
          </w:tcPr>
          <w:p w14:paraId="7732C3CD" w14:textId="77777777" w:rsidR="006344F9" w:rsidRPr="00CC344D" w:rsidRDefault="006344F9" w:rsidP="00CF7618">
            <w:pPr>
              <w:pStyle w:val="Default"/>
              <w:jc w:val="both"/>
              <w:rPr>
                <w:rFonts w:ascii="Times New Roman" w:hAnsi="Times New Roman" w:cs="Times New Roman"/>
                <w:sz w:val="20"/>
                <w:szCs w:val="20"/>
              </w:rPr>
            </w:pPr>
            <w:r w:rsidRPr="00CC344D">
              <w:rPr>
                <w:rFonts w:ascii="Times New Roman" w:hAnsi="Times New Roman" w:cs="Times New Roman"/>
                <w:sz w:val="20"/>
                <w:szCs w:val="20"/>
              </w:rPr>
              <w:t xml:space="preserve">Утверждение тарифов организаций коммунального комплекса </w:t>
            </w:r>
          </w:p>
          <w:p w14:paraId="718E8C60" w14:textId="77777777" w:rsidR="006344F9" w:rsidRPr="00CC344D" w:rsidRDefault="006344F9" w:rsidP="00CF7618">
            <w:pPr>
              <w:autoSpaceDE w:val="0"/>
              <w:autoSpaceDN w:val="0"/>
              <w:adjustRightInd w:val="0"/>
              <w:contextualSpacing/>
              <w:jc w:val="both"/>
              <w:rPr>
                <w:sz w:val="20"/>
              </w:rPr>
            </w:pPr>
          </w:p>
        </w:tc>
        <w:tc>
          <w:tcPr>
            <w:tcW w:w="2326" w:type="dxa"/>
          </w:tcPr>
          <w:p w14:paraId="04AC374A" w14:textId="77777777" w:rsidR="006344F9" w:rsidRPr="0033221D" w:rsidRDefault="006344F9" w:rsidP="00CF7618">
            <w:pPr>
              <w:pStyle w:val="Default"/>
              <w:jc w:val="both"/>
              <w:rPr>
                <w:rFonts w:ascii="Times New Roman" w:hAnsi="Times New Roman" w:cs="Times New Roman"/>
                <w:sz w:val="20"/>
                <w:szCs w:val="20"/>
              </w:rPr>
            </w:pPr>
            <w:r w:rsidRPr="0033221D">
              <w:rPr>
                <w:rFonts w:ascii="Times New Roman" w:hAnsi="Times New Roman" w:cs="Times New Roman"/>
                <w:sz w:val="20"/>
                <w:szCs w:val="20"/>
              </w:rPr>
              <w:t xml:space="preserve">Уполномоченные органы исполнительной власти субъектов Российской Федерации, осуществляющие функции по регулированию деятельности гарантирующих поставщиков </w:t>
            </w:r>
          </w:p>
          <w:p w14:paraId="5DD1C176" w14:textId="77777777" w:rsidR="006344F9" w:rsidRPr="0033221D" w:rsidRDefault="006344F9" w:rsidP="00CF7618">
            <w:pPr>
              <w:autoSpaceDE w:val="0"/>
              <w:autoSpaceDN w:val="0"/>
              <w:adjustRightInd w:val="0"/>
              <w:contextualSpacing/>
              <w:jc w:val="both"/>
              <w:rPr>
                <w:sz w:val="20"/>
              </w:rPr>
            </w:pPr>
          </w:p>
        </w:tc>
        <w:tc>
          <w:tcPr>
            <w:tcW w:w="2492" w:type="dxa"/>
          </w:tcPr>
          <w:p w14:paraId="52F7B2D1" w14:textId="77777777" w:rsidR="006344F9" w:rsidRPr="00CC344D" w:rsidRDefault="006344F9" w:rsidP="00CF7618">
            <w:pPr>
              <w:pStyle w:val="Default"/>
              <w:jc w:val="both"/>
              <w:rPr>
                <w:rFonts w:ascii="Times New Roman" w:hAnsi="Times New Roman" w:cs="Times New Roman"/>
                <w:sz w:val="20"/>
                <w:szCs w:val="20"/>
              </w:rPr>
            </w:pPr>
            <w:r w:rsidRPr="00CC344D">
              <w:rPr>
                <w:rFonts w:ascii="Times New Roman" w:hAnsi="Times New Roman" w:cs="Times New Roman"/>
                <w:sz w:val="20"/>
                <w:szCs w:val="20"/>
              </w:rPr>
              <w:t xml:space="preserve">Не позднее периода окончания действия утвержденного тарифа. </w:t>
            </w:r>
          </w:p>
          <w:p w14:paraId="0393EBCC" w14:textId="77777777" w:rsidR="006344F9" w:rsidRPr="00CC344D" w:rsidRDefault="006344F9" w:rsidP="00CF7618">
            <w:pPr>
              <w:autoSpaceDE w:val="0"/>
              <w:autoSpaceDN w:val="0"/>
              <w:adjustRightInd w:val="0"/>
              <w:contextualSpacing/>
              <w:jc w:val="both"/>
              <w:rPr>
                <w:sz w:val="20"/>
              </w:rPr>
            </w:pPr>
            <w:r w:rsidRPr="00CC344D">
              <w:rPr>
                <w:sz w:val="20"/>
              </w:rPr>
              <w:t xml:space="preserve">Период действия тарифов на товары и услуги ОКК, а также на подключение к системам коммунальной инфраструктуры, определяется ответственным исполнителем, но не может быть менее одного года. </w:t>
            </w:r>
          </w:p>
        </w:tc>
        <w:tc>
          <w:tcPr>
            <w:tcW w:w="2554" w:type="dxa"/>
          </w:tcPr>
          <w:p w14:paraId="5CC9ABDA" w14:textId="77777777" w:rsidR="006344F9" w:rsidRPr="00CC344D" w:rsidRDefault="006344F9" w:rsidP="00CF7618">
            <w:pPr>
              <w:pStyle w:val="Default"/>
              <w:jc w:val="both"/>
              <w:rPr>
                <w:rFonts w:ascii="Times New Roman" w:hAnsi="Times New Roman" w:cs="Times New Roman"/>
                <w:sz w:val="20"/>
                <w:szCs w:val="20"/>
              </w:rPr>
            </w:pPr>
            <w:r w:rsidRPr="00CC344D">
              <w:rPr>
                <w:rFonts w:ascii="Times New Roman" w:hAnsi="Times New Roman" w:cs="Times New Roman"/>
                <w:sz w:val="20"/>
                <w:szCs w:val="20"/>
              </w:rPr>
              <w:t xml:space="preserve">Федеральный закон 210-ФЗ. «Об основах регулирования тарифов организаций коммунального комплекса», ст.13 </w:t>
            </w:r>
          </w:p>
          <w:p w14:paraId="3FD2B39F" w14:textId="77777777" w:rsidR="006344F9" w:rsidRPr="00CC344D" w:rsidRDefault="006344F9" w:rsidP="00CF7618">
            <w:pPr>
              <w:autoSpaceDE w:val="0"/>
              <w:autoSpaceDN w:val="0"/>
              <w:adjustRightInd w:val="0"/>
              <w:contextualSpacing/>
              <w:jc w:val="both"/>
              <w:rPr>
                <w:sz w:val="20"/>
              </w:rPr>
            </w:pPr>
          </w:p>
        </w:tc>
      </w:tr>
      <w:tr w:rsidR="006344F9" w:rsidRPr="00CC344D" w14:paraId="26BA9F46" w14:textId="77777777" w:rsidTr="003A04CF">
        <w:trPr>
          <w:trHeight w:val="423"/>
          <w:jc w:val="center"/>
        </w:trPr>
        <w:tc>
          <w:tcPr>
            <w:tcW w:w="407" w:type="dxa"/>
          </w:tcPr>
          <w:p w14:paraId="1E3F0633" w14:textId="77777777" w:rsidR="006344F9" w:rsidRPr="00CC344D" w:rsidRDefault="006344F9" w:rsidP="00CF7618">
            <w:pPr>
              <w:autoSpaceDE w:val="0"/>
              <w:autoSpaceDN w:val="0"/>
              <w:adjustRightInd w:val="0"/>
              <w:contextualSpacing/>
              <w:jc w:val="both"/>
              <w:rPr>
                <w:sz w:val="20"/>
              </w:rPr>
            </w:pPr>
            <w:r w:rsidRPr="00CC344D">
              <w:rPr>
                <w:sz w:val="20"/>
              </w:rPr>
              <w:t>4</w:t>
            </w:r>
          </w:p>
        </w:tc>
        <w:tc>
          <w:tcPr>
            <w:tcW w:w="2139" w:type="dxa"/>
          </w:tcPr>
          <w:p w14:paraId="72DDA1F3" w14:textId="77777777" w:rsidR="006344F9" w:rsidRPr="00CC344D" w:rsidRDefault="006344F9" w:rsidP="00CF7618">
            <w:pPr>
              <w:pStyle w:val="Default"/>
              <w:jc w:val="both"/>
              <w:rPr>
                <w:rFonts w:ascii="Times New Roman" w:hAnsi="Times New Roman" w:cs="Times New Roman"/>
                <w:sz w:val="20"/>
                <w:szCs w:val="20"/>
              </w:rPr>
            </w:pPr>
            <w:r w:rsidRPr="00CC344D">
              <w:rPr>
                <w:rFonts w:ascii="Times New Roman" w:hAnsi="Times New Roman" w:cs="Times New Roman"/>
                <w:sz w:val="20"/>
                <w:szCs w:val="20"/>
              </w:rPr>
              <w:t xml:space="preserve">Принятие решений по выделению бюджетных средств </w:t>
            </w:r>
          </w:p>
          <w:p w14:paraId="3B9AD5CC" w14:textId="77777777" w:rsidR="006344F9" w:rsidRPr="00CC344D" w:rsidRDefault="006344F9" w:rsidP="00CF7618">
            <w:pPr>
              <w:autoSpaceDE w:val="0"/>
              <w:autoSpaceDN w:val="0"/>
              <w:adjustRightInd w:val="0"/>
              <w:contextualSpacing/>
              <w:jc w:val="both"/>
              <w:rPr>
                <w:sz w:val="20"/>
              </w:rPr>
            </w:pPr>
          </w:p>
        </w:tc>
        <w:tc>
          <w:tcPr>
            <w:tcW w:w="2326" w:type="dxa"/>
          </w:tcPr>
          <w:p w14:paraId="3E08C9F4" w14:textId="6FD0FE34" w:rsidR="006344F9" w:rsidRPr="0033221D" w:rsidRDefault="006344F9" w:rsidP="00CF7618">
            <w:pPr>
              <w:autoSpaceDE w:val="0"/>
              <w:autoSpaceDN w:val="0"/>
              <w:adjustRightInd w:val="0"/>
              <w:contextualSpacing/>
              <w:jc w:val="both"/>
              <w:rPr>
                <w:sz w:val="20"/>
              </w:rPr>
            </w:pPr>
            <w:r w:rsidRPr="0033221D">
              <w:rPr>
                <w:sz w:val="20"/>
              </w:rPr>
              <w:t xml:space="preserve">Администрация МО </w:t>
            </w:r>
            <w:r w:rsidRPr="0033221D">
              <w:rPr>
                <w:color w:val="000000"/>
                <w:sz w:val="20"/>
              </w:rPr>
              <w:t>«</w:t>
            </w:r>
            <w:r w:rsidR="0033221D" w:rsidRPr="0033221D">
              <w:rPr>
                <w:color w:val="000000"/>
                <w:sz w:val="20"/>
              </w:rPr>
              <w:t xml:space="preserve">Егорьевский </w:t>
            </w:r>
            <w:r w:rsidR="00DD5666" w:rsidRPr="0033221D">
              <w:rPr>
                <w:color w:val="000000"/>
                <w:sz w:val="20"/>
              </w:rPr>
              <w:t>сельсовет</w:t>
            </w:r>
            <w:r w:rsidRPr="0033221D">
              <w:rPr>
                <w:color w:val="000000"/>
                <w:sz w:val="20"/>
              </w:rPr>
              <w:t xml:space="preserve">», </w:t>
            </w:r>
          </w:p>
        </w:tc>
        <w:tc>
          <w:tcPr>
            <w:tcW w:w="2492" w:type="dxa"/>
          </w:tcPr>
          <w:p w14:paraId="72385D1F" w14:textId="77777777" w:rsidR="006344F9" w:rsidRPr="00CC344D" w:rsidRDefault="006344F9" w:rsidP="00CF7618">
            <w:pPr>
              <w:pStyle w:val="Default"/>
              <w:jc w:val="both"/>
              <w:rPr>
                <w:rFonts w:ascii="Times New Roman" w:hAnsi="Times New Roman" w:cs="Times New Roman"/>
                <w:sz w:val="20"/>
                <w:szCs w:val="20"/>
              </w:rPr>
            </w:pPr>
            <w:r w:rsidRPr="00CC344D">
              <w:rPr>
                <w:rFonts w:ascii="Times New Roman" w:hAnsi="Times New Roman" w:cs="Times New Roman"/>
                <w:sz w:val="20"/>
                <w:szCs w:val="20"/>
              </w:rPr>
              <w:t xml:space="preserve">Ежегодно (на очередной финансовый год) </w:t>
            </w:r>
          </w:p>
          <w:p w14:paraId="7759530A" w14:textId="77777777" w:rsidR="006344F9" w:rsidRPr="00CC344D" w:rsidRDefault="006344F9" w:rsidP="00CF7618">
            <w:pPr>
              <w:autoSpaceDE w:val="0"/>
              <w:autoSpaceDN w:val="0"/>
              <w:adjustRightInd w:val="0"/>
              <w:contextualSpacing/>
              <w:jc w:val="both"/>
              <w:rPr>
                <w:sz w:val="20"/>
              </w:rPr>
            </w:pPr>
          </w:p>
        </w:tc>
        <w:tc>
          <w:tcPr>
            <w:tcW w:w="2554" w:type="dxa"/>
          </w:tcPr>
          <w:p w14:paraId="38D38C50" w14:textId="77777777" w:rsidR="006344F9" w:rsidRPr="00CC344D" w:rsidRDefault="006344F9" w:rsidP="00CF7618">
            <w:pPr>
              <w:autoSpaceDE w:val="0"/>
              <w:autoSpaceDN w:val="0"/>
              <w:adjustRightInd w:val="0"/>
              <w:contextualSpacing/>
              <w:jc w:val="both"/>
              <w:rPr>
                <w:sz w:val="20"/>
              </w:rPr>
            </w:pPr>
            <w:r w:rsidRPr="00CC344D">
              <w:rPr>
                <w:sz w:val="20"/>
              </w:rPr>
              <w:t xml:space="preserve">В соответствии с документами о бюджетном устройстве и бюджетном процессе в муниципальном образовании </w:t>
            </w:r>
          </w:p>
        </w:tc>
      </w:tr>
      <w:tr w:rsidR="006344F9" w:rsidRPr="00CC344D" w14:paraId="7900FCCC" w14:textId="77777777" w:rsidTr="003A04CF">
        <w:trPr>
          <w:trHeight w:val="1156"/>
          <w:jc w:val="center"/>
        </w:trPr>
        <w:tc>
          <w:tcPr>
            <w:tcW w:w="407" w:type="dxa"/>
          </w:tcPr>
          <w:p w14:paraId="607CFB79" w14:textId="77777777" w:rsidR="006344F9" w:rsidRPr="00CC344D" w:rsidRDefault="006344F9" w:rsidP="00CF7618">
            <w:pPr>
              <w:autoSpaceDE w:val="0"/>
              <w:autoSpaceDN w:val="0"/>
              <w:adjustRightInd w:val="0"/>
              <w:contextualSpacing/>
              <w:jc w:val="both"/>
              <w:rPr>
                <w:sz w:val="20"/>
              </w:rPr>
            </w:pPr>
            <w:r w:rsidRPr="00CC344D">
              <w:rPr>
                <w:sz w:val="20"/>
              </w:rPr>
              <w:t>5</w:t>
            </w:r>
          </w:p>
        </w:tc>
        <w:tc>
          <w:tcPr>
            <w:tcW w:w="2139" w:type="dxa"/>
          </w:tcPr>
          <w:p w14:paraId="5BE21CFC" w14:textId="25812F82" w:rsidR="006344F9" w:rsidRPr="00CC344D" w:rsidRDefault="006344F9" w:rsidP="003A04CF">
            <w:pPr>
              <w:pStyle w:val="Default"/>
              <w:jc w:val="both"/>
              <w:rPr>
                <w:b/>
                <w:sz w:val="20"/>
              </w:rPr>
            </w:pPr>
            <w:r w:rsidRPr="00CC344D">
              <w:rPr>
                <w:rFonts w:ascii="Times New Roman" w:hAnsi="Times New Roman" w:cs="Times New Roman"/>
                <w:sz w:val="20"/>
                <w:szCs w:val="20"/>
              </w:rPr>
              <w:t xml:space="preserve">Решение, подготовка и проведение конкурсов на привлечение инвесторов </w:t>
            </w:r>
          </w:p>
        </w:tc>
        <w:tc>
          <w:tcPr>
            <w:tcW w:w="2326" w:type="dxa"/>
          </w:tcPr>
          <w:p w14:paraId="7AEEBF5F" w14:textId="203117F8" w:rsidR="006344F9" w:rsidRPr="0033221D" w:rsidRDefault="006344F9" w:rsidP="003A04CF">
            <w:pPr>
              <w:pStyle w:val="Default"/>
              <w:jc w:val="both"/>
              <w:rPr>
                <w:rFonts w:ascii="Times New Roman" w:hAnsi="Times New Roman" w:cs="Times New Roman"/>
                <w:sz w:val="20"/>
                <w:szCs w:val="20"/>
              </w:rPr>
            </w:pPr>
            <w:r w:rsidRPr="0033221D">
              <w:rPr>
                <w:rFonts w:ascii="Times New Roman" w:hAnsi="Times New Roman" w:cs="Times New Roman"/>
                <w:sz w:val="20"/>
                <w:szCs w:val="20"/>
              </w:rPr>
              <w:t>Администрация МО «</w:t>
            </w:r>
            <w:r w:rsidR="0033221D" w:rsidRPr="0033221D">
              <w:rPr>
                <w:rFonts w:ascii="Times New Roman" w:hAnsi="Times New Roman" w:cs="Times New Roman"/>
                <w:sz w:val="20"/>
                <w:szCs w:val="20"/>
              </w:rPr>
              <w:t xml:space="preserve">Егорьевский </w:t>
            </w:r>
            <w:r w:rsidR="00DD5666" w:rsidRPr="0033221D">
              <w:rPr>
                <w:rFonts w:ascii="Times New Roman" w:hAnsi="Times New Roman" w:cs="Times New Roman"/>
                <w:sz w:val="20"/>
                <w:szCs w:val="20"/>
              </w:rPr>
              <w:t xml:space="preserve"> сельсовет</w:t>
            </w:r>
            <w:r w:rsidRPr="0033221D">
              <w:rPr>
                <w:rFonts w:ascii="Times New Roman" w:hAnsi="Times New Roman" w:cs="Times New Roman"/>
                <w:sz w:val="20"/>
                <w:szCs w:val="20"/>
              </w:rPr>
              <w:t>», ресурсоснабжающие организации</w:t>
            </w:r>
          </w:p>
        </w:tc>
        <w:tc>
          <w:tcPr>
            <w:tcW w:w="2492" w:type="dxa"/>
          </w:tcPr>
          <w:p w14:paraId="44EB2994" w14:textId="330E53D5" w:rsidR="006344F9" w:rsidRPr="00CC344D" w:rsidRDefault="006344F9" w:rsidP="003A04CF">
            <w:pPr>
              <w:pStyle w:val="Default"/>
              <w:jc w:val="both"/>
              <w:rPr>
                <w:sz w:val="20"/>
              </w:rPr>
            </w:pPr>
            <w:r w:rsidRPr="00CC344D">
              <w:rPr>
                <w:rFonts w:ascii="Times New Roman" w:hAnsi="Times New Roman" w:cs="Times New Roman"/>
                <w:sz w:val="20"/>
                <w:szCs w:val="20"/>
              </w:rPr>
              <w:t xml:space="preserve">Ежегодно (на очередной финансовый год) </w:t>
            </w:r>
          </w:p>
        </w:tc>
        <w:tc>
          <w:tcPr>
            <w:tcW w:w="2554" w:type="dxa"/>
          </w:tcPr>
          <w:p w14:paraId="0CA6E08B" w14:textId="4C3A33AE" w:rsidR="006344F9" w:rsidRPr="00CC344D" w:rsidRDefault="006344F9" w:rsidP="00CF7618">
            <w:pPr>
              <w:autoSpaceDE w:val="0"/>
              <w:autoSpaceDN w:val="0"/>
              <w:adjustRightInd w:val="0"/>
              <w:contextualSpacing/>
              <w:jc w:val="both"/>
              <w:rPr>
                <w:sz w:val="20"/>
              </w:rPr>
            </w:pPr>
            <w:r w:rsidRPr="00CC344D">
              <w:rPr>
                <w:sz w:val="20"/>
              </w:rPr>
              <w:t>Нормативно-правовые акты по</w:t>
            </w:r>
            <w:r w:rsidR="00DD5666">
              <w:rPr>
                <w:sz w:val="20"/>
              </w:rPr>
              <w:t xml:space="preserve"> </w:t>
            </w:r>
            <w:r w:rsidRPr="00CC344D">
              <w:rPr>
                <w:sz w:val="20"/>
              </w:rPr>
              <w:t xml:space="preserve">реализация инвестиционных проектов на территории </w:t>
            </w:r>
            <w:r w:rsidR="00DD5666">
              <w:rPr>
                <w:sz w:val="20"/>
              </w:rPr>
              <w:t>МО</w:t>
            </w:r>
            <w:r w:rsidRPr="00CC344D">
              <w:rPr>
                <w:sz w:val="20"/>
              </w:rPr>
              <w:t xml:space="preserve"> и Курской области</w:t>
            </w:r>
          </w:p>
        </w:tc>
      </w:tr>
    </w:tbl>
    <w:p w14:paraId="35EF292D" w14:textId="77777777" w:rsidR="006344F9" w:rsidRPr="005A10CF" w:rsidRDefault="006344F9" w:rsidP="006344F9">
      <w:pPr>
        <w:autoSpaceDE w:val="0"/>
        <w:autoSpaceDN w:val="0"/>
        <w:adjustRightInd w:val="0"/>
        <w:rPr>
          <w:b/>
          <w:bCs/>
          <w:color w:val="000000"/>
          <w:szCs w:val="24"/>
        </w:rPr>
      </w:pPr>
    </w:p>
    <w:p w14:paraId="330B81FC" w14:textId="5FEB522F" w:rsidR="006344F9" w:rsidRPr="00195184" w:rsidRDefault="00DD2665" w:rsidP="007A2175">
      <w:pPr>
        <w:pStyle w:val="2"/>
        <w:rPr>
          <w:i w:val="0"/>
          <w:iCs/>
          <w:color w:val="000000"/>
          <w:szCs w:val="24"/>
        </w:rPr>
      </w:pPr>
      <w:bookmarkStart w:id="88" w:name="_Toc170246384"/>
      <w:r w:rsidRPr="00195184">
        <w:rPr>
          <w:i w:val="0"/>
          <w:iCs/>
          <w:color w:val="000000"/>
          <w:szCs w:val="24"/>
        </w:rPr>
        <w:t>7</w:t>
      </w:r>
      <w:r w:rsidR="006344F9" w:rsidRPr="00195184">
        <w:rPr>
          <w:i w:val="0"/>
          <w:iCs/>
          <w:color w:val="000000"/>
          <w:szCs w:val="24"/>
        </w:rPr>
        <w:t>.3. Порядок предоставления отчетности по выполнению программы</w:t>
      </w:r>
      <w:bookmarkEnd w:id="88"/>
      <w:r w:rsidR="006344F9" w:rsidRPr="00195184">
        <w:rPr>
          <w:i w:val="0"/>
          <w:iCs/>
          <w:color w:val="000000"/>
          <w:szCs w:val="24"/>
        </w:rPr>
        <w:t xml:space="preserve"> </w:t>
      </w:r>
    </w:p>
    <w:p w14:paraId="5B8663D5" w14:textId="77777777" w:rsidR="006344F9" w:rsidRPr="005A10CF" w:rsidRDefault="006344F9" w:rsidP="006344F9">
      <w:pPr>
        <w:autoSpaceDE w:val="0"/>
        <w:autoSpaceDN w:val="0"/>
        <w:adjustRightInd w:val="0"/>
        <w:rPr>
          <w:color w:val="000000"/>
          <w:szCs w:val="24"/>
        </w:rPr>
      </w:pPr>
    </w:p>
    <w:p w14:paraId="4DB0C090" w14:textId="2140F9A5" w:rsidR="006344F9" w:rsidRPr="005972DC" w:rsidRDefault="006344F9" w:rsidP="006344F9">
      <w:pPr>
        <w:autoSpaceDE w:val="0"/>
        <w:autoSpaceDN w:val="0"/>
        <w:adjustRightInd w:val="0"/>
        <w:rPr>
          <w:b/>
          <w:color w:val="000000"/>
        </w:rPr>
      </w:pPr>
      <w:r w:rsidRPr="005972DC">
        <w:rPr>
          <w:b/>
          <w:color w:val="000000"/>
        </w:rPr>
        <w:lastRenderedPageBreak/>
        <w:t xml:space="preserve">Таблица </w:t>
      </w:r>
      <w:r w:rsidR="00DD2665">
        <w:rPr>
          <w:b/>
          <w:color w:val="000000"/>
        </w:rPr>
        <w:t>7</w:t>
      </w:r>
      <w:r w:rsidRPr="005972DC">
        <w:rPr>
          <w:b/>
          <w:color w:val="000000"/>
        </w:rPr>
        <w:t xml:space="preserve">.2. Порядок мониторинга и предоставления отчетности по выполнению программы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
        <w:gridCol w:w="2685"/>
        <w:gridCol w:w="6666"/>
      </w:tblGrid>
      <w:tr w:rsidR="006344F9" w:rsidRPr="005A10CF" w14:paraId="0CC94BD2" w14:textId="77777777" w:rsidTr="007C79CD">
        <w:trPr>
          <w:trHeight w:val="385"/>
        </w:trPr>
        <w:tc>
          <w:tcPr>
            <w:tcW w:w="459" w:type="dxa"/>
          </w:tcPr>
          <w:p w14:paraId="10D83A85" w14:textId="77777777" w:rsidR="006344F9" w:rsidRPr="005A10CF" w:rsidRDefault="006344F9" w:rsidP="00DD5666">
            <w:pPr>
              <w:jc w:val="center"/>
              <w:rPr>
                <w:b/>
                <w:color w:val="2D2D2D"/>
                <w:spacing w:val="1"/>
              </w:rPr>
            </w:pPr>
            <w:r w:rsidRPr="005A10CF">
              <w:rPr>
                <w:b/>
                <w:color w:val="2D2D2D"/>
                <w:spacing w:val="1"/>
              </w:rPr>
              <w:t>№</w:t>
            </w:r>
          </w:p>
        </w:tc>
        <w:tc>
          <w:tcPr>
            <w:tcW w:w="2685" w:type="dxa"/>
          </w:tcPr>
          <w:p w14:paraId="5249AA80" w14:textId="1217E72F" w:rsidR="006344F9" w:rsidRPr="005A10CF" w:rsidRDefault="006344F9" w:rsidP="00DD5666">
            <w:pPr>
              <w:jc w:val="center"/>
              <w:rPr>
                <w:b/>
                <w:color w:val="2D2D2D"/>
                <w:spacing w:val="1"/>
              </w:rPr>
            </w:pPr>
            <w:r w:rsidRPr="005A10CF">
              <w:rPr>
                <w:b/>
                <w:bCs/>
              </w:rPr>
              <w:t>Наименование</w:t>
            </w:r>
          </w:p>
        </w:tc>
        <w:tc>
          <w:tcPr>
            <w:tcW w:w="6666" w:type="dxa"/>
          </w:tcPr>
          <w:p w14:paraId="6F1ED474" w14:textId="3A0CB7DD" w:rsidR="006344F9" w:rsidRPr="005A10CF" w:rsidRDefault="006344F9" w:rsidP="00DD5666">
            <w:pPr>
              <w:jc w:val="center"/>
              <w:rPr>
                <w:b/>
                <w:color w:val="2D2D2D"/>
                <w:spacing w:val="1"/>
              </w:rPr>
            </w:pPr>
            <w:r w:rsidRPr="005A10CF">
              <w:rPr>
                <w:b/>
                <w:bCs/>
              </w:rPr>
              <w:t>Описание</w:t>
            </w:r>
          </w:p>
        </w:tc>
      </w:tr>
      <w:tr w:rsidR="006344F9" w:rsidRPr="005A10CF" w14:paraId="00725C01" w14:textId="77777777" w:rsidTr="007C79CD">
        <w:trPr>
          <w:trHeight w:val="526"/>
        </w:trPr>
        <w:tc>
          <w:tcPr>
            <w:tcW w:w="459" w:type="dxa"/>
          </w:tcPr>
          <w:p w14:paraId="216E7D80" w14:textId="77777777" w:rsidR="006344F9" w:rsidRPr="005A10CF" w:rsidRDefault="006344F9" w:rsidP="00CF7618">
            <w:pPr>
              <w:rPr>
                <w:b/>
                <w:color w:val="2D2D2D"/>
                <w:spacing w:val="1"/>
              </w:rPr>
            </w:pPr>
          </w:p>
        </w:tc>
        <w:tc>
          <w:tcPr>
            <w:tcW w:w="2685" w:type="dxa"/>
          </w:tcPr>
          <w:p w14:paraId="26D1528C" w14:textId="77777777"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Документы, устанавливающие порядок мониторинга и предоставления отчетности по выполнению Программы </w:t>
            </w:r>
          </w:p>
          <w:p w14:paraId="47587D6E" w14:textId="77777777" w:rsidR="006344F9" w:rsidRPr="005A10CF" w:rsidRDefault="006344F9" w:rsidP="00CF7618">
            <w:pPr>
              <w:rPr>
                <w:b/>
                <w:color w:val="2D2D2D"/>
                <w:spacing w:val="1"/>
              </w:rPr>
            </w:pPr>
            <w:r w:rsidRPr="005A10CF">
              <w:t xml:space="preserve">(в том числе, но не ограничиваясь) </w:t>
            </w:r>
          </w:p>
        </w:tc>
        <w:tc>
          <w:tcPr>
            <w:tcW w:w="6666" w:type="dxa"/>
          </w:tcPr>
          <w:p w14:paraId="28D0C41F" w14:textId="77777777"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 Федеральный закон от 30.12.2004 г. № 210-ФЗ «Об основах регулирования тарифов организаций коммунального комплекса»; </w:t>
            </w:r>
          </w:p>
          <w:p w14:paraId="6C00A6F6" w14:textId="77777777"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 Приказ от 14.04.2008 г. №48 Министерства регионального развития Российской Федерации «Об утверждении Методики проведения мониторинга выполнения производственных и инвестиционных программ организаций коммунального комплекса»; </w:t>
            </w:r>
          </w:p>
          <w:p w14:paraId="70121311" w14:textId="77777777" w:rsidR="006344F9" w:rsidRPr="005A10CF" w:rsidRDefault="006344F9" w:rsidP="00CF7618">
            <w:pPr>
              <w:pStyle w:val="Default"/>
              <w:rPr>
                <w:rFonts w:ascii="Times New Roman" w:hAnsi="Times New Roman"/>
                <w:b/>
                <w:color w:val="2D2D2D"/>
                <w:spacing w:val="1"/>
              </w:rPr>
            </w:pPr>
            <w:r w:rsidRPr="005A10CF">
              <w:rPr>
                <w:rFonts w:ascii="Times New Roman" w:hAnsi="Times New Roman" w:cs="Times New Roman"/>
                <w:sz w:val="22"/>
                <w:szCs w:val="22"/>
              </w:rPr>
              <w:t xml:space="preserve"> Приказ от 28.10.2013 №397/ГС Министерства регионального развития Российской Федерации «О порядке проведения мониторинга разработки и утверждения программ комплексного развития систем коммунальной инфраструктуры поселений, городских округов». </w:t>
            </w:r>
          </w:p>
        </w:tc>
      </w:tr>
      <w:tr w:rsidR="006344F9" w:rsidRPr="005A10CF" w14:paraId="020DC51E" w14:textId="77777777" w:rsidTr="007C79CD">
        <w:trPr>
          <w:trHeight w:val="554"/>
        </w:trPr>
        <w:tc>
          <w:tcPr>
            <w:tcW w:w="459" w:type="dxa"/>
          </w:tcPr>
          <w:p w14:paraId="3E404A56" w14:textId="77777777" w:rsidR="006344F9" w:rsidRPr="005A10CF" w:rsidRDefault="006344F9" w:rsidP="00CF7618">
            <w:pPr>
              <w:rPr>
                <w:b/>
                <w:color w:val="2D2D2D"/>
                <w:spacing w:val="1"/>
              </w:rPr>
            </w:pPr>
          </w:p>
        </w:tc>
        <w:tc>
          <w:tcPr>
            <w:tcW w:w="2685" w:type="dxa"/>
          </w:tcPr>
          <w:p w14:paraId="43709305" w14:textId="77777777"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Основные задачи осуществления мониторинга реализации Программы </w:t>
            </w:r>
          </w:p>
          <w:p w14:paraId="50C4FA96" w14:textId="77777777" w:rsidR="006344F9" w:rsidRPr="005A10CF" w:rsidRDefault="006344F9" w:rsidP="00CF7618">
            <w:pPr>
              <w:rPr>
                <w:b/>
                <w:color w:val="2D2D2D"/>
                <w:spacing w:val="1"/>
              </w:rPr>
            </w:pPr>
          </w:p>
        </w:tc>
        <w:tc>
          <w:tcPr>
            <w:tcW w:w="6666" w:type="dxa"/>
          </w:tcPr>
          <w:p w14:paraId="2FCE292E" w14:textId="77777777"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Формирование комплексного подхода, преодоление ведомственных и межмуниципальных барьеров при реализации программ комплексного развития систем коммунальной инфраструктуры города; </w:t>
            </w:r>
          </w:p>
          <w:p w14:paraId="130E97A4" w14:textId="77777777"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 создание эффективного механизма контроля над достижением целевых показателей при вложении средств бюджетов (всех уровней) в коммунальную инфраструктуру и программы комплексного развития, инвестиционные программы ресурсоснабжающих организаций, государственные программы, включающие мероприятия, направленные на развитие коммунальной инфраструктуры; </w:t>
            </w:r>
          </w:p>
          <w:p w14:paraId="31DC1E75" w14:textId="1643665F"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 создание системы, ориентированной на результат в реализации программ комплексного развития, позволяющей решать вопросы на межмуниципальном уровне с учетом интересов МО </w:t>
            </w:r>
            <w:r w:rsidRPr="005A10CF">
              <w:rPr>
                <w:rFonts w:ascii="Times New Roman" w:hAnsi="Times New Roman" w:cs="Times New Roman"/>
              </w:rPr>
              <w:t>«</w:t>
            </w:r>
            <w:r w:rsidR="00DD5666" w:rsidRPr="00DD5666">
              <w:rPr>
                <w:rFonts w:ascii="Times New Roman" w:hAnsi="Times New Roman" w:cs="Times New Roman"/>
                <w:sz w:val="22"/>
                <w:szCs w:val="22"/>
              </w:rPr>
              <w:t>Котовский сельсовет</w:t>
            </w:r>
            <w:r w:rsidRPr="005A10CF">
              <w:rPr>
                <w:rFonts w:ascii="Times New Roman" w:hAnsi="Times New Roman" w:cs="Times New Roman"/>
              </w:rPr>
              <w:t>»</w:t>
            </w:r>
            <w:r w:rsidRPr="005A10CF">
              <w:rPr>
                <w:rFonts w:ascii="Times New Roman" w:hAnsi="Times New Roman" w:cs="Times New Roman"/>
                <w:sz w:val="22"/>
                <w:szCs w:val="22"/>
              </w:rPr>
              <w:t xml:space="preserve"> в целом; </w:t>
            </w:r>
          </w:p>
          <w:p w14:paraId="64894AF7" w14:textId="77777777" w:rsidR="006344F9" w:rsidRPr="005A10CF" w:rsidRDefault="006344F9" w:rsidP="00CF7618">
            <w:pPr>
              <w:rPr>
                <w:b/>
                <w:color w:val="2D2D2D"/>
                <w:spacing w:val="1"/>
              </w:rPr>
            </w:pPr>
            <w:r w:rsidRPr="005A10CF">
              <w:t xml:space="preserve"> создание на базе генеральных планов и документов территориального планирования поселений, городских округов, в рамках долгосрочной концепции развития субъекта Российской Федерации, единой обновляемой электронной информационной базы существующего состояния и перспективы развития коммунальной инфраструктуры поселений, городских округов. </w:t>
            </w:r>
          </w:p>
        </w:tc>
      </w:tr>
      <w:tr w:rsidR="006344F9" w:rsidRPr="005A10CF" w14:paraId="3AC7F96F" w14:textId="77777777" w:rsidTr="007C79CD">
        <w:trPr>
          <w:trHeight w:val="554"/>
        </w:trPr>
        <w:tc>
          <w:tcPr>
            <w:tcW w:w="459" w:type="dxa"/>
          </w:tcPr>
          <w:p w14:paraId="654FCC24" w14:textId="77777777" w:rsidR="006344F9" w:rsidRPr="005A10CF" w:rsidRDefault="006344F9" w:rsidP="00CF7618">
            <w:pPr>
              <w:rPr>
                <w:b/>
                <w:color w:val="2D2D2D"/>
                <w:spacing w:val="1"/>
              </w:rPr>
            </w:pPr>
          </w:p>
        </w:tc>
        <w:tc>
          <w:tcPr>
            <w:tcW w:w="2685" w:type="dxa"/>
          </w:tcPr>
          <w:p w14:paraId="41575C6B" w14:textId="77777777"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Основные принципы мониторинга </w:t>
            </w:r>
          </w:p>
          <w:p w14:paraId="4F814F75" w14:textId="77777777" w:rsidR="006344F9" w:rsidRPr="005A10CF" w:rsidRDefault="006344F9" w:rsidP="00CF7618">
            <w:pPr>
              <w:pStyle w:val="Default"/>
              <w:rPr>
                <w:rFonts w:ascii="Times New Roman" w:hAnsi="Times New Roman" w:cs="Times New Roman"/>
                <w:sz w:val="22"/>
                <w:szCs w:val="22"/>
              </w:rPr>
            </w:pPr>
          </w:p>
        </w:tc>
        <w:tc>
          <w:tcPr>
            <w:tcW w:w="6666" w:type="dxa"/>
          </w:tcPr>
          <w:p w14:paraId="2ED22C7F" w14:textId="77777777"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 достоверность - использование точной и достоверной информации, формализация методов сбора информации (информация, используемая в рамках мониторинга, должна быть качественной и характеризоваться высокой степенью достоверности); </w:t>
            </w:r>
          </w:p>
          <w:p w14:paraId="5001DAAE" w14:textId="77777777"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 актуальность - информация, используемая в рамках мониторинга, должна отражать существующее положение по выполнению разработки, утверждения, реализации программы комплексного развития коммунальной инфраструктуры на основе отчетных документов органов местного самоуправления (актов, ведомостей, отчетов и пр.); </w:t>
            </w:r>
          </w:p>
          <w:p w14:paraId="722F172E" w14:textId="77777777"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 доступность - информация о результатах мониторинга должна быть доступной для потребителей товаров и услуг организаций коммунального комплекса; </w:t>
            </w:r>
          </w:p>
          <w:p w14:paraId="139934FA" w14:textId="77777777"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 постоянство - мониторинг должен проводиться регулярно в соответствии со сроками, установленными настоящим Порядком; </w:t>
            </w:r>
          </w:p>
          <w:p w14:paraId="779218A2" w14:textId="77777777" w:rsidR="006344F9" w:rsidRPr="005A10CF" w:rsidRDefault="006344F9" w:rsidP="00CF7618">
            <w:pPr>
              <w:pStyle w:val="Default"/>
              <w:rPr>
                <w:rFonts w:ascii="Times New Roman" w:hAnsi="Times New Roman" w:cs="Times New Roman"/>
                <w:color w:val="auto"/>
                <w:sz w:val="22"/>
                <w:szCs w:val="22"/>
              </w:rPr>
            </w:pPr>
            <w:r w:rsidRPr="005A10CF">
              <w:rPr>
                <w:rFonts w:ascii="Times New Roman" w:hAnsi="Times New Roman" w:cs="Times New Roman"/>
                <w:sz w:val="22"/>
                <w:szCs w:val="22"/>
              </w:rPr>
              <w:lastRenderedPageBreak/>
              <w:t xml:space="preserve"> единство - ведение мониторинга в единых формах и единицах измерения. </w:t>
            </w:r>
          </w:p>
        </w:tc>
      </w:tr>
      <w:tr w:rsidR="006344F9" w:rsidRPr="005A10CF" w14:paraId="2B75C253" w14:textId="77777777" w:rsidTr="007C79CD">
        <w:trPr>
          <w:trHeight w:val="554"/>
        </w:trPr>
        <w:tc>
          <w:tcPr>
            <w:tcW w:w="459" w:type="dxa"/>
          </w:tcPr>
          <w:p w14:paraId="24B8F776" w14:textId="77777777" w:rsidR="006344F9" w:rsidRPr="005A10CF" w:rsidRDefault="006344F9" w:rsidP="00CF7618">
            <w:pPr>
              <w:rPr>
                <w:b/>
                <w:color w:val="2D2D2D"/>
                <w:spacing w:val="1"/>
              </w:rPr>
            </w:pPr>
          </w:p>
        </w:tc>
        <w:tc>
          <w:tcPr>
            <w:tcW w:w="2685" w:type="dxa"/>
          </w:tcPr>
          <w:p w14:paraId="66FA1F10" w14:textId="77777777"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Основные источники сбора и систематизации информации о выполнении Программы </w:t>
            </w:r>
          </w:p>
          <w:p w14:paraId="2486A7AB" w14:textId="77777777" w:rsidR="006344F9" w:rsidRPr="005A10CF" w:rsidRDefault="006344F9" w:rsidP="00CF7618">
            <w:pPr>
              <w:pStyle w:val="Default"/>
              <w:rPr>
                <w:rFonts w:ascii="Times New Roman" w:hAnsi="Times New Roman" w:cs="Times New Roman"/>
                <w:sz w:val="22"/>
                <w:szCs w:val="22"/>
              </w:rPr>
            </w:pPr>
          </w:p>
        </w:tc>
        <w:tc>
          <w:tcPr>
            <w:tcW w:w="6666" w:type="dxa"/>
          </w:tcPr>
          <w:p w14:paraId="5CDB1274" w14:textId="77777777"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 орган местного самоуправления поселения, городского округа; </w:t>
            </w:r>
          </w:p>
          <w:p w14:paraId="5B5FC2FB" w14:textId="77777777"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 организации, осуществляющие электро-, газо-, тепло-, водоснабжение и водоотведение, утилизацию, обезвреживание и захоронение твердых бытовых отходов. </w:t>
            </w:r>
          </w:p>
          <w:p w14:paraId="03C80508" w14:textId="77777777" w:rsidR="006344F9" w:rsidRPr="005A10CF" w:rsidRDefault="006344F9" w:rsidP="00CF7618">
            <w:pPr>
              <w:pStyle w:val="Default"/>
              <w:rPr>
                <w:rFonts w:ascii="Times New Roman" w:hAnsi="Times New Roman" w:cs="Times New Roman"/>
                <w:color w:val="auto"/>
                <w:sz w:val="22"/>
                <w:szCs w:val="22"/>
              </w:rPr>
            </w:pPr>
            <w:r w:rsidRPr="005A10CF">
              <w:rPr>
                <w:rFonts w:ascii="Times New Roman" w:hAnsi="Times New Roman" w:cs="Times New Roman"/>
                <w:sz w:val="22"/>
                <w:szCs w:val="22"/>
              </w:rPr>
              <w:t xml:space="preserve"> организации, осуществляющие разработку документов территориального планирования в границах городского округа </w:t>
            </w:r>
          </w:p>
        </w:tc>
      </w:tr>
      <w:tr w:rsidR="006344F9" w:rsidRPr="005A10CF" w14:paraId="318B1E93" w14:textId="77777777" w:rsidTr="007C79CD">
        <w:trPr>
          <w:trHeight w:val="554"/>
        </w:trPr>
        <w:tc>
          <w:tcPr>
            <w:tcW w:w="459" w:type="dxa"/>
          </w:tcPr>
          <w:p w14:paraId="5FACA964" w14:textId="77777777" w:rsidR="006344F9" w:rsidRPr="005A10CF" w:rsidRDefault="006344F9" w:rsidP="00CF7618">
            <w:pPr>
              <w:rPr>
                <w:b/>
                <w:color w:val="2D2D2D"/>
                <w:spacing w:val="1"/>
              </w:rPr>
            </w:pPr>
          </w:p>
        </w:tc>
        <w:tc>
          <w:tcPr>
            <w:tcW w:w="2685" w:type="dxa"/>
          </w:tcPr>
          <w:p w14:paraId="7DEB46DA" w14:textId="77777777"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Основное положение проведения мониторинга программ комплексного развития </w:t>
            </w:r>
          </w:p>
          <w:p w14:paraId="460A1E1E" w14:textId="77777777" w:rsidR="006344F9" w:rsidRPr="005A10CF" w:rsidRDefault="006344F9" w:rsidP="00CF7618">
            <w:pPr>
              <w:pStyle w:val="Default"/>
              <w:rPr>
                <w:rFonts w:ascii="Times New Roman" w:hAnsi="Times New Roman" w:cs="Times New Roman"/>
                <w:sz w:val="22"/>
                <w:szCs w:val="22"/>
              </w:rPr>
            </w:pPr>
          </w:p>
        </w:tc>
        <w:tc>
          <w:tcPr>
            <w:tcW w:w="6666" w:type="dxa"/>
          </w:tcPr>
          <w:p w14:paraId="0D3247BB" w14:textId="77777777"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Мониторинг представляет собой механизм общесистемной координации действий поселений, городских округов по разработке и совершенствованию программ комплексного развития, направленный на обеспечение их соответствия генеральным планам поселений, городских округов, мероприятиям, предусмотренным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 а также на недопущение отсутствия взаимосвязи мероприятий, предусмотренных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электроснабжения, схемами водоснабжения и водоотведения, программами в области обращения с отходами. </w:t>
            </w:r>
          </w:p>
          <w:p w14:paraId="5CF69AD0" w14:textId="77777777"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Мониторинг программ комплексного развития осуществляет уполномоченный орган государственной власти субъекта Российской Федерации: </w:t>
            </w:r>
          </w:p>
          <w:p w14:paraId="7B9DFB25" w14:textId="77777777"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 определяет цели и задачи для каждого этапа проведения мониторинга; </w:t>
            </w:r>
          </w:p>
          <w:p w14:paraId="76B8B59F" w14:textId="77777777"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 формирует систему и перечень индикаторов, необходимых для каждого этапа проведения мониторинга отражающих реализацию поставленных целей и задач мониторинга и программы комплексного развития; </w:t>
            </w:r>
          </w:p>
          <w:p w14:paraId="271C8648" w14:textId="77777777"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 утверждает формат и периодичность предоставления информации, необходимой для анализа соответствия запланированных мероприятий и фактических результатов программы комплексного развития, а также для оперативного контроля хода мониторинга; </w:t>
            </w:r>
          </w:p>
          <w:p w14:paraId="0C5832D4" w14:textId="77777777"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 устанавливает значения показателей надежности, качества и энергетической эффективности объектов электро-, газо-, тепло-, водоснабжения и водоотведения, утилизации, обезвреживания и захоронения твердых бытовых отходов </w:t>
            </w:r>
          </w:p>
          <w:p w14:paraId="2EA2AB1C" w14:textId="77777777" w:rsidR="006344F9" w:rsidRPr="005A10CF" w:rsidRDefault="006344F9" w:rsidP="00CF7618">
            <w:pPr>
              <w:pStyle w:val="Default"/>
              <w:rPr>
                <w:rFonts w:ascii="Times New Roman" w:hAnsi="Times New Roman" w:cs="Times New Roman"/>
                <w:color w:val="auto"/>
                <w:sz w:val="22"/>
                <w:szCs w:val="22"/>
              </w:rPr>
            </w:pPr>
          </w:p>
        </w:tc>
      </w:tr>
      <w:tr w:rsidR="006344F9" w:rsidRPr="005A10CF" w14:paraId="7B839862" w14:textId="77777777" w:rsidTr="007C79CD">
        <w:trPr>
          <w:trHeight w:val="554"/>
        </w:trPr>
        <w:tc>
          <w:tcPr>
            <w:tcW w:w="459" w:type="dxa"/>
          </w:tcPr>
          <w:p w14:paraId="4120B93B" w14:textId="77777777" w:rsidR="006344F9" w:rsidRPr="005A10CF" w:rsidRDefault="006344F9" w:rsidP="00CF7618">
            <w:pPr>
              <w:rPr>
                <w:b/>
                <w:color w:val="2D2D2D"/>
                <w:spacing w:val="1"/>
              </w:rPr>
            </w:pPr>
          </w:p>
        </w:tc>
        <w:tc>
          <w:tcPr>
            <w:tcW w:w="2685" w:type="dxa"/>
          </w:tcPr>
          <w:p w14:paraId="1F6EDF62" w14:textId="77777777"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Периодичность предоставления информации по результатам мониторинга </w:t>
            </w:r>
          </w:p>
        </w:tc>
        <w:tc>
          <w:tcPr>
            <w:tcW w:w="6666" w:type="dxa"/>
          </w:tcPr>
          <w:p w14:paraId="7B7C68FF" w14:textId="32BB1691"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 ежеквартально (до 10 числа следующего месяца) - информация по итогам мониторинга предоставляется муниципальному образованию; </w:t>
            </w:r>
          </w:p>
          <w:p w14:paraId="6ED4F9E4" w14:textId="4E5D7A2A"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по итогам полугодия (года) (до 15 числа следующего месяца) - информация по итогам мониторинга предоставляется МО.</w:t>
            </w:r>
          </w:p>
        </w:tc>
      </w:tr>
      <w:tr w:rsidR="006344F9" w:rsidRPr="005A10CF" w14:paraId="61CDF3F9" w14:textId="77777777" w:rsidTr="007C79CD">
        <w:trPr>
          <w:trHeight w:val="554"/>
        </w:trPr>
        <w:tc>
          <w:tcPr>
            <w:tcW w:w="459" w:type="dxa"/>
          </w:tcPr>
          <w:p w14:paraId="0279F1D9" w14:textId="77777777" w:rsidR="006344F9" w:rsidRPr="005A10CF" w:rsidRDefault="006344F9" w:rsidP="00CF7618">
            <w:pPr>
              <w:rPr>
                <w:b/>
                <w:color w:val="2D2D2D"/>
                <w:spacing w:val="1"/>
              </w:rPr>
            </w:pPr>
          </w:p>
        </w:tc>
        <w:tc>
          <w:tcPr>
            <w:tcW w:w="2685" w:type="dxa"/>
          </w:tcPr>
          <w:p w14:paraId="1B3FCA41" w14:textId="77777777"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Ответственность за проведение мониторинга </w:t>
            </w:r>
          </w:p>
          <w:p w14:paraId="793EF0D6" w14:textId="77777777" w:rsidR="006344F9" w:rsidRPr="005A10CF" w:rsidRDefault="006344F9" w:rsidP="00CF7618">
            <w:pPr>
              <w:pStyle w:val="Default"/>
              <w:rPr>
                <w:rFonts w:ascii="Times New Roman" w:hAnsi="Times New Roman" w:cs="Times New Roman"/>
                <w:sz w:val="22"/>
                <w:szCs w:val="22"/>
              </w:rPr>
            </w:pPr>
          </w:p>
        </w:tc>
        <w:tc>
          <w:tcPr>
            <w:tcW w:w="6666" w:type="dxa"/>
          </w:tcPr>
          <w:p w14:paraId="7EAA2EAF" w14:textId="7593D084" w:rsidR="006344F9" w:rsidRPr="005A10CF" w:rsidRDefault="006344F9" w:rsidP="00CF7618">
            <w:pPr>
              <w:pStyle w:val="Default"/>
              <w:rPr>
                <w:rFonts w:ascii="Times New Roman" w:hAnsi="Times New Roman" w:cs="Times New Roman"/>
                <w:sz w:val="22"/>
                <w:szCs w:val="22"/>
              </w:rPr>
            </w:pPr>
            <w:r w:rsidRPr="005A10CF">
              <w:rPr>
                <w:rFonts w:ascii="Times New Roman" w:hAnsi="Times New Roman" w:cs="Times New Roman"/>
                <w:sz w:val="22"/>
                <w:szCs w:val="22"/>
              </w:rPr>
              <w:t xml:space="preserve">Глава  </w:t>
            </w:r>
            <w:r w:rsidR="00DD5666">
              <w:rPr>
                <w:rFonts w:ascii="Times New Roman" w:hAnsi="Times New Roman" w:cs="Times New Roman"/>
                <w:sz w:val="22"/>
                <w:szCs w:val="22"/>
              </w:rPr>
              <w:t>муниципального образования</w:t>
            </w:r>
            <w:r w:rsidRPr="005A10CF">
              <w:rPr>
                <w:rFonts w:ascii="Times New Roman" w:hAnsi="Times New Roman" w:cs="Times New Roman"/>
                <w:sz w:val="22"/>
                <w:szCs w:val="22"/>
              </w:rPr>
              <w:t xml:space="preserve"> несёт ответственность за качественное проведение мониторинга и своевременное </w:t>
            </w:r>
            <w:r w:rsidRPr="005A10CF">
              <w:rPr>
                <w:rFonts w:ascii="Times New Roman" w:hAnsi="Times New Roman" w:cs="Times New Roman"/>
                <w:sz w:val="22"/>
                <w:szCs w:val="22"/>
              </w:rPr>
              <w:lastRenderedPageBreak/>
              <w:t xml:space="preserve">предоставление отчетов о реализации мероприятий программы комплексного развития </w:t>
            </w:r>
          </w:p>
        </w:tc>
      </w:tr>
    </w:tbl>
    <w:p w14:paraId="24B5BEF9" w14:textId="77777777" w:rsidR="006344F9" w:rsidRDefault="006344F9" w:rsidP="006344F9">
      <w:pPr>
        <w:autoSpaceDE w:val="0"/>
        <w:autoSpaceDN w:val="0"/>
        <w:adjustRightInd w:val="0"/>
        <w:rPr>
          <w:b/>
          <w:bCs/>
          <w:color w:val="000000"/>
          <w:szCs w:val="24"/>
        </w:rPr>
      </w:pPr>
    </w:p>
    <w:p w14:paraId="35156FCC" w14:textId="61ECA6D5" w:rsidR="006344F9" w:rsidRPr="00195184" w:rsidRDefault="00DD2665" w:rsidP="007A2175">
      <w:pPr>
        <w:pStyle w:val="2"/>
        <w:rPr>
          <w:i w:val="0"/>
          <w:iCs/>
          <w:color w:val="000000"/>
          <w:szCs w:val="24"/>
        </w:rPr>
      </w:pPr>
      <w:bookmarkStart w:id="89" w:name="_Toc170246385"/>
      <w:r w:rsidRPr="00195184">
        <w:rPr>
          <w:i w:val="0"/>
          <w:iCs/>
          <w:color w:val="000000"/>
          <w:szCs w:val="24"/>
        </w:rPr>
        <w:t>7</w:t>
      </w:r>
      <w:r w:rsidR="006344F9" w:rsidRPr="00195184">
        <w:rPr>
          <w:i w:val="0"/>
          <w:iCs/>
          <w:color w:val="000000"/>
          <w:szCs w:val="24"/>
        </w:rPr>
        <w:t>.4. Порядок и сроки корректировки программы</w:t>
      </w:r>
      <w:bookmarkEnd w:id="89"/>
      <w:r w:rsidR="006344F9" w:rsidRPr="00195184">
        <w:rPr>
          <w:i w:val="0"/>
          <w:iCs/>
          <w:color w:val="000000"/>
          <w:szCs w:val="24"/>
        </w:rPr>
        <w:t xml:space="preserve"> </w:t>
      </w:r>
    </w:p>
    <w:p w14:paraId="72D44486" w14:textId="77777777" w:rsidR="00DD5666" w:rsidRDefault="00DD5666" w:rsidP="006344F9">
      <w:pPr>
        <w:autoSpaceDE w:val="0"/>
        <w:autoSpaceDN w:val="0"/>
        <w:adjustRightInd w:val="0"/>
        <w:jc w:val="both"/>
        <w:rPr>
          <w:color w:val="000000"/>
          <w:szCs w:val="24"/>
        </w:rPr>
      </w:pPr>
    </w:p>
    <w:p w14:paraId="126EC4DF" w14:textId="42B347BF" w:rsidR="006344F9" w:rsidRPr="005A10CF" w:rsidRDefault="006344F9" w:rsidP="006344F9">
      <w:pPr>
        <w:autoSpaceDE w:val="0"/>
        <w:autoSpaceDN w:val="0"/>
        <w:adjustRightInd w:val="0"/>
        <w:jc w:val="both"/>
        <w:rPr>
          <w:color w:val="000000"/>
          <w:szCs w:val="24"/>
        </w:rPr>
      </w:pPr>
      <w:r w:rsidRPr="005A10CF">
        <w:rPr>
          <w:color w:val="000000"/>
          <w:szCs w:val="24"/>
        </w:rPr>
        <w:t xml:space="preserve">Разработка и последующая корректировка Программы базируется на необходимости достижения целевых уровней муниципальных стандартов качества предоставления коммунальных услуг при соблюдении ограничений по платежной способности потребителей, то есть при обеспечении не только технической, но и экономической доступности коммунальных услуг. </w:t>
      </w:r>
    </w:p>
    <w:p w14:paraId="3E8357BC" w14:textId="1772B4B2" w:rsidR="006344F9" w:rsidRPr="005A10CF" w:rsidRDefault="006344F9" w:rsidP="006344F9">
      <w:pPr>
        <w:jc w:val="both"/>
        <w:rPr>
          <w:color w:val="000000"/>
          <w:szCs w:val="24"/>
        </w:rPr>
      </w:pPr>
      <w:r w:rsidRPr="005A10CF">
        <w:rPr>
          <w:color w:val="000000"/>
          <w:szCs w:val="24"/>
        </w:rPr>
        <w:t>Программа разрабатывается на срок до 20</w:t>
      </w:r>
      <w:r w:rsidR="00DD5666">
        <w:rPr>
          <w:color w:val="000000"/>
          <w:szCs w:val="24"/>
        </w:rPr>
        <w:t>3</w:t>
      </w:r>
      <w:r w:rsidR="00C30950">
        <w:rPr>
          <w:color w:val="000000"/>
          <w:szCs w:val="24"/>
        </w:rPr>
        <w:t>3</w:t>
      </w:r>
      <w:r w:rsidRPr="005A10CF">
        <w:rPr>
          <w:color w:val="000000"/>
          <w:szCs w:val="24"/>
        </w:rPr>
        <w:t xml:space="preserve"> года. Предложения по корректировке программы осуществляются при необходимости по итогам мониторинга ее реализации.</w:t>
      </w:r>
    </w:p>
    <w:p w14:paraId="4FC98E07" w14:textId="77777777" w:rsidR="006344F9" w:rsidRDefault="006344F9" w:rsidP="006344F9">
      <w:pPr>
        <w:autoSpaceDE w:val="0"/>
        <w:autoSpaceDN w:val="0"/>
        <w:adjustRightInd w:val="0"/>
        <w:rPr>
          <w:color w:val="000000"/>
          <w:szCs w:val="24"/>
        </w:rPr>
      </w:pPr>
      <w:r w:rsidRPr="005A10CF">
        <w:rPr>
          <w:color w:val="000000"/>
          <w:szCs w:val="24"/>
        </w:rPr>
        <w:t>Предложения по корректировке программы комплексного развития должны содержать:</w:t>
      </w:r>
    </w:p>
    <w:p w14:paraId="025A8E5E" w14:textId="77777777" w:rsidR="006344F9" w:rsidRDefault="006344F9" w:rsidP="006344F9">
      <w:pPr>
        <w:numPr>
          <w:ilvl w:val="0"/>
          <w:numId w:val="22"/>
        </w:numPr>
        <w:autoSpaceDE w:val="0"/>
        <w:autoSpaceDN w:val="0"/>
        <w:adjustRightInd w:val="0"/>
        <w:spacing w:after="202"/>
        <w:rPr>
          <w:color w:val="000000"/>
          <w:szCs w:val="24"/>
        </w:rPr>
      </w:pPr>
      <w:r w:rsidRPr="003D36B4">
        <w:rPr>
          <w:color w:val="000000"/>
          <w:szCs w:val="24"/>
        </w:rPr>
        <w:t>описание фактической ситуации (фактическое значение показателей на момент сбора информации, описание условий внешней среды);</w:t>
      </w:r>
    </w:p>
    <w:p w14:paraId="67146E3C" w14:textId="77777777" w:rsidR="006344F9" w:rsidRDefault="006344F9" w:rsidP="006344F9">
      <w:pPr>
        <w:numPr>
          <w:ilvl w:val="0"/>
          <w:numId w:val="22"/>
        </w:numPr>
        <w:autoSpaceDE w:val="0"/>
        <w:autoSpaceDN w:val="0"/>
        <w:adjustRightInd w:val="0"/>
        <w:spacing w:after="202"/>
        <w:rPr>
          <w:color w:val="000000"/>
          <w:szCs w:val="24"/>
        </w:rPr>
      </w:pPr>
      <w:r w:rsidRPr="003D36B4">
        <w:rPr>
          <w:color w:val="000000"/>
          <w:szCs w:val="24"/>
        </w:rPr>
        <w:t xml:space="preserve">анализ ситуации в динамике (сравнение фактического значения показателей на момент сбора информации с точкой начала реализации программы); </w:t>
      </w:r>
    </w:p>
    <w:p w14:paraId="15D5D595" w14:textId="77777777" w:rsidR="006344F9" w:rsidRDefault="006344F9" w:rsidP="006344F9">
      <w:pPr>
        <w:numPr>
          <w:ilvl w:val="0"/>
          <w:numId w:val="22"/>
        </w:numPr>
        <w:autoSpaceDE w:val="0"/>
        <w:autoSpaceDN w:val="0"/>
        <w:adjustRightInd w:val="0"/>
        <w:rPr>
          <w:color w:val="000000"/>
          <w:szCs w:val="24"/>
        </w:rPr>
      </w:pPr>
      <w:r w:rsidRPr="003D36B4">
        <w:rPr>
          <w:color w:val="000000"/>
          <w:szCs w:val="24"/>
        </w:rPr>
        <w:t>анализ эффективности реализации программы комплексного развития соотношения (сравнительный анализ затрат, направленных на реализацию программы комплексного развития, с полученным эффектом);</w:t>
      </w:r>
    </w:p>
    <w:p w14:paraId="476F812E" w14:textId="77777777" w:rsidR="006344F9" w:rsidRPr="003D36B4" w:rsidRDefault="006344F9" w:rsidP="006344F9">
      <w:pPr>
        <w:numPr>
          <w:ilvl w:val="0"/>
          <w:numId w:val="22"/>
        </w:numPr>
        <w:autoSpaceDE w:val="0"/>
        <w:autoSpaceDN w:val="0"/>
        <w:adjustRightInd w:val="0"/>
        <w:rPr>
          <w:color w:val="000000"/>
          <w:szCs w:val="24"/>
        </w:rPr>
      </w:pPr>
      <w:r w:rsidRPr="003D36B4">
        <w:rPr>
          <w:color w:val="000000"/>
          <w:szCs w:val="24"/>
        </w:rPr>
        <w:t xml:space="preserve">выводы и рекомендации. </w:t>
      </w:r>
    </w:p>
    <w:p w14:paraId="1BBBA990" w14:textId="77777777" w:rsidR="006344F9" w:rsidRPr="005A10CF" w:rsidRDefault="006344F9" w:rsidP="006344F9">
      <w:pPr>
        <w:autoSpaceDE w:val="0"/>
        <w:autoSpaceDN w:val="0"/>
        <w:adjustRightInd w:val="0"/>
        <w:rPr>
          <w:color w:val="000000"/>
          <w:szCs w:val="24"/>
        </w:rPr>
      </w:pPr>
    </w:p>
    <w:p w14:paraId="534E96FD" w14:textId="77777777" w:rsidR="007C79CD" w:rsidRDefault="006344F9" w:rsidP="006344F9">
      <w:pPr>
        <w:autoSpaceDE w:val="0"/>
        <w:autoSpaceDN w:val="0"/>
        <w:adjustRightInd w:val="0"/>
        <w:jc w:val="both"/>
        <w:rPr>
          <w:color w:val="000000"/>
          <w:szCs w:val="24"/>
        </w:rPr>
      </w:pPr>
      <w:r w:rsidRPr="005A10CF">
        <w:rPr>
          <w:color w:val="000000"/>
          <w:szCs w:val="24"/>
        </w:rPr>
        <w:t xml:space="preserve">Предложения по корректировке Программы согласовываются главой </w:t>
      </w:r>
      <w:r w:rsidR="007C79CD">
        <w:rPr>
          <w:color w:val="000000"/>
          <w:szCs w:val="24"/>
        </w:rPr>
        <w:t>МО</w:t>
      </w:r>
      <w:r w:rsidRPr="005A10CF">
        <w:rPr>
          <w:color w:val="000000"/>
          <w:szCs w:val="24"/>
        </w:rPr>
        <w:t xml:space="preserve"> и являются основанием для</w:t>
      </w:r>
      <w:r w:rsidR="007C79CD">
        <w:rPr>
          <w:color w:val="000000"/>
          <w:szCs w:val="24"/>
        </w:rPr>
        <w:t>:</w:t>
      </w:r>
    </w:p>
    <w:p w14:paraId="5BB96309" w14:textId="0AAED74D" w:rsidR="007C79CD" w:rsidRDefault="006344F9" w:rsidP="006344F9">
      <w:pPr>
        <w:autoSpaceDE w:val="0"/>
        <w:autoSpaceDN w:val="0"/>
        <w:adjustRightInd w:val="0"/>
        <w:jc w:val="both"/>
        <w:rPr>
          <w:color w:val="000000"/>
          <w:szCs w:val="24"/>
        </w:rPr>
      </w:pPr>
      <w:r w:rsidRPr="005A10CF">
        <w:rPr>
          <w:color w:val="000000"/>
          <w:szCs w:val="24"/>
        </w:rPr>
        <w:t> корректировки перечня мероприятий и изменения схем электро-, газо-,  водоснабжения и водоотведения, программ в области обращения с отходами</w:t>
      </w:r>
      <w:r w:rsidR="007C79CD">
        <w:rPr>
          <w:color w:val="000000"/>
          <w:szCs w:val="24"/>
        </w:rPr>
        <w:t>;</w:t>
      </w:r>
    </w:p>
    <w:p w14:paraId="0964C9B7" w14:textId="09033949" w:rsidR="006344F9" w:rsidRPr="005A10CF" w:rsidRDefault="006344F9" w:rsidP="006344F9">
      <w:pPr>
        <w:autoSpaceDE w:val="0"/>
        <w:autoSpaceDN w:val="0"/>
        <w:adjustRightInd w:val="0"/>
        <w:jc w:val="both"/>
        <w:rPr>
          <w:color w:val="000000"/>
          <w:szCs w:val="24"/>
        </w:rPr>
      </w:pPr>
      <w:r w:rsidRPr="005A10CF">
        <w:rPr>
          <w:color w:val="000000"/>
          <w:szCs w:val="24"/>
        </w:rPr>
        <w:t xml:space="preserve"> внесения изменений в программу комплексного развития. </w:t>
      </w:r>
    </w:p>
    <w:p w14:paraId="7A9B2122" w14:textId="77777777" w:rsidR="006344F9" w:rsidRPr="005A10CF" w:rsidRDefault="006344F9" w:rsidP="006344F9">
      <w:pPr>
        <w:autoSpaceDE w:val="0"/>
        <w:autoSpaceDN w:val="0"/>
        <w:adjustRightInd w:val="0"/>
        <w:rPr>
          <w:color w:val="000000"/>
          <w:szCs w:val="24"/>
        </w:rPr>
      </w:pPr>
    </w:p>
    <w:p w14:paraId="2C530346" w14:textId="77777777" w:rsidR="006344F9" w:rsidRPr="005A10CF" w:rsidRDefault="006344F9" w:rsidP="006344F9">
      <w:pPr>
        <w:autoSpaceDE w:val="0"/>
        <w:autoSpaceDN w:val="0"/>
        <w:adjustRightInd w:val="0"/>
        <w:jc w:val="both"/>
        <w:rPr>
          <w:color w:val="000000"/>
          <w:szCs w:val="24"/>
        </w:rPr>
      </w:pPr>
      <w:r w:rsidRPr="005A10CF">
        <w:rPr>
          <w:color w:val="000000"/>
          <w:szCs w:val="24"/>
        </w:rPr>
        <w:t xml:space="preserve">В случае если в содержание мероприятий, установленных схемой и программой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 вносятся изменения, соответствующие изменения должны вноситься и в Программу. </w:t>
      </w:r>
    </w:p>
    <w:p w14:paraId="07B159E4" w14:textId="73E81828" w:rsidR="006344F9" w:rsidRDefault="006344F9" w:rsidP="006344F9">
      <w:pPr>
        <w:jc w:val="both"/>
        <w:rPr>
          <w:color w:val="000000"/>
          <w:szCs w:val="24"/>
        </w:rPr>
      </w:pPr>
      <w:r w:rsidRPr="005A10CF">
        <w:rPr>
          <w:color w:val="000000"/>
          <w:szCs w:val="24"/>
        </w:rPr>
        <w:t>Корректировка Программы осуществляется в соответствии с требованиями к разработке и утверждению программы. Проект корректировки программы подлежит опубликованию в порядке, установленном для официального опубликования муниципальных правовых актов, иной официальной информации, не менее чем за две недели до ее утверждения, а также рекомендуется размещение на официальном сайте городского округа в сети Интернет. Заинтересованные лица вправе представить свои предложения по проекту корректировки программы</w:t>
      </w:r>
      <w:r w:rsidRPr="003D36B4">
        <w:rPr>
          <w:color w:val="000000"/>
          <w:szCs w:val="24"/>
        </w:rPr>
        <w:t>. Утвержденная корректировка программы подлежит опубликованию в порядке, установленном для официального опубликования муниципальных правовых актов, иной официальной информации, а также размещается на официальном сайте МО «</w:t>
      </w:r>
      <w:r w:rsidR="0033221D">
        <w:rPr>
          <w:color w:val="000000"/>
          <w:szCs w:val="24"/>
        </w:rPr>
        <w:t>Егорьевский</w:t>
      </w:r>
      <w:r w:rsidR="0033221D" w:rsidRPr="00DD5666">
        <w:rPr>
          <w:color w:val="000000"/>
          <w:sz w:val="22"/>
          <w:szCs w:val="22"/>
        </w:rPr>
        <w:t xml:space="preserve"> </w:t>
      </w:r>
      <w:r w:rsidR="00DD5666" w:rsidRPr="00DD5666">
        <w:rPr>
          <w:color w:val="000000"/>
          <w:sz w:val="22"/>
          <w:szCs w:val="22"/>
        </w:rPr>
        <w:t xml:space="preserve"> сельсовет</w:t>
      </w:r>
      <w:r w:rsidRPr="003D36B4">
        <w:rPr>
          <w:color w:val="000000"/>
          <w:szCs w:val="24"/>
        </w:rPr>
        <w:t>» в сети Интернет.</w:t>
      </w:r>
    </w:p>
    <w:p w14:paraId="39D241EA" w14:textId="77777777" w:rsidR="006344F9" w:rsidRDefault="006344F9" w:rsidP="006344F9">
      <w:pPr>
        <w:jc w:val="both"/>
        <w:rPr>
          <w:b/>
          <w:color w:val="000000"/>
          <w:szCs w:val="24"/>
        </w:rPr>
      </w:pPr>
    </w:p>
    <w:p w14:paraId="52378FCA" w14:textId="77777777" w:rsidR="006344F9" w:rsidRPr="002F6612" w:rsidRDefault="006344F9" w:rsidP="006344F9">
      <w:pPr>
        <w:jc w:val="both"/>
        <w:rPr>
          <w:b/>
          <w:color w:val="2D2D2D"/>
          <w:spacing w:val="1"/>
          <w:szCs w:val="24"/>
        </w:rPr>
      </w:pPr>
      <w:r w:rsidRPr="002F6612">
        <w:rPr>
          <w:b/>
          <w:color w:val="000000"/>
          <w:szCs w:val="24"/>
        </w:rPr>
        <w:t>ИО директора  ООО «</w:t>
      </w:r>
      <w:proofErr w:type="spellStart"/>
      <w:r w:rsidRPr="002F6612">
        <w:rPr>
          <w:b/>
          <w:color w:val="000000"/>
          <w:szCs w:val="24"/>
        </w:rPr>
        <w:t>ЖилКомКонсалт</w:t>
      </w:r>
      <w:proofErr w:type="spellEnd"/>
      <w:r>
        <w:rPr>
          <w:b/>
          <w:color w:val="000000"/>
          <w:szCs w:val="24"/>
        </w:rPr>
        <w:t>»</w:t>
      </w:r>
      <w:r w:rsidRPr="002F6612">
        <w:rPr>
          <w:b/>
          <w:color w:val="000000"/>
          <w:szCs w:val="24"/>
        </w:rPr>
        <w:t xml:space="preserve">                                                            </w:t>
      </w:r>
      <w:proofErr w:type="spellStart"/>
      <w:r w:rsidRPr="002F6612">
        <w:rPr>
          <w:b/>
          <w:color w:val="000000"/>
          <w:szCs w:val="24"/>
        </w:rPr>
        <w:t>И.М.Ерохин</w:t>
      </w:r>
      <w:proofErr w:type="spellEnd"/>
    </w:p>
    <w:p w14:paraId="6A1615E4" w14:textId="77777777" w:rsidR="006344F9" w:rsidRDefault="006344F9"/>
    <w:sectPr w:rsidR="006344F9" w:rsidSect="007C79CD">
      <w:headerReference w:type="default" r:id="rId24"/>
      <w:footerReference w:type="default" r:id="rId25"/>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19E7E" w14:textId="77777777" w:rsidR="00047A67" w:rsidRDefault="00047A67" w:rsidP="00ED58FD">
      <w:r>
        <w:separator/>
      </w:r>
    </w:p>
  </w:endnote>
  <w:endnote w:type="continuationSeparator" w:id="0">
    <w:p w14:paraId="4DDB71A4" w14:textId="77777777" w:rsidR="00047A67" w:rsidRDefault="00047A67" w:rsidP="00ED5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CC"/>
    <w:family w:val="roman"/>
    <w:pitch w:val="variable"/>
    <w:sig w:usb0="E0002EFF" w:usb1="C000785B" w:usb2="00000009" w:usb3="00000000" w:csb0="000001FF" w:csb1="00000000"/>
  </w:font>
  <w:font w:name="Lucidasans">
    <w:altName w:val="Times New Roman"/>
    <w:charset w:val="00"/>
    <w:family w:val="auto"/>
    <w:pitch w:val="default"/>
    <w:sig w:usb0="00000000"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ISOCPEUR">
    <w:altName w:val="Arial"/>
    <w:charset w:val="CC"/>
    <w:family w:val="swiss"/>
    <w:pitch w:val="default"/>
    <w:sig w:usb0="00000000" w:usb1="00000000" w:usb2="00000000" w:usb3="00000000" w:csb0="00000005" w:csb1="00000000"/>
  </w:font>
  <w:font w:name="TimesDL">
    <w:altName w:val="Times New Roman"/>
    <w:charset w:val="00"/>
    <w:family w:val="auto"/>
    <w:pitch w:val="default"/>
    <w:sig w:usb0="00000000"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84A56" w14:textId="77777777" w:rsidR="00C41938" w:rsidRDefault="00C41938">
    <w:pPr>
      <w:pStyle w:val="afa"/>
      <w:framePr w:wrap="around" w:vAnchor="text" w:hAnchor="margin" w:xAlign="right" w:y="1"/>
      <w:rPr>
        <w:rStyle w:val="80"/>
      </w:rPr>
    </w:pPr>
    <w:r>
      <w:rPr>
        <w:rStyle w:val="80"/>
      </w:rPr>
      <w:fldChar w:fldCharType="begin"/>
    </w:r>
    <w:r>
      <w:rPr>
        <w:rStyle w:val="80"/>
      </w:rPr>
      <w:instrText xml:space="preserve">PAGE  </w:instrText>
    </w:r>
    <w:r>
      <w:rPr>
        <w:rStyle w:val="80"/>
      </w:rPr>
      <w:fldChar w:fldCharType="end"/>
    </w:r>
  </w:p>
  <w:p w14:paraId="1A089FAF" w14:textId="77777777" w:rsidR="00C41938" w:rsidRDefault="00C41938">
    <w:pPr>
      <w:ind w:right="360"/>
    </w:pPr>
  </w:p>
  <w:p w14:paraId="57E2B944" w14:textId="77777777" w:rsidR="00C41938" w:rsidRDefault="00C4193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9808348"/>
    </w:sdtPr>
    <w:sdtEndPr/>
    <w:sdtContent>
      <w:p w14:paraId="495240A2" w14:textId="77777777" w:rsidR="00C41938" w:rsidRDefault="00C41938">
        <w:pPr>
          <w:pStyle w:val="afa"/>
          <w:jc w:val="right"/>
        </w:pPr>
        <w:r>
          <w:t xml:space="preserve">Страница  </w:t>
        </w:r>
        <w:r>
          <w:fldChar w:fldCharType="begin"/>
        </w:r>
        <w:r>
          <w:instrText>PAGE   \* MERGEFORMAT</w:instrText>
        </w:r>
        <w:r>
          <w:fldChar w:fldCharType="separate"/>
        </w:r>
        <w:r>
          <w:rPr>
            <w:noProof/>
          </w:rPr>
          <w:t>35</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7435456"/>
      <w:docPartObj>
        <w:docPartGallery w:val="Page Numbers (Bottom of Page)"/>
        <w:docPartUnique/>
      </w:docPartObj>
    </w:sdtPr>
    <w:sdtEndPr/>
    <w:sdtContent>
      <w:p w14:paraId="1185469F" w14:textId="43CB15ED" w:rsidR="00593010" w:rsidRDefault="00593010">
        <w:pPr>
          <w:pStyle w:val="aff5"/>
          <w:jc w:val="right"/>
        </w:pPr>
        <w:r>
          <w:fldChar w:fldCharType="begin"/>
        </w:r>
        <w:r>
          <w:instrText>PAGE   \* MERGEFORMAT</w:instrText>
        </w:r>
        <w:r>
          <w:fldChar w:fldCharType="separate"/>
        </w:r>
        <w:r w:rsidR="000E4137">
          <w:rPr>
            <w:noProof/>
          </w:rPr>
          <w:t>88</w:t>
        </w:r>
        <w:r>
          <w:fldChar w:fldCharType="end"/>
        </w:r>
      </w:p>
    </w:sdtContent>
  </w:sdt>
  <w:p w14:paraId="42A20E21" w14:textId="77777777" w:rsidR="00593010" w:rsidRDefault="00593010">
    <w:pPr>
      <w:pStyle w:val="af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CCD71" w14:textId="77777777" w:rsidR="00047A67" w:rsidRDefault="00047A67" w:rsidP="00ED58FD">
      <w:r>
        <w:separator/>
      </w:r>
    </w:p>
  </w:footnote>
  <w:footnote w:type="continuationSeparator" w:id="0">
    <w:p w14:paraId="44CE4681" w14:textId="77777777" w:rsidR="00047A67" w:rsidRDefault="00047A67" w:rsidP="00ED58FD">
      <w:r>
        <w:continuationSeparator/>
      </w:r>
    </w:p>
  </w:footnote>
  <w:footnote w:id="1">
    <w:p w14:paraId="65670DE2" w14:textId="77777777" w:rsidR="00C41938" w:rsidRPr="00844DEE" w:rsidRDefault="00C41938" w:rsidP="00C41938">
      <w:pPr>
        <w:pStyle w:val="afa"/>
      </w:pPr>
      <w:r w:rsidRPr="00844DEE">
        <w:rPr>
          <w:rStyle w:val="a5"/>
        </w:rPr>
        <w:footnoteRef/>
      </w:r>
      <w:r w:rsidRPr="00844DEE">
        <w:t xml:space="preserve"> Предположительная численность населения Российской Федерации. Ежегодный статистический бюллетень. М., Государственный комитет Российской Федерации по статистике. (</w:t>
      </w:r>
      <w:smartTag w:uri="urn:schemas-microsoft-com:office:smarttags" w:element="metricconverter">
        <w:smartTagPr>
          <w:attr w:name="ProductID" w:val="2000 г"/>
        </w:smartTagPr>
        <w:r w:rsidRPr="00844DEE">
          <w:t>2000 г</w:t>
        </w:r>
      </w:smartTag>
      <w:r w:rsidRPr="00844DEE">
        <w:t xml:space="preserve">., </w:t>
      </w:r>
      <w:smartTag w:uri="urn:schemas-microsoft-com:office:smarttags" w:element="metricconverter">
        <w:smartTagPr>
          <w:attr w:name="ProductID" w:val="2005 г"/>
        </w:smartTagPr>
        <w:r w:rsidRPr="00844DEE">
          <w:t>2005 г</w:t>
        </w:r>
      </w:smartTag>
      <w:r w:rsidRPr="00844DEE">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C670E" w14:textId="77777777" w:rsidR="00C41938" w:rsidRDefault="00C41938">
    <w:pPr>
      <w:rPr>
        <w:i/>
        <w:sz w:val="20"/>
      </w:rPr>
    </w:pPr>
    <w:r w:rsidRPr="009A43AB">
      <w:rPr>
        <w:i/>
        <w:noProof/>
        <w:sz w:val="20"/>
      </w:rPr>
      <mc:AlternateContent>
        <mc:Choice Requires="wps">
          <w:drawing>
            <wp:anchor distT="0" distB="0" distL="118745" distR="118745" simplePos="0" relativeHeight="251661312" behindDoc="1" locked="0" layoutInCell="1" allowOverlap="0" wp14:anchorId="04A2BEB4" wp14:editId="727AA2AE">
              <wp:simplePos x="0" y="0"/>
              <wp:positionH relativeFrom="page">
                <wp:align>center</wp:align>
              </wp:positionH>
              <wp:positionV relativeFrom="topMargin">
                <wp:align>bottom</wp:align>
              </wp:positionV>
              <wp:extent cx="5950039" cy="270457"/>
              <wp:effectExtent l="0" t="0" r="5715" b="0"/>
              <wp:wrapSquare wrapText="bothSides"/>
              <wp:docPr id="3" name="Прямоугольник 3"/>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8C7D4E" w14:textId="77777777" w:rsidR="00C41938" w:rsidRPr="009A43AB" w:rsidRDefault="00C41938" w:rsidP="00BB3E27">
                          <w:pPr>
                            <w:pStyle w:val="ae"/>
                            <w:rPr>
                              <w:caps/>
                              <w:color w:val="FFFFFF" w:themeColor="background1"/>
                              <w:sz w:val="16"/>
                              <w:szCs w:val="16"/>
                            </w:rPr>
                          </w:pPr>
                          <w:r w:rsidRPr="009A43AB">
                            <w:rPr>
                              <w:caps/>
                              <w:color w:val="FFFFFF" w:themeColor="background1"/>
                              <w:sz w:val="16"/>
                              <w:szCs w:val="16"/>
                            </w:rPr>
                            <w:t xml:space="preserve">ОМ к программе комплексного развития систем </w:t>
                          </w:r>
                          <w:r>
                            <w:rPr>
                              <w:caps/>
                              <w:color w:val="FFFFFF" w:themeColor="background1"/>
                              <w:sz w:val="16"/>
                              <w:szCs w:val="16"/>
                            </w:rPr>
                            <w:t xml:space="preserve">коммунальной инфраструктуры МО «Егорьевский </w:t>
                          </w:r>
                          <w:r w:rsidRPr="009A43AB">
                            <w:rPr>
                              <w:caps/>
                              <w:color w:val="FFFFFF" w:themeColor="background1"/>
                              <w:sz w:val="16"/>
                              <w:szCs w:val="16"/>
                            </w:rPr>
                            <w:t>сельсовет»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4A2BEB4" id="Прямоугольник 3" o:spid="_x0000_s1027" style="position:absolute;margin-left:0;margin-top:0;width:468.5pt;height:21.3pt;z-index:-251655168;visibility:visible;mso-wrap-style:square;mso-width-percent:1000;mso-height-percent:27;mso-wrap-distance-left:9.35pt;mso-wrap-distance-top:0;mso-wrap-distance-right:9.35pt;mso-wrap-distance-bottom:0;mso-position-horizontal:center;mso-position-horizontal-relative:page;mso-position-vertical:bottom;mso-position-vertical-relative:top-margin-area;mso-width-percent:100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" o:allowoverlap="f" fillcolor="#4472c4 [3204]" stroked="f" strokeweight="1pt">
              <v:textbox style="mso-fit-shape-to-text:t">
                <w:txbxContent>
                  <w:p w14:paraId="3D8C7D4E" w14:textId="77777777" w:rsidR="00C41938" w:rsidRPr="009A43AB" w:rsidRDefault="00C41938" w:rsidP="00BB3E27">
                    <w:pPr>
                      <w:pStyle w:val="ae"/>
                      <w:rPr>
                        <w:caps/>
                        <w:color w:val="FFFFFF" w:themeColor="background1"/>
                        <w:sz w:val="16"/>
                        <w:szCs w:val="16"/>
                      </w:rPr>
                    </w:pPr>
                    <w:r w:rsidRPr="009A43AB">
                      <w:rPr>
                        <w:caps/>
                        <w:color w:val="FFFFFF" w:themeColor="background1"/>
                        <w:sz w:val="16"/>
                        <w:szCs w:val="16"/>
                      </w:rPr>
                      <w:t xml:space="preserve">ОМ к программе комплексного развития систем </w:t>
                    </w:r>
                    <w:r>
                      <w:rPr>
                        <w:caps/>
                        <w:color w:val="FFFFFF" w:themeColor="background1"/>
                        <w:sz w:val="16"/>
                        <w:szCs w:val="16"/>
                      </w:rPr>
                      <w:t xml:space="preserve">коммунальной инфраструктуры МО «Егорьевский </w:t>
                    </w:r>
                    <w:r w:rsidRPr="009A43AB">
                      <w:rPr>
                        <w:caps/>
                        <w:color w:val="FFFFFF" w:themeColor="background1"/>
                        <w:sz w:val="16"/>
                        <w:szCs w:val="16"/>
                      </w:rPr>
                      <w:t>сельсовет»</w:t>
                    </w:r>
                  </w:p>
                </w:txbxContent>
              </v:textbox>
              <w10:wrap type="square" anchorx="page"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0FCE4" w14:textId="44E5A4EC" w:rsidR="00593010" w:rsidRPr="004637A5" w:rsidRDefault="00593010">
    <w:pPr>
      <w:pStyle w:val="afc"/>
      <w:rPr>
        <w:i/>
      </w:rPr>
    </w:pPr>
    <w:r w:rsidRPr="004637A5">
      <w:rPr>
        <w:i/>
        <w:noProof/>
      </w:rPr>
      <mc:AlternateContent>
        <mc:Choice Requires="wps">
          <w:drawing>
            <wp:anchor distT="0" distB="0" distL="118745" distR="118745" simplePos="0" relativeHeight="251659264" behindDoc="1" locked="0" layoutInCell="1" allowOverlap="0" wp14:anchorId="1EEC646F" wp14:editId="14A9DEBB">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5715" b="0"/>
              <wp:wrapSquare wrapText="bothSides"/>
              <wp:docPr id="197" name="Прямоугольник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6755CB" w14:textId="037B76A2" w:rsidR="00593010" w:rsidRPr="004637A5" w:rsidRDefault="00593010">
                          <w:pPr>
                            <w:pStyle w:val="afc"/>
                            <w:tabs>
                              <w:tab w:val="clear" w:pos="4677"/>
                              <w:tab w:val="clear" w:pos="9355"/>
                            </w:tabs>
                            <w:jc w:val="center"/>
                            <w:rPr>
                              <w:i/>
                              <w:caps/>
                              <w:color w:val="FFFFFF" w:themeColor="background1"/>
                              <w:sz w:val="16"/>
                              <w:szCs w:val="16"/>
                            </w:rPr>
                          </w:pPr>
                          <w:r w:rsidRPr="004637A5">
                            <w:rPr>
                              <w:i/>
                              <w:caps/>
                              <w:color w:val="FFFFFF" w:themeColor="background1"/>
                              <w:sz w:val="16"/>
                              <w:szCs w:val="16"/>
                            </w:rPr>
                            <w:t xml:space="preserve">Программа комплексного развития систем коммунальной </w:t>
                          </w:r>
                          <w:proofErr w:type="gramStart"/>
                          <w:r w:rsidRPr="004637A5">
                            <w:rPr>
                              <w:i/>
                              <w:caps/>
                              <w:color w:val="FFFFFF" w:themeColor="background1"/>
                              <w:sz w:val="16"/>
                              <w:szCs w:val="16"/>
                            </w:rPr>
                            <w:t>инфраструктуры  МО</w:t>
                          </w:r>
                          <w:proofErr w:type="gramEnd"/>
                          <w:r w:rsidRPr="004637A5">
                            <w:rPr>
                              <w:i/>
                              <w:caps/>
                              <w:color w:val="FFFFFF" w:themeColor="background1"/>
                              <w:sz w:val="16"/>
                              <w:szCs w:val="16"/>
                            </w:rPr>
                            <w:t xml:space="preserve"> «</w:t>
                          </w:r>
                          <w:r w:rsidR="006F2D5D">
                            <w:rPr>
                              <w:i/>
                              <w:caps/>
                              <w:color w:val="FFFFFF" w:themeColor="background1"/>
                              <w:sz w:val="16"/>
                              <w:szCs w:val="16"/>
                            </w:rPr>
                            <w:t>Егорьевский</w:t>
                          </w:r>
                          <w:r w:rsidRPr="004637A5">
                            <w:rPr>
                              <w:i/>
                              <w:caps/>
                              <w:color w:val="FFFFFF" w:themeColor="background1"/>
                              <w:sz w:val="16"/>
                              <w:szCs w:val="16"/>
                            </w:rPr>
                            <w:t xml:space="preserve"> сельсовет»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1EEC646F" id="Прямоугольник 197" o:spid="_x0000_s1028"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" o:allowoverlap="f" fillcolor="#4472c4 [3204]" stroked="f" strokeweight="1pt">
              <v:textbox style="mso-fit-shape-to-text:t">
                <w:txbxContent>
                  <w:p w14:paraId="026755CB" w14:textId="037B76A2" w:rsidR="00593010" w:rsidRPr="004637A5" w:rsidRDefault="00593010">
                    <w:pPr>
                      <w:pStyle w:val="afc"/>
                      <w:tabs>
                        <w:tab w:val="clear" w:pos="4677"/>
                        <w:tab w:val="clear" w:pos="9355"/>
                      </w:tabs>
                      <w:jc w:val="center"/>
                      <w:rPr>
                        <w:i/>
                        <w:caps/>
                        <w:color w:val="FFFFFF" w:themeColor="background1"/>
                        <w:sz w:val="16"/>
                        <w:szCs w:val="16"/>
                      </w:rPr>
                    </w:pPr>
                    <w:r w:rsidRPr="004637A5">
                      <w:rPr>
                        <w:i/>
                        <w:caps/>
                        <w:color w:val="FFFFFF" w:themeColor="background1"/>
                        <w:sz w:val="16"/>
                        <w:szCs w:val="16"/>
                      </w:rPr>
                      <w:t xml:space="preserve">Программа комплексного развития систем коммунальной </w:t>
                    </w:r>
                    <w:proofErr w:type="gramStart"/>
                    <w:r w:rsidRPr="004637A5">
                      <w:rPr>
                        <w:i/>
                        <w:caps/>
                        <w:color w:val="FFFFFF" w:themeColor="background1"/>
                        <w:sz w:val="16"/>
                        <w:szCs w:val="16"/>
                      </w:rPr>
                      <w:t>инфраструктуры  МО</w:t>
                    </w:r>
                    <w:proofErr w:type="gramEnd"/>
                    <w:r w:rsidRPr="004637A5">
                      <w:rPr>
                        <w:i/>
                        <w:caps/>
                        <w:color w:val="FFFFFF" w:themeColor="background1"/>
                        <w:sz w:val="16"/>
                        <w:szCs w:val="16"/>
                      </w:rPr>
                      <w:t xml:space="preserve"> «</w:t>
                    </w:r>
                    <w:r w:rsidR="006F2D5D">
                      <w:rPr>
                        <w:i/>
                        <w:caps/>
                        <w:color w:val="FFFFFF" w:themeColor="background1"/>
                        <w:sz w:val="16"/>
                        <w:szCs w:val="16"/>
                      </w:rPr>
                      <w:t>Егорьевский</w:t>
                    </w:r>
                    <w:r w:rsidRPr="004637A5">
                      <w:rPr>
                        <w:i/>
                        <w:caps/>
                        <w:color w:val="FFFFFF" w:themeColor="background1"/>
                        <w:sz w:val="16"/>
                        <w:szCs w:val="16"/>
                      </w:rPr>
                      <w:t xml:space="preserve"> сельсовет»</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710E64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E"/>
    <w:multiLevelType w:val="singleLevel"/>
    <w:tmpl w:val="0000000E"/>
    <w:lvl w:ilvl="0">
      <w:start w:val="1"/>
      <w:numFmt w:val="decimal"/>
      <w:lvlText w:val="%1."/>
      <w:lvlJc w:val="left"/>
      <w:pPr>
        <w:tabs>
          <w:tab w:val="left" w:pos="360"/>
        </w:tabs>
        <w:ind w:left="360" w:hanging="360"/>
      </w:pPr>
    </w:lvl>
  </w:abstractNum>
  <w:abstractNum w:abstractNumId="2" w15:restartNumberingAfterBreak="0">
    <w:nsid w:val="00000011"/>
    <w:multiLevelType w:val="singleLevel"/>
    <w:tmpl w:val="00000011"/>
    <w:lvl w:ilvl="0">
      <w:start w:val="1"/>
      <w:numFmt w:val="bullet"/>
      <w:lvlText w:val=""/>
      <w:lvlJc w:val="left"/>
      <w:pPr>
        <w:tabs>
          <w:tab w:val="left" w:pos="720"/>
        </w:tabs>
        <w:ind w:left="720" w:hanging="360"/>
      </w:pPr>
      <w:rPr>
        <w:rFonts w:ascii="Symbol" w:hAnsi="Symbol"/>
      </w:rPr>
    </w:lvl>
  </w:abstractNum>
  <w:abstractNum w:abstractNumId="3" w15:restartNumberingAfterBreak="0">
    <w:nsid w:val="00000014"/>
    <w:multiLevelType w:val="singleLevel"/>
    <w:tmpl w:val="00000014"/>
    <w:name w:val="WW8Num20"/>
    <w:lvl w:ilvl="0">
      <w:start w:val="1"/>
      <w:numFmt w:val="bullet"/>
      <w:lvlText w:val=""/>
      <w:lvlJc w:val="left"/>
      <w:pPr>
        <w:tabs>
          <w:tab w:val="num" w:pos="644"/>
        </w:tabs>
        <w:ind w:left="644" w:hanging="360"/>
      </w:pPr>
      <w:rPr>
        <w:rFonts w:ascii="Symbol" w:hAnsi="Symbol"/>
      </w:rPr>
    </w:lvl>
  </w:abstractNum>
  <w:abstractNum w:abstractNumId="4" w15:restartNumberingAfterBreak="0">
    <w:nsid w:val="00000015"/>
    <w:multiLevelType w:val="multilevel"/>
    <w:tmpl w:val="00000015"/>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15:restartNumberingAfterBreak="0">
    <w:nsid w:val="162E08CD"/>
    <w:multiLevelType w:val="hybridMultilevel"/>
    <w:tmpl w:val="9448010C"/>
    <w:lvl w:ilvl="0" w:tplc="584859BE">
      <w:start w:val="2"/>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1B500A67"/>
    <w:multiLevelType w:val="hybridMultilevel"/>
    <w:tmpl w:val="A3603372"/>
    <w:lvl w:ilvl="0" w:tplc="09823020">
      <w:numFmt w:val="bullet"/>
      <w:lvlText w:val="-"/>
      <w:lvlJc w:val="left"/>
      <w:pPr>
        <w:ind w:left="823" w:hanging="360"/>
      </w:pPr>
      <w:rPr>
        <w:rFonts w:ascii="Times New Roman" w:eastAsia="Times New Roman" w:hAnsi="Times New Roman" w:cs="Times New Roman" w:hint="default"/>
        <w:b w:val="0"/>
        <w:bCs w:val="0"/>
        <w:i w:val="0"/>
        <w:iCs w:val="0"/>
        <w:spacing w:val="0"/>
        <w:w w:val="99"/>
        <w:sz w:val="24"/>
        <w:szCs w:val="24"/>
        <w:lang w:val="ru-RU" w:eastAsia="en-US" w:bidi="ar-SA"/>
      </w:rPr>
    </w:lvl>
    <w:lvl w:ilvl="1" w:tplc="90EA0A04">
      <w:numFmt w:val="bullet"/>
      <w:lvlText w:val="•"/>
      <w:lvlJc w:val="left"/>
      <w:pPr>
        <w:ind w:left="1780" w:hanging="360"/>
      </w:pPr>
      <w:rPr>
        <w:rFonts w:hint="default"/>
        <w:lang w:val="ru-RU" w:eastAsia="en-US" w:bidi="ar-SA"/>
      </w:rPr>
    </w:lvl>
    <w:lvl w:ilvl="2" w:tplc="BCB4DA18">
      <w:numFmt w:val="bullet"/>
      <w:lvlText w:val="•"/>
      <w:lvlJc w:val="left"/>
      <w:pPr>
        <w:ind w:left="2740" w:hanging="360"/>
      </w:pPr>
      <w:rPr>
        <w:rFonts w:hint="default"/>
        <w:lang w:val="ru-RU" w:eastAsia="en-US" w:bidi="ar-SA"/>
      </w:rPr>
    </w:lvl>
    <w:lvl w:ilvl="3" w:tplc="4E5C9238">
      <w:numFmt w:val="bullet"/>
      <w:lvlText w:val="•"/>
      <w:lvlJc w:val="left"/>
      <w:pPr>
        <w:ind w:left="3701" w:hanging="360"/>
      </w:pPr>
      <w:rPr>
        <w:rFonts w:hint="default"/>
        <w:lang w:val="ru-RU" w:eastAsia="en-US" w:bidi="ar-SA"/>
      </w:rPr>
    </w:lvl>
    <w:lvl w:ilvl="4" w:tplc="0D82900E">
      <w:numFmt w:val="bullet"/>
      <w:lvlText w:val="•"/>
      <w:lvlJc w:val="left"/>
      <w:pPr>
        <w:ind w:left="4661" w:hanging="360"/>
      </w:pPr>
      <w:rPr>
        <w:rFonts w:hint="default"/>
        <w:lang w:val="ru-RU" w:eastAsia="en-US" w:bidi="ar-SA"/>
      </w:rPr>
    </w:lvl>
    <w:lvl w:ilvl="5" w:tplc="D532A09C">
      <w:numFmt w:val="bullet"/>
      <w:lvlText w:val="•"/>
      <w:lvlJc w:val="left"/>
      <w:pPr>
        <w:ind w:left="5622" w:hanging="360"/>
      </w:pPr>
      <w:rPr>
        <w:rFonts w:hint="default"/>
        <w:lang w:val="ru-RU" w:eastAsia="en-US" w:bidi="ar-SA"/>
      </w:rPr>
    </w:lvl>
    <w:lvl w:ilvl="6" w:tplc="2D7EC478">
      <w:numFmt w:val="bullet"/>
      <w:lvlText w:val="•"/>
      <w:lvlJc w:val="left"/>
      <w:pPr>
        <w:ind w:left="6582" w:hanging="360"/>
      </w:pPr>
      <w:rPr>
        <w:rFonts w:hint="default"/>
        <w:lang w:val="ru-RU" w:eastAsia="en-US" w:bidi="ar-SA"/>
      </w:rPr>
    </w:lvl>
    <w:lvl w:ilvl="7" w:tplc="BC92C3B0">
      <w:numFmt w:val="bullet"/>
      <w:lvlText w:val="•"/>
      <w:lvlJc w:val="left"/>
      <w:pPr>
        <w:ind w:left="7542" w:hanging="360"/>
      </w:pPr>
      <w:rPr>
        <w:rFonts w:hint="default"/>
        <w:lang w:val="ru-RU" w:eastAsia="en-US" w:bidi="ar-SA"/>
      </w:rPr>
    </w:lvl>
    <w:lvl w:ilvl="8" w:tplc="F322F50C">
      <w:numFmt w:val="bullet"/>
      <w:lvlText w:val="•"/>
      <w:lvlJc w:val="left"/>
      <w:pPr>
        <w:ind w:left="8503" w:hanging="360"/>
      </w:pPr>
      <w:rPr>
        <w:rFonts w:hint="default"/>
        <w:lang w:val="ru-RU" w:eastAsia="en-US" w:bidi="ar-SA"/>
      </w:rPr>
    </w:lvl>
  </w:abstractNum>
  <w:abstractNum w:abstractNumId="7" w15:restartNumberingAfterBreak="0">
    <w:nsid w:val="241E5BED"/>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AF40340"/>
    <w:multiLevelType w:val="hybridMultilevel"/>
    <w:tmpl w:val="A0AECB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0E6DC8"/>
    <w:multiLevelType w:val="multilevel"/>
    <w:tmpl w:val="330E6D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4B454D"/>
    <w:multiLevelType w:val="multilevel"/>
    <w:tmpl w:val="354B454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984583"/>
    <w:multiLevelType w:val="multilevel"/>
    <w:tmpl w:val="3598458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C9E45A1"/>
    <w:multiLevelType w:val="multilevel"/>
    <w:tmpl w:val="3C9E45A1"/>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 w15:restartNumberingAfterBreak="0">
    <w:nsid w:val="3D4A6FAA"/>
    <w:multiLevelType w:val="multilevel"/>
    <w:tmpl w:val="3D4A6FAA"/>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4" w15:restartNumberingAfterBreak="0">
    <w:nsid w:val="3EDD752A"/>
    <w:multiLevelType w:val="hybridMultilevel"/>
    <w:tmpl w:val="A26EC5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9375A1"/>
    <w:multiLevelType w:val="multilevel"/>
    <w:tmpl w:val="CE3672AA"/>
    <w:lvl w:ilvl="0">
      <w:start w:val="14"/>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C3797D"/>
    <w:multiLevelType w:val="hybridMultilevel"/>
    <w:tmpl w:val="8ED2B332"/>
    <w:lvl w:ilvl="0" w:tplc="FFFFFFFF">
      <w:start w:val="1"/>
      <w:numFmt w:val="bullet"/>
      <w:lvlText w:val=""/>
      <w:lvlJc w:val="left"/>
      <w:pPr>
        <w:ind w:left="36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2443F2A"/>
    <w:multiLevelType w:val="hybridMultilevel"/>
    <w:tmpl w:val="0276A460"/>
    <w:lvl w:ilvl="0" w:tplc="A482AD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2C33B00"/>
    <w:multiLevelType w:val="singleLevel"/>
    <w:tmpl w:val="52C33B00"/>
    <w:lvl w:ilvl="0">
      <w:start w:val="1"/>
      <w:numFmt w:val="decimal"/>
      <w:lvlText w:val="%1."/>
      <w:lvlJc w:val="left"/>
      <w:pPr>
        <w:tabs>
          <w:tab w:val="left" w:pos="360"/>
        </w:tabs>
        <w:ind w:left="360" w:hanging="360"/>
      </w:pPr>
      <w:rPr>
        <w:rFonts w:hint="default"/>
      </w:rPr>
    </w:lvl>
  </w:abstractNum>
  <w:abstractNum w:abstractNumId="19" w15:restartNumberingAfterBreak="0">
    <w:nsid w:val="57A76A05"/>
    <w:multiLevelType w:val="multilevel"/>
    <w:tmpl w:val="57A76A05"/>
    <w:lvl w:ilvl="0">
      <w:start w:val="1"/>
      <w:numFmt w:val="bullet"/>
      <w:lvlText w:val=""/>
      <w:lvlJc w:val="left"/>
      <w:pPr>
        <w:tabs>
          <w:tab w:val="left" w:pos="778"/>
        </w:tabs>
        <w:ind w:left="778" w:hanging="360"/>
      </w:pPr>
      <w:rPr>
        <w:rFonts w:ascii="Symbol" w:hAnsi="Symbol" w:hint="default"/>
      </w:rPr>
    </w:lvl>
    <w:lvl w:ilvl="1">
      <w:start w:val="1"/>
      <w:numFmt w:val="bullet"/>
      <w:lvlText w:val="o"/>
      <w:lvlJc w:val="left"/>
      <w:pPr>
        <w:tabs>
          <w:tab w:val="left" w:pos="1498"/>
        </w:tabs>
        <w:ind w:left="1498" w:hanging="360"/>
      </w:pPr>
      <w:rPr>
        <w:rFonts w:ascii="Courier New" w:hAnsi="Courier New" w:hint="default"/>
      </w:rPr>
    </w:lvl>
    <w:lvl w:ilvl="2">
      <w:start w:val="1"/>
      <w:numFmt w:val="bullet"/>
      <w:lvlText w:val=""/>
      <w:lvlJc w:val="left"/>
      <w:pPr>
        <w:tabs>
          <w:tab w:val="left" w:pos="2218"/>
        </w:tabs>
        <w:ind w:left="2218" w:hanging="360"/>
      </w:pPr>
      <w:rPr>
        <w:rFonts w:ascii="Wingdings" w:hAnsi="Wingdings" w:hint="default"/>
      </w:rPr>
    </w:lvl>
    <w:lvl w:ilvl="3">
      <w:start w:val="1"/>
      <w:numFmt w:val="bullet"/>
      <w:lvlText w:val=""/>
      <w:lvlJc w:val="left"/>
      <w:pPr>
        <w:tabs>
          <w:tab w:val="left" w:pos="2938"/>
        </w:tabs>
        <w:ind w:left="2938" w:hanging="360"/>
      </w:pPr>
      <w:rPr>
        <w:rFonts w:ascii="Symbol" w:hAnsi="Symbol" w:hint="default"/>
      </w:rPr>
    </w:lvl>
    <w:lvl w:ilvl="4">
      <w:start w:val="1"/>
      <w:numFmt w:val="bullet"/>
      <w:lvlText w:val="o"/>
      <w:lvlJc w:val="left"/>
      <w:pPr>
        <w:tabs>
          <w:tab w:val="left" w:pos="3658"/>
        </w:tabs>
        <w:ind w:left="3658" w:hanging="360"/>
      </w:pPr>
      <w:rPr>
        <w:rFonts w:ascii="Courier New" w:hAnsi="Courier New" w:hint="default"/>
      </w:rPr>
    </w:lvl>
    <w:lvl w:ilvl="5">
      <w:start w:val="1"/>
      <w:numFmt w:val="bullet"/>
      <w:lvlText w:val=""/>
      <w:lvlJc w:val="left"/>
      <w:pPr>
        <w:tabs>
          <w:tab w:val="left" w:pos="4378"/>
        </w:tabs>
        <w:ind w:left="4378" w:hanging="360"/>
      </w:pPr>
      <w:rPr>
        <w:rFonts w:ascii="Wingdings" w:hAnsi="Wingdings" w:hint="default"/>
      </w:rPr>
    </w:lvl>
    <w:lvl w:ilvl="6">
      <w:start w:val="1"/>
      <w:numFmt w:val="bullet"/>
      <w:lvlText w:val=""/>
      <w:lvlJc w:val="left"/>
      <w:pPr>
        <w:tabs>
          <w:tab w:val="left" w:pos="5098"/>
        </w:tabs>
        <w:ind w:left="5098" w:hanging="360"/>
      </w:pPr>
      <w:rPr>
        <w:rFonts w:ascii="Symbol" w:hAnsi="Symbol" w:hint="default"/>
      </w:rPr>
    </w:lvl>
    <w:lvl w:ilvl="7">
      <w:start w:val="1"/>
      <w:numFmt w:val="bullet"/>
      <w:lvlText w:val="o"/>
      <w:lvlJc w:val="left"/>
      <w:pPr>
        <w:tabs>
          <w:tab w:val="left" w:pos="5818"/>
        </w:tabs>
        <w:ind w:left="5818" w:hanging="360"/>
      </w:pPr>
      <w:rPr>
        <w:rFonts w:ascii="Courier New" w:hAnsi="Courier New" w:hint="default"/>
      </w:rPr>
    </w:lvl>
    <w:lvl w:ilvl="8">
      <w:start w:val="1"/>
      <w:numFmt w:val="bullet"/>
      <w:lvlText w:val=""/>
      <w:lvlJc w:val="left"/>
      <w:pPr>
        <w:tabs>
          <w:tab w:val="left" w:pos="6538"/>
        </w:tabs>
        <w:ind w:left="6538" w:hanging="360"/>
      </w:pPr>
      <w:rPr>
        <w:rFonts w:ascii="Wingdings" w:hAnsi="Wingdings" w:hint="default"/>
      </w:rPr>
    </w:lvl>
  </w:abstractNum>
  <w:abstractNum w:abstractNumId="20" w15:restartNumberingAfterBreak="0">
    <w:nsid w:val="5E8437F0"/>
    <w:multiLevelType w:val="hybridMultilevel"/>
    <w:tmpl w:val="F198E1EC"/>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EAB1208"/>
    <w:multiLevelType w:val="multilevel"/>
    <w:tmpl w:val="5EAB1208"/>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2" w15:restartNumberingAfterBreak="0">
    <w:nsid w:val="626F7E9F"/>
    <w:multiLevelType w:val="multilevel"/>
    <w:tmpl w:val="626F7E9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3" w15:restartNumberingAfterBreak="0">
    <w:nsid w:val="64CA581C"/>
    <w:multiLevelType w:val="hybridMultilevel"/>
    <w:tmpl w:val="C1068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7846F25"/>
    <w:multiLevelType w:val="multilevel"/>
    <w:tmpl w:val="70CA69E4"/>
    <w:lvl w:ilvl="0">
      <w:start w:val="1"/>
      <w:numFmt w:val="decimal"/>
      <w:lvlText w:val="%1."/>
      <w:lvlJc w:val="left"/>
      <w:pPr>
        <w:ind w:left="1920" w:hanging="360"/>
        <w:jc w:val="right"/>
      </w:pPr>
      <w:rPr>
        <w:rFonts w:ascii="Times New Roman" w:eastAsia="Times New Roman" w:hAnsi="Times New Roman" w:cs="Times New Roman" w:hint="default"/>
        <w:b/>
        <w:bCs/>
        <w:i w:val="0"/>
        <w:iCs w:val="0"/>
        <w:spacing w:val="0"/>
        <w:w w:val="96"/>
        <w:sz w:val="28"/>
        <w:szCs w:val="28"/>
        <w:lang w:val="ru-RU" w:eastAsia="en-US" w:bidi="ar-SA"/>
      </w:rPr>
    </w:lvl>
    <w:lvl w:ilvl="1">
      <w:start w:val="1"/>
      <w:numFmt w:val="decimal"/>
      <w:lvlText w:val="%1.%2."/>
      <w:lvlJc w:val="left"/>
      <w:pPr>
        <w:ind w:left="947" w:hanging="432"/>
      </w:pPr>
      <w:rPr>
        <w:rFonts w:ascii="Times New Roman" w:eastAsia="Times New Roman" w:hAnsi="Times New Roman" w:cs="Times New Roman" w:hint="default"/>
        <w:b/>
        <w:bCs/>
        <w:i w:val="0"/>
        <w:iCs w:val="0"/>
        <w:spacing w:val="0"/>
        <w:w w:val="99"/>
        <w:sz w:val="26"/>
        <w:szCs w:val="26"/>
        <w:lang w:val="ru-RU" w:eastAsia="en-US" w:bidi="ar-SA"/>
      </w:rPr>
    </w:lvl>
    <w:lvl w:ilvl="2">
      <w:start w:val="1"/>
      <w:numFmt w:val="decimal"/>
      <w:lvlText w:val="%1.%2.%3."/>
      <w:lvlJc w:val="left"/>
      <w:pPr>
        <w:ind w:left="1456" w:hanging="658"/>
        <w:jc w:val="right"/>
      </w:pPr>
      <w:rPr>
        <w:rFonts w:ascii="Times New Roman" w:eastAsia="Times New Roman" w:hAnsi="Times New Roman" w:cs="Times New Roman" w:hint="default"/>
        <w:b/>
        <w:bCs/>
        <w:i w:val="0"/>
        <w:iCs w:val="0"/>
        <w:spacing w:val="-5"/>
        <w:w w:val="99"/>
        <w:sz w:val="24"/>
        <w:szCs w:val="24"/>
        <w:lang w:val="ru-RU" w:eastAsia="en-US" w:bidi="ar-SA"/>
      </w:rPr>
    </w:lvl>
    <w:lvl w:ilvl="3">
      <w:start w:val="1"/>
      <w:numFmt w:val="decimal"/>
      <w:lvlText w:val="%1.%2.%3.%4."/>
      <w:lvlJc w:val="left"/>
      <w:pPr>
        <w:ind w:left="1592" w:hanging="730"/>
      </w:pPr>
      <w:rPr>
        <w:rFonts w:ascii="Times New Roman" w:eastAsia="Times New Roman" w:hAnsi="Times New Roman" w:cs="Times New Roman" w:hint="default"/>
        <w:b/>
        <w:bCs/>
        <w:i w:val="0"/>
        <w:iCs w:val="0"/>
        <w:spacing w:val="-5"/>
        <w:w w:val="99"/>
        <w:sz w:val="22"/>
        <w:szCs w:val="22"/>
        <w:lang w:val="ru-RU" w:eastAsia="en-US" w:bidi="ar-SA"/>
      </w:rPr>
    </w:lvl>
    <w:lvl w:ilvl="4">
      <w:numFmt w:val="bullet"/>
      <w:lvlText w:val="–"/>
      <w:lvlJc w:val="left"/>
      <w:pPr>
        <w:ind w:left="1399" w:hanging="360"/>
      </w:pPr>
      <w:rPr>
        <w:rFonts w:ascii="Times New Roman" w:eastAsia="Times New Roman" w:hAnsi="Times New Roman" w:cs="Times New Roman" w:hint="default"/>
        <w:b w:val="0"/>
        <w:bCs w:val="0"/>
        <w:i w:val="0"/>
        <w:iCs w:val="0"/>
        <w:spacing w:val="0"/>
        <w:w w:val="99"/>
        <w:sz w:val="24"/>
        <w:szCs w:val="24"/>
        <w:lang w:val="ru-RU" w:eastAsia="en-US" w:bidi="ar-SA"/>
      </w:rPr>
    </w:lvl>
    <w:lvl w:ilvl="5">
      <w:numFmt w:val="bullet"/>
      <w:lvlText w:val="•"/>
      <w:lvlJc w:val="left"/>
      <w:pPr>
        <w:ind w:left="1180" w:hanging="360"/>
      </w:pPr>
      <w:rPr>
        <w:rFonts w:hint="default"/>
        <w:lang w:val="ru-RU" w:eastAsia="en-US" w:bidi="ar-SA"/>
      </w:rPr>
    </w:lvl>
    <w:lvl w:ilvl="6">
      <w:numFmt w:val="bullet"/>
      <w:lvlText w:val="•"/>
      <w:lvlJc w:val="left"/>
      <w:pPr>
        <w:ind w:left="1340" w:hanging="360"/>
      </w:pPr>
      <w:rPr>
        <w:rFonts w:hint="default"/>
        <w:lang w:val="ru-RU" w:eastAsia="en-US" w:bidi="ar-SA"/>
      </w:rPr>
    </w:lvl>
    <w:lvl w:ilvl="7">
      <w:numFmt w:val="bullet"/>
      <w:lvlText w:val="•"/>
      <w:lvlJc w:val="left"/>
      <w:pPr>
        <w:ind w:left="1360" w:hanging="360"/>
      </w:pPr>
      <w:rPr>
        <w:rFonts w:hint="default"/>
        <w:lang w:val="ru-RU" w:eastAsia="en-US" w:bidi="ar-SA"/>
      </w:rPr>
    </w:lvl>
    <w:lvl w:ilvl="8">
      <w:numFmt w:val="bullet"/>
      <w:lvlText w:val="•"/>
      <w:lvlJc w:val="left"/>
      <w:pPr>
        <w:ind w:left="1380" w:hanging="360"/>
      </w:pPr>
      <w:rPr>
        <w:rFonts w:hint="default"/>
        <w:lang w:val="ru-RU" w:eastAsia="en-US" w:bidi="ar-SA"/>
      </w:rPr>
    </w:lvl>
  </w:abstractNum>
  <w:abstractNum w:abstractNumId="25" w15:restartNumberingAfterBreak="0">
    <w:nsid w:val="6F723F36"/>
    <w:multiLevelType w:val="multilevel"/>
    <w:tmpl w:val="6F723F36"/>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6" w15:restartNumberingAfterBreak="0">
    <w:nsid w:val="6F724623"/>
    <w:multiLevelType w:val="hybridMultilevel"/>
    <w:tmpl w:val="F49A3C02"/>
    <w:lvl w:ilvl="0" w:tplc="D58C1646">
      <w:start w:val="1"/>
      <w:numFmt w:val="bullet"/>
      <w:lvlText w:val=""/>
      <w:lvlJc w:val="left"/>
      <w:pPr>
        <w:tabs>
          <w:tab w:val="num" w:pos="57"/>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313ACA"/>
    <w:multiLevelType w:val="hybridMultilevel"/>
    <w:tmpl w:val="5416243A"/>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8" w15:restartNumberingAfterBreak="0">
    <w:nsid w:val="79D246B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9" w15:restartNumberingAfterBreak="0">
    <w:nsid w:val="7B251EE1"/>
    <w:multiLevelType w:val="hybridMultilevel"/>
    <w:tmpl w:val="AD70371C"/>
    <w:lvl w:ilvl="0" w:tplc="948E8F32">
      <w:start w:val="1"/>
      <w:numFmt w:val="decimal"/>
      <w:lvlText w:val="%1."/>
      <w:lvlJc w:val="left"/>
      <w:pPr>
        <w:ind w:left="311" w:hanging="207"/>
      </w:pPr>
      <w:rPr>
        <w:rFonts w:ascii="Times New Roman" w:eastAsia="Times New Roman" w:hAnsi="Times New Roman" w:cs="Times New Roman" w:hint="default"/>
        <w:b w:val="0"/>
        <w:bCs w:val="0"/>
        <w:i w:val="0"/>
        <w:iCs w:val="0"/>
        <w:spacing w:val="0"/>
        <w:w w:val="100"/>
        <w:sz w:val="20"/>
        <w:szCs w:val="20"/>
        <w:lang w:val="ru-RU" w:eastAsia="en-US" w:bidi="ar-SA"/>
      </w:rPr>
    </w:lvl>
    <w:lvl w:ilvl="1" w:tplc="E3EC92E8">
      <w:numFmt w:val="bullet"/>
      <w:lvlText w:val="•"/>
      <w:lvlJc w:val="left"/>
      <w:pPr>
        <w:ind w:left="725" w:hanging="207"/>
      </w:pPr>
      <w:rPr>
        <w:rFonts w:hint="default"/>
        <w:lang w:val="ru-RU" w:eastAsia="en-US" w:bidi="ar-SA"/>
      </w:rPr>
    </w:lvl>
    <w:lvl w:ilvl="2" w:tplc="5E76486C">
      <w:numFmt w:val="bullet"/>
      <w:lvlText w:val="•"/>
      <w:lvlJc w:val="left"/>
      <w:pPr>
        <w:ind w:left="1131" w:hanging="207"/>
      </w:pPr>
      <w:rPr>
        <w:rFonts w:hint="default"/>
        <w:lang w:val="ru-RU" w:eastAsia="en-US" w:bidi="ar-SA"/>
      </w:rPr>
    </w:lvl>
    <w:lvl w:ilvl="3" w:tplc="B40601CE">
      <w:numFmt w:val="bullet"/>
      <w:lvlText w:val="•"/>
      <w:lvlJc w:val="left"/>
      <w:pPr>
        <w:ind w:left="1537" w:hanging="207"/>
      </w:pPr>
      <w:rPr>
        <w:rFonts w:hint="default"/>
        <w:lang w:val="ru-RU" w:eastAsia="en-US" w:bidi="ar-SA"/>
      </w:rPr>
    </w:lvl>
    <w:lvl w:ilvl="4" w:tplc="8A822C38">
      <w:numFmt w:val="bullet"/>
      <w:lvlText w:val="•"/>
      <w:lvlJc w:val="left"/>
      <w:pPr>
        <w:ind w:left="1942" w:hanging="207"/>
      </w:pPr>
      <w:rPr>
        <w:rFonts w:hint="default"/>
        <w:lang w:val="ru-RU" w:eastAsia="en-US" w:bidi="ar-SA"/>
      </w:rPr>
    </w:lvl>
    <w:lvl w:ilvl="5" w:tplc="D842D938">
      <w:numFmt w:val="bullet"/>
      <w:lvlText w:val="•"/>
      <w:lvlJc w:val="left"/>
      <w:pPr>
        <w:ind w:left="2348" w:hanging="207"/>
      </w:pPr>
      <w:rPr>
        <w:rFonts w:hint="default"/>
        <w:lang w:val="ru-RU" w:eastAsia="en-US" w:bidi="ar-SA"/>
      </w:rPr>
    </w:lvl>
    <w:lvl w:ilvl="6" w:tplc="D73A7E12">
      <w:numFmt w:val="bullet"/>
      <w:lvlText w:val="•"/>
      <w:lvlJc w:val="left"/>
      <w:pPr>
        <w:ind w:left="2754" w:hanging="207"/>
      </w:pPr>
      <w:rPr>
        <w:rFonts w:hint="default"/>
        <w:lang w:val="ru-RU" w:eastAsia="en-US" w:bidi="ar-SA"/>
      </w:rPr>
    </w:lvl>
    <w:lvl w:ilvl="7" w:tplc="1E32D72A">
      <w:numFmt w:val="bullet"/>
      <w:lvlText w:val="•"/>
      <w:lvlJc w:val="left"/>
      <w:pPr>
        <w:ind w:left="3159" w:hanging="207"/>
      </w:pPr>
      <w:rPr>
        <w:rFonts w:hint="default"/>
        <w:lang w:val="ru-RU" w:eastAsia="en-US" w:bidi="ar-SA"/>
      </w:rPr>
    </w:lvl>
    <w:lvl w:ilvl="8" w:tplc="0FE04E18">
      <w:numFmt w:val="bullet"/>
      <w:lvlText w:val="•"/>
      <w:lvlJc w:val="left"/>
      <w:pPr>
        <w:ind w:left="3565" w:hanging="207"/>
      </w:pPr>
      <w:rPr>
        <w:rFonts w:hint="default"/>
        <w:lang w:val="ru-RU" w:eastAsia="en-US" w:bidi="ar-SA"/>
      </w:rPr>
    </w:lvl>
  </w:abstractNum>
  <w:abstractNum w:abstractNumId="30" w15:restartNumberingAfterBreak="0">
    <w:nsid w:val="7CD82FD1"/>
    <w:multiLevelType w:val="multilevel"/>
    <w:tmpl w:val="7CD82FD1"/>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1" w15:restartNumberingAfterBreak="0">
    <w:nsid w:val="7E862EA8"/>
    <w:multiLevelType w:val="multilevel"/>
    <w:tmpl w:val="7E862EA8"/>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2" w15:restartNumberingAfterBreak="0">
    <w:nsid w:val="7FB058F3"/>
    <w:multiLevelType w:val="hybridMultilevel"/>
    <w:tmpl w:val="9084C1BA"/>
    <w:lvl w:ilvl="0" w:tplc="BE6CCE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22"/>
  </w:num>
  <w:num w:numId="4">
    <w:abstractNumId w:val="11"/>
  </w:num>
  <w:num w:numId="5">
    <w:abstractNumId w:val="1"/>
  </w:num>
  <w:num w:numId="6">
    <w:abstractNumId w:val="4"/>
  </w:num>
  <w:num w:numId="7">
    <w:abstractNumId w:val="9"/>
  </w:num>
  <w:num w:numId="8">
    <w:abstractNumId w:val="10"/>
  </w:num>
  <w:num w:numId="9">
    <w:abstractNumId w:val="25"/>
  </w:num>
  <w:num w:numId="10">
    <w:abstractNumId w:val="21"/>
  </w:num>
  <w:num w:numId="11">
    <w:abstractNumId w:val="13"/>
  </w:num>
  <w:num w:numId="12">
    <w:abstractNumId w:val="12"/>
  </w:num>
  <w:num w:numId="13">
    <w:abstractNumId w:val="31"/>
  </w:num>
  <w:num w:numId="14">
    <w:abstractNumId w:val="19"/>
  </w:num>
  <w:num w:numId="15">
    <w:abstractNumId w:val="30"/>
  </w:num>
  <w:num w:numId="16">
    <w:abstractNumId w:val="24"/>
  </w:num>
  <w:num w:numId="17">
    <w:abstractNumId w:val="15"/>
  </w:num>
  <w:num w:numId="18">
    <w:abstractNumId w:val="6"/>
  </w:num>
  <w:num w:numId="19">
    <w:abstractNumId w:val="29"/>
  </w:num>
  <w:num w:numId="20">
    <w:abstractNumId w:val="3"/>
  </w:num>
  <w:num w:numId="21">
    <w:abstractNumId w:val="23"/>
  </w:num>
  <w:num w:numId="22">
    <w:abstractNumId w:val="8"/>
  </w:num>
  <w:num w:numId="23">
    <w:abstractNumId w:val="14"/>
  </w:num>
  <w:num w:numId="24">
    <w:abstractNumId w:val="28"/>
  </w:num>
  <w:num w:numId="25">
    <w:abstractNumId w:val="7"/>
  </w:num>
  <w:num w:numId="26">
    <w:abstractNumId w:val="26"/>
  </w:num>
  <w:num w:numId="27">
    <w:abstractNumId w:val="20"/>
  </w:num>
  <w:num w:numId="28">
    <w:abstractNumId w:val="0"/>
  </w:num>
  <w:num w:numId="29">
    <w:abstractNumId w:val="16"/>
  </w:num>
  <w:num w:numId="30">
    <w:abstractNumId w:val="27"/>
  </w:num>
  <w:num w:numId="31">
    <w:abstractNumId w:val="32"/>
  </w:num>
  <w:num w:numId="32">
    <w:abstractNumId w:val="17"/>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4FC"/>
    <w:rsid w:val="0003441F"/>
    <w:rsid w:val="00047A67"/>
    <w:rsid w:val="000817B7"/>
    <w:rsid w:val="00091810"/>
    <w:rsid w:val="000E4137"/>
    <w:rsid w:val="00127E64"/>
    <w:rsid w:val="0015139F"/>
    <w:rsid w:val="00151686"/>
    <w:rsid w:val="00195184"/>
    <w:rsid w:val="001C7953"/>
    <w:rsid w:val="001E626F"/>
    <w:rsid w:val="001F1A8B"/>
    <w:rsid w:val="00217F14"/>
    <w:rsid w:val="00240684"/>
    <w:rsid w:val="00282B6E"/>
    <w:rsid w:val="002B5877"/>
    <w:rsid w:val="003036A5"/>
    <w:rsid w:val="0033221D"/>
    <w:rsid w:val="00360E56"/>
    <w:rsid w:val="003814D6"/>
    <w:rsid w:val="003828E1"/>
    <w:rsid w:val="003912ED"/>
    <w:rsid w:val="003A04CF"/>
    <w:rsid w:val="003C208B"/>
    <w:rsid w:val="003C58C5"/>
    <w:rsid w:val="003E41CA"/>
    <w:rsid w:val="003E528C"/>
    <w:rsid w:val="0042407D"/>
    <w:rsid w:val="00455EB7"/>
    <w:rsid w:val="004637A5"/>
    <w:rsid w:val="00497A05"/>
    <w:rsid w:val="004A0134"/>
    <w:rsid w:val="004D6E7C"/>
    <w:rsid w:val="004F247F"/>
    <w:rsid w:val="005053A8"/>
    <w:rsid w:val="0053646F"/>
    <w:rsid w:val="005665E5"/>
    <w:rsid w:val="00593010"/>
    <w:rsid w:val="00600D8F"/>
    <w:rsid w:val="006344F9"/>
    <w:rsid w:val="006B2562"/>
    <w:rsid w:val="006C2AD6"/>
    <w:rsid w:val="006F2D5D"/>
    <w:rsid w:val="00753F1B"/>
    <w:rsid w:val="007A2175"/>
    <w:rsid w:val="007B158F"/>
    <w:rsid w:val="007B74FC"/>
    <w:rsid w:val="007C79CD"/>
    <w:rsid w:val="007D7599"/>
    <w:rsid w:val="007E65ED"/>
    <w:rsid w:val="00807FD2"/>
    <w:rsid w:val="00842C69"/>
    <w:rsid w:val="00902F91"/>
    <w:rsid w:val="009D191A"/>
    <w:rsid w:val="009E0221"/>
    <w:rsid w:val="00A314A3"/>
    <w:rsid w:val="00A5426C"/>
    <w:rsid w:val="00AA471B"/>
    <w:rsid w:val="00AD09A4"/>
    <w:rsid w:val="00AD4100"/>
    <w:rsid w:val="00B12898"/>
    <w:rsid w:val="00B753B8"/>
    <w:rsid w:val="00B91257"/>
    <w:rsid w:val="00BD2CA2"/>
    <w:rsid w:val="00C16C87"/>
    <w:rsid w:val="00C30950"/>
    <w:rsid w:val="00C41938"/>
    <w:rsid w:val="00CF7618"/>
    <w:rsid w:val="00D04024"/>
    <w:rsid w:val="00D56A92"/>
    <w:rsid w:val="00D63EFC"/>
    <w:rsid w:val="00D67B5C"/>
    <w:rsid w:val="00DD0177"/>
    <w:rsid w:val="00DD2665"/>
    <w:rsid w:val="00DD5666"/>
    <w:rsid w:val="00E31AF6"/>
    <w:rsid w:val="00E37CC9"/>
    <w:rsid w:val="00E468F6"/>
    <w:rsid w:val="00E5274F"/>
    <w:rsid w:val="00E55E2B"/>
    <w:rsid w:val="00EA08E2"/>
    <w:rsid w:val="00EC590C"/>
    <w:rsid w:val="00ED58FD"/>
    <w:rsid w:val="00EE0FD7"/>
    <w:rsid w:val="00F23ACE"/>
    <w:rsid w:val="00F27018"/>
    <w:rsid w:val="00F44EAF"/>
    <w:rsid w:val="00F47912"/>
    <w:rsid w:val="00F52B86"/>
    <w:rsid w:val="00FA4DA2"/>
    <w:rsid w:val="00FB5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565674C"/>
  <w15:chartTrackingRefBased/>
  <w15:docId w15:val="{E8CE872C-B9EA-42F0-BC56-B34239823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qFormat="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qFormat="1"/>
    <w:lsdException w:name="HTML Acronym" w:semiHidden="1" w:uiPriority="0" w:unhideWhenUsed="1" w:qFormat="1"/>
    <w:lsdException w:name="HTML Address" w:semiHidden="1" w:uiPriority="0"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iPriority="0" w:unhideWhenUsed="1" w:qFormat="1"/>
    <w:lsdException w:name="Table Grid 6" w:semiHidden="1" w:unhideWhenUsed="1"/>
    <w:lsdException w:name="Table Grid 7" w:semiHidden="1" w:unhideWhenUsed="1"/>
    <w:lsdException w:name="Table Grid 8" w:semiHidden="1" w:unhideWhenUsed="1"/>
    <w:lsdException w:name="Table List 1" w:semiHidden="1" w:uiPriority="0"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qFormat="1"/>
    <w:lsdException w:name="Table Grid" w:uiPriority="0" w:qFormat="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D58FD"/>
    <w:pPr>
      <w:spacing w:after="0" w:line="240" w:lineRule="auto"/>
    </w:pPr>
    <w:rPr>
      <w:rFonts w:ascii="Times New Roman" w:eastAsia="Times New Roman" w:hAnsi="Times New Roman" w:cs="Times New Roman"/>
      <w:sz w:val="24"/>
      <w:szCs w:val="20"/>
      <w:lang w:eastAsia="ru-RU"/>
    </w:rPr>
  </w:style>
  <w:style w:type="paragraph" w:styleId="1">
    <w:name w:val="heading 1"/>
    <w:basedOn w:val="a0"/>
    <w:next w:val="a0"/>
    <w:link w:val="10"/>
    <w:qFormat/>
    <w:rsid w:val="00ED58FD"/>
    <w:pPr>
      <w:keepNext/>
      <w:spacing w:before="240" w:after="60"/>
      <w:jc w:val="center"/>
      <w:outlineLvl w:val="0"/>
    </w:pPr>
    <w:rPr>
      <w:rFonts w:eastAsia="Calibri"/>
      <w:b/>
      <w:kern w:val="32"/>
      <w:sz w:val="32"/>
    </w:rPr>
  </w:style>
  <w:style w:type="paragraph" w:styleId="2">
    <w:name w:val="heading 2"/>
    <w:aliases w:val="Т4,OG Heading 2"/>
    <w:basedOn w:val="a0"/>
    <w:next w:val="a0"/>
    <w:link w:val="20"/>
    <w:qFormat/>
    <w:rsid w:val="00ED58FD"/>
    <w:pPr>
      <w:keepNext/>
      <w:spacing w:before="240" w:after="60"/>
      <w:outlineLvl w:val="1"/>
    </w:pPr>
    <w:rPr>
      <w:rFonts w:ascii="Cambria" w:eastAsia="Calibri" w:hAnsi="Cambria"/>
      <w:b/>
      <w:i/>
      <w:sz w:val="28"/>
    </w:rPr>
  </w:style>
  <w:style w:type="paragraph" w:styleId="3">
    <w:name w:val="heading 3"/>
    <w:aliases w:val=" Знак"/>
    <w:basedOn w:val="a0"/>
    <w:next w:val="a0"/>
    <w:link w:val="30"/>
    <w:qFormat/>
    <w:rsid w:val="00ED58FD"/>
    <w:pPr>
      <w:keepNext/>
      <w:spacing w:before="240" w:after="60"/>
      <w:outlineLvl w:val="2"/>
    </w:pPr>
    <w:rPr>
      <w:rFonts w:ascii="Arial" w:eastAsia="Calibri" w:hAnsi="Arial"/>
      <w:b/>
      <w:sz w:val="26"/>
    </w:rPr>
  </w:style>
  <w:style w:type="paragraph" w:styleId="4">
    <w:name w:val="heading 4"/>
    <w:basedOn w:val="a0"/>
    <w:next w:val="a0"/>
    <w:link w:val="40"/>
    <w:qFormat/>
    <w:rsid w:val="00ED58FD"/>
    <w:pPr>
      <w:keepNext/>
      <w:spacing w:before="240" w:after="60"/>
      <w:outlineLvl w:val="3"/>
    </w:pPr>
    <w:rPr>
      <w:rFonts w:eastAsia="Calibri"/>
      <w:b/>
      <w:sz w:val="28"/>
    </w:rPr>
  </w:style>
  <w:style w:type="paragraph" w:styleId="5">
    <w:name w:val="heading 5"/>
    <w:basedOn w:val="a0"/>
    <w:next w:val="a0"/>
    <w:link w:val="50"/>
    <w:qFormat/>
    <w:rsid w:val="00ED58FD"/>
    <w:pPr>
      <w:spacing w:before="240" w:after="60" w:line="276" w:lineRule="auto"/>
      <w:outlineLvl w:val="4"/>
    </w:pPr>
    <w:rPr>
      <w:rFonts w:ascii="Calibri" w:hAnsi="Calibri"/>
      <w:b/>
      <w:i/>
      <w:sz w:val="26"/>
      <w:lang w:eastAsia="en-US"/>
    </w:rPr>
  </w:style>
  <w:style w:type="paragraph" w:styleId="6">
    <w:name w:val="heading 6"/>
    <w:basedOn w:val="a0"/>
    <w:next w:val="a0"/>
    <w:link w:val="60"/>
    <w:qFormat/>
    <w:rsid w:val="00ED58FD"/>
    <w:pPr>
      <w:keepNext/>
      <w:tabs>
        <w:tab w:val="left" w:pos="1152"/>
      </w:tabs>
      <w:suppressAutoHyphens/>
      <w:spacing w:before="120" w:after="120"/>
      <w:ind w:left="1152" w:hanging="1152"/>
      <w:jc w:val="both"/>
      <w:outlineLvl w:val="5"/>
    </w:pPr>
    <w:rPr>
      <w:rFonts w:eastAsia="Calibri"/>
      <w:b/>
      <w:sz w:val="28"/>
      <w:lang w:eastAsia="ar-SA"/>
    </w:rPr>
  </w:style>
  <w:style w:type="paragraph" w:styleId="7">
    <w:name w:val="heading 7"/>
    <w:basedOn w:val="a0"/>
    <w:next w:val="a0"/>
    <w:link w:val="70"/>
    <w:qFormat/>
    <w:rsid w:val="00ED58FD"/>
    <w:pPr>
      <w:keepNext/>
      <w:tabs>
        <w:tab w:val="left" w:pos="1296"/>
      </w:tabs>
      <w:spacing w:line="360" w:lineRule="auto"/>
      <w:ind w:left="1296" w:hanging="1296"/>
      <w:jc w:val="both"/>
      <w:outlineLvl w:val="6"/>
    </w:pPr>
    <w:rPr>
      <w:rFonts w:eastAsia="Calibri"/>
      <w:sz w:val="28"/>
    </w:rPr>
  </w:style>
  <w:style w:type="paragraph" w:styleId="8">
    <w:name w:val="heading 8"/>
    <w:basedOn w:val="a0"/>
    <w:next w:val="a0"/>
    <w:link w:val="80"/>
    <w:qFormat/>
    <w:rsid w:val="00ED58FD"/>
    <w:pPr>
      <w:spacing w:before="240" w:after="60"/>
      <w:outlineLvl w:val="7"/>
    </w:pPr>
    <w:rPr>
      <w:rFonts w:eastAsia="Calibri"/>
      <w:i/>
    </w:rPr>
  </w:style>
  <w:style w:type="paragraph" w:styleId="9">
    <w:name w:val="heading 9"/>
    <w:basedOn w:val="a0"/>
    <w:next w:val="a0"/>
    <w:link w:val="90"/>
    <w:qFormat/>
    <w:rsid w:val="00ED58FD"/>
    <w:pPr>
      <w:spacing w:before="240" w:after="60"/>
      <w:outlineLvl w:val="8"/>
    </w:pPr>
    <w:rPr>
      <w:rFonts w:ascii="Arial" w:eastAsia="Calibri" w:hAnsi="Arial"/>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ED58FD"/>
    <w:rPr>
      <w:rFonts w:ascii="Times New Roman" w:eastAsia="Calibri" w:hAnsi="Times New Roman" w:cs="Times New Roman"/>
      <w:b/>
      <w:kern w:val="32"/>
      <w:sz w:val="32"/>
      <w:szCs w:val="20"/>
      <w:lang w:eastAsia="ru-RU"/>
    </w:rPr>
  </w:style>
  <w:style w:type="character" w:customStyle="1" w:styleId="20">
    <w:name w:val="Заголовок 2 Знак"/>
    <w:aliases w:val="Т4 Знак,OG Heading 2 Знак"/>
    <w:basedOn w:val="a1"/>
    <w:link w:val="2"/>
    <w:rsid w:val="00ED58FD"/>
    <w:rPr>
      <w:rFonts w:ascii="Cambria" w:eastAsia="Calibri" w:hAnsi="Cambria" w:cs="Times New Roman"/>
      <w:b/>
      <w:i/>
      <w:sz w:val="28"/>
      <w:szCs w:val="20"/>
      <w:lang w:eastAsia="ru-RU"/>
    </w:rPr>
  </w:style>
  <w:style w:type="character" w:customStyle="1" w:styleId="30">
    <w:name w:val="Заголовок 3 Знак"/>
    <w:aliases w:val=" Знак Знак"/>
    <w:basedOn w:val="a1"/>
    <w:link w:val="3"/>
    <w:qFormat/>
    <w:rsid w:val="00ED58FD"/>
    <w:rPr>
      <w:rFonts w:ascii="Arial" w:eastAsia="Calibri" w:hAnsi="Arial" w:cs="Times New Roman"/>
      <w:b/>
      <w:sz w:val="26"/>
      <w:szCs w:val="20"/>
      <w:lang w:eastAsia="ru-RU"/>
    </w:rPr>
  </w:style>
  <w:style w:type="character" w:customStyle="1" w:styleId="40">
    <w:name w:val="Заголовок 4 Знак"/>
    <w:basedOn w:val="a1"/>
    <w:link w:val="4"/>
    <w:rsid w:val="00ED58FD"/>
    <w:rPr>
      <w:rFonts w:ascii="Times New Roman" w:eastAsia="Calibri" w:hAnsi="Times New Roman" w:cs="Times New Roman"/>
      <w:b/>
      <w:sz w:val="28"/>
      <w:szCs w:val="20"/>
      <w:lang w:eastAsia="ru-RU"/>
    </w:rPr>
  </w:style>
  <w:style w:type="character" w:customStyle="1" w:styleId="50">
    <w:name w:val="Заголовок 5 Знак"/>
    <w:basedOn w:val="a1"/>
    <w:link w:val="5"/>
    <w:qFormat/>
    <w:rsid w:val="00ED58FD"/>
    <w:rPr>
      <w:rFonts w:ascii="Calibri" w:eastAsia="Times New Roman" w:hAnsi="Calibri" w:cs="Times New Roman"/>
      <w:b/>
      <w:i/>
      <w:sz w:val="26"/>
      <w:szCs w:val="20"/>
    </w:rPr>
  </w:style>
  <w:style w:type="character" w:customStyle="1" w:styleId="60">
    <w:name w:val="Заголовок 6 Знак"/>
    <w:basedOn w:val="a1"/>
    <w:link w:val="6"/>
    <w:qFormat/>
    <w:rsid w:val="00ED58FD"/>
    <w:rPr>
      <w:rFonts w:ascii="Times New Roman" w:eastAsia="Calibri" w:hAnsi="Times New Roman" w:cs="Times New Roman"/>
      <w:b/>
      <w:sz w:val="28"/>
      <w:szCs w:val="20"/>
      <w:lang w:eastAsia="ar-SA"/>
    </w:rPr>
  </w:style>
  <w:style w:type="character" w:customStyle="1" w:styleId="70">
    <w:name w:val="Заголовок 7 Знак"/>
    <w:basedOn w:val="a1"/>
    <w:link w:val="7"/>
    <w:qFormat/>
    <w:rsid w:val="00ED58FD"/>
    <w:rPr>
      <w:rFonts w:ascii="Times New Roman" w:eastAsia="Calibri" w:hAnsi="Times New Roman" w:cs="Times New Roman"/>
      <w:sz w:val="28"/>
      <w:szCs w:val="20"/>
      <w:lang w:eastAsia="ru-RU"/>
    </w:rPr>
  </w:style>
  <w:style w:type="character" w:customStyle="1" w:styleId="80">
    <w:name w:val="Заголовок 8 Знак"/>
    <w:basedOn w:val="a1"/>
    <w:link w:val="8"/>
    <w:rsid w:val="00ED58FD"/>
    <w:rPr>
      <w:rFonts w:ascii="Times New Roman" w:eastAsia="Calibri" w:hAnsi="Times New Roman" w:cs="Times New Roman"/>
      <w:i/>
      <w:sz w:val="24"/>
      <w:szCs w:val="20"/>
      <w:lang w:eastAsia="ru-RU"/>
    </w:rPr>
  </w:style>
  <w:style w:type="character" w:customStyle="1" w:styleId="90">
    <w:name w:val="Заголовок 9 Знак"/>
    <w:basedOn w:val="a1"/>
    <w:link w:val="9"/>
    <w:rsid w:val="00ED58FD"/>
    <w:rPr>
      <w:rFonts w:ascii="Arial" w:eastAsia="Calibri" w:hAnsi="Arial" w:cs="Times New Roman"/>
      <w:sz w:val="20"/>
      <w:szCs w:val="20"/>
      <w:lang w:eastAsia="ru-RU"/>
    </w:rPr>
  </w:style>
  <w:style w:type="character" w:styleId="a4">
    <w:name w:val="FollowedHyperlink"/>
    <w:uiPriority w:val="99"/>
    <w:rsid w:val="00ED58FD"/>
    <w:rPr>
      <w:rFonts w:cs="Times New Roman"/>
      <w:color w:val="800080"/>
      <w:u w:val="single"/>
    </w:rPr>
  </w:style>
  <w:style w:type="character" w:styleId="a5">
    <w:name w:val="footnote reference"/>
    <w:aliases w:val="Знак сноски-FN"/>
    <w:qFormat/>
    <w:rsid w:val="00ED58FD"/>
    <w:rPr>
      <w:rFonts w:cs="Times New Roman"/>
      <w:vertAlign w:val="superscript"/>
    </w:rPr>
  </w:style>
  <w:style w:type="character" w:styleId="a6">
    <w:name w:val="annotation reference"/>
    <w:qFormat/>
    <w:rsid w:val="00ED58FD"/>
    <w:rPr>
      <w:rFonts w:cs="Times New Roman"/>
      <w:sz w:val="16"/>
    </w:rPr>
  </w:style>
  <w:style w:type="character" w:styleId="a7">
    <w:name w:val="endnote reference"/>
    <w:semiHidden/>
    <w:qFormat/>
    <w:rsid w:val="00ED58FD"/>
    <w:rPr>
      <w:rFonts w:cs="Times New Roman"/>
      <w:vertAlign w:val="superscript"/>
    </w:rPr>
  </w:style>
  <w:style w:type="character" w:styleId="HTML">
    <w:name w:val="HTML Acronym"/>
    <w:semiHidden/>
    <w:qFormat/>
    <w:rsid w:val="00ED58FD"/>
    <w:rPr>
      <w:rFonts w:cs="Times New Roman"/>
    </w:rPr>
  </w:style>
  <w:style w:type="character" w:styleId="a8">
    <w:name w:val="Emphasis"/>
    <w:qFormat/>
    <w:rsid w:val="00ED58FD"/>
    <w:rPr>
      <w:rFonts w:cs="Times New Roman"/>
      <w:i/>
    </w:rPr>
  </w:style>
  <w:style w:type="character" w:styleId="a9">
    <w:name w:val="Hyperlink"/>
    <w:uiPriority w:val="99"/>
    <w:qFormat/>
    <w:rsid w:val="00ED58FD"/>
    <w:rPr>
      <w:rFonts w:cs="Times New Roman"/>
      <w:color w:val="0000FF"/>
      <w:u w:val="single"/>
    </w:rPr>
  </w:style>
  <w:style w:type="character" w:styleId="aa">
    <w:name w:val="page number"/>
    <w:qFormat/>
    <w:rsid w:val="00ED58FD"/>
    <w:rPr>
      <w:rFonts w:cs="Times New Roman"/>
    </w:rPr>
  </w:style>
  <w:style w:type="character" w:styleId="ab">
    <w:name w:val="Strong"/>
    <w:aliases w:val="мой"/>
    <w:uiPriority w:val="22"/>
    <w:qFormat/>
    <w:rsid w:val="00ED58FD"/>
    <w:rPr>
      <w:rFonts w:cs="Times New Roman"/>
      <w:b/>
    </w:rPr>
  </w:style>
  <w:style w:type="paragraph" w:styleId="ac">
    <w:name w:val="Balloon Text"/>
    <w:basedOn w:val="a0"/>
    <w:link w:val="ad"/>
    <w:qFormat/>
    <w:rsid w:val="00ED58FD"/>
    <w:rPr>
      <w:rFonts w:ascii="Tahoma" w:eastAsia="Calibri" w:hAnsi="Tahoma"/>
      <w:sz w:val="16"/>
    </w:rPr>
  </w:style>
  <w:style w:type="character" w:customStyle="1" w:styleId="ad">
    <w:name w:val="Текст выноски Знак"/>
    <w:basedOn w:val="a1"/>
    <w:link w:val="ac"/>
    <w:rsid w:val="00ED58FD"/>
    <w:rPr>
      <w:rFonts w:ascii="Tahoma" w:eastAsia="Calibri" w:hAnsi="Tahoma" w:cs="Times New Roman"/>
      <w:sz w:val="16"/>
      <w:szCs w:val="20"/>
      <w:lang w:eastAsia="ru-RU"/>
    </w:rPr>
  </w:style>
  <w:style w:type="paragraph" w:styleId="21">
    <w:name w:val="Body Text 2"/>
    <w:basedOn w:val="a0"/>
    <w:link w:val="22"/>
    <w:qFormat/>
    <w:rsid w:val="00ED58FD"/>
    <w:pPr>
      <w:widowControl w:val="0"/>
      <w:autoSpaceDE w:val="0"/>
      <w:autoSpaceDN w:val="0"/>
      <w:adjustRightInd w:val="0"/>
      <w:jc w:val="both"/>
    </w:pPr>
    <w:rPr>
      <w:rFonts w:eastAsia="Calibri"/>
    </w:rPr>
  </w:style>
  <w:style w:type="character" w:customStyle="1" w:styleId="22">
    <w:name w:val="Основной текст 2 Знак"/>
    <w:basedOn w:val="a1"/>
    <w:link w:val="21"/>
    <w:rsid w:val="00ED58FD"/>
    <w:rPr>
      <w:rFonts w:ascii="Times New Roman" w:eastAsia="Calibri" w:hAnsi="Times New Roman" w:cs="Times New Roman"/>
      <w:sz w:val="24"/>
      <w:szCs w:val="20"/>
      <w:lang w:eastAsia="ru-RU"/>
    </w:rPr>
  </w:style>
  <w:style w:type="paragraph" w:styleId="ae">
    <w:name w:val="Plain Text"/>
    <w:basedOn w:val="a0"/>
    <w:link w:val="af"/>
    <w:qFormat/>
    <w:rsid w:val="00ED58FD"/>
    <w:rPr>
      <w:rFonts w:ascii="Courier New" w:eastAsia="Calibri" w:hAnsi="Courier New"/>
      <w:sz w:val="20"/>
    </w:rPr>
  </w:style>
  <w:style w:type="character" w:customStyle="1" w:styleId="af">
    <w:name w:val="Текст Знак"/>
    <w:basedOn w:val="a1"/>
    <w:link w:val="ae"/>
    <w:rsid w:val="00ED58FD"/>
    <w:rPr>
      <w:rFonts w:ascii="Courier New" w:eastAsia="Calibri" w:hAnsi="Courier New" w:cs="Times New Roman"/>
      <w:sz w:val="20"/>
      <w:szCs w:val="20"/>
      <w:lang w:eastAsia="ru-RU"/>
    </w:rPr>
  </w:style>
  <w:style w:type="paragraph" w:styleId="31">
    <w:name w:val="Body Text Indent 3"/>
    <w:basedOn w:val="a0"/>
    <w:link w:val="32"/>
    <w:qFormat/>
    <w:rsid w:val="00ED58FD"/>
    <w:pPr>
      <w:spacing w:after="120"/>
      <w:ind w:left="283"/>
    </w:pPr>
    <w:rPr>
      <w:rFonts w:eastAsia="Calibri"/>
      <w:sz w:val="16"/>
    </w:rPr>
  </w:style>
  <w:style w:type="character" w:customStyle="1" w:styleId="32">
    <w:name w:val="Основной текст с отступом 3 Знак"/>
    <w:basedOn w:val="a1"/>
    <w:link w:val="31"/>
    <w:qFormat/>
    <w:rsid w:val="00ED58FD"/>
    <w:rPr>
      <w:rFonts w:ascii="Times New Roman" w:eastAsia="Calibri" w:hAnsi="Times New Roman" w:cs="Times New Roman"/>
      <w:sz w:val="16"/>
      <w:szCs w:val="20"/>
      <w:lang w:eastAsia="ru-RU"/>
    </w:rPr>
  </w:style>
  <w:style w:type="paragraph" w:styleId="af0">
    <w:name w:val="endnote text"/>
    <w:basedOn w:val="a0"/>
    <w:link w:val="af1"/>
    <w:semiHidden/>
    <w:rsid w:val="00ED58FD"/>
    <w:rPr>
      <w:rFonts w:eastAsia="Calibri"/>
      <w:sz w:val="20"/>
    </w:rPr>
  </w:style>
  <w:style w:type="character" w:customStyle="1" w:styleId="af1">
    <w:name w:val="Текст концевой сноски Знак"/>
    <w:basedOn w:val="a1"/>
    <w:link w:val="af0"/>
    <w:semiHidden/>
    <w:rsid w:val="00ED58FD"/>
    <w:rPr>
      <w:rFonts w:ascii="Times New Roman" w:eastAsia="Calibri" w:hAnsi="Times New Roman" w:cs="Times New Roman"/>
      <w:sz w:val="20"/>
      <w:szCs w:val="20"/>
      <w:lang w:eastAsia="ru-RU"/>
    </w:rPr>
  </w:style>
  <w:style w:type="paragraph" w:styleId="af2">
    <w:name w:val="caption"/>
    <w:aliases w:val="Таблица - Название объекта,!! Object Novogor !!,Знак5,Caption Char,Caption Char1 Char1 Char Char,Caption Char Char2 Char1 Char Char,Caption Char Char Char Char Char1 Char1 Char Char1 Char,Caption Char Char Char1 Char Char Char"/>
    <w:basedOn w:val="a0"/>
    <w:next w:val="a0"/>
    <w:link w:val="af3"/>
    <w:uiPriority w:val="35"/>
    <w:qFormat/>
    <w:rsid w:val="00ED58FD"/>
    <w:pPr>
      <w:spacing w:after="200"/>
    </w:pPr>
    <w:rPr>
      <w:rFonts w:eastAsia="Calibri"/>
      <w:b/>
      <w:color w:val="4F81BD"/>
      <w:sz w:val="18"/>
    </w:rPr>
  </w:style>
  <w:style w:type="paragraph" w:styleId="af4">
    <w:name w:val="annotation text"/>
    <w:basedOn w:val="a0"/>
    <w:link w:val="af5"/>
    <w:qFormat/>
    <w:rsid w:val="00ED58FD"/>
    <w:rPr>
      <w:rFonts w:eastAsia="Calibri"/>
      <w:sz w:val="20"/>
    </w:rPr>
  </w:style>
  <w:style w:type="character" w:customStyle="1" w:styleId="af5">
    <w:name w:val="Текст примечания Знак"/>
    <w:basedOn w:val="a1"/>
    <w:link w:val="af4"/>
    <w:rsid w:val="00ED58FD"/>
    <w:rPr>
      <w:rFonts w:ascii="Times New Roman" w:eastAsia="Calibri" w:hAnsi="Times New Roman" w:cs="Times New Roman"/>
      <w:sz w:val="20"/>
      <w:szCs w:val="20"/>
      <w:lang w:eastAsia="ru-RU"/>
    </w:rPr>
  </w:style>
  <w:style w:type="paragraph" w:styleId="11">
    <w:name w:val="index 1"/>
    <w:basedOn w:val="a0"/>
    <w:uiPriority w:val="99"/>
    <w:semiHidden/>
    <w:qFormat/>
    <w:rsid w:val="00ED58FD"/>
    <w:pPr>
      <w:widowControl w:val="0"/>
      <w:adjustRightInd w:val="0"/>
      <w:spacing w:before="120" w:after="120"/>
      <w:ind w:firstLine="567"/>
      <w:jc w:val="both"/>
      <w:textAlignment w:val="baseline"/>
    </w:pPr>
    <w:rPr>
      <w:rFonts w:ascii="Arial" w:eastAsia="Microsoft YaHei" w:hAnsi="Arial"/>
      <w:spacing w:val="-5"/>
      <w:sz w:val="22"/>
      <w:szCs w:val="22"/>
      <w:lang w:eastAsia="en-US"/>
    </w:rPr>
  </w:style>
  <w:style w:type="paragraph" w:styleId="af6">
    <w:name w:val="annotation subject"/>
    <w:basedOn w:val="af4"/>
    <w:next w:val="af4"/>
    <w:link w:val="af7"/>
    <w:rsid w:val="00ED58FD"/>
    <w:rPr>
      <w:b/>
    </w:rPr>
  </w:style>
  <w:style w:type="character" w:customStyle="1" w:styleId="af7">
    <w:name w:val="Тема примечания Знак"/>
    <w:basedOn w:val="af5"/>
    <w:link w:val="af6"/>
    <w:rsid w:val="00ED58FD"/>
    <w:rPr>
      <w:rFonts w:ascii="Times New Roman" w:eastAsia="Calibri" w:hAnsi="Times New Roman" w:cs="Times New Roman"/>
      <w:b/>
      <w:sz w:val="20"/>
      <w:szCs w:val="20"/>
      <w:lang w:eastAsia="ru-RU"/>
    </w:rPr>
  </w:style>
  <w:style w:type="paragraph" w:styleId="af8">
    <w:name w:val="Document Map"/>
    <w:basedOn w:val="a0"/>
    <w:link w:val="af9"/>
    <w:semiHidden/>
    <w:qFormat/>
    <w:rsid w:val="00ED58FD"/>
    <w:pPr>
      <w:shd w:val="clear" w:color="auto" w:fill="000080"/>
    </w:pPr>
    <w:rPr>
      <w:rFonts w:ascii="Tahoma" w:eastAsia="Calibri" w:hAnsi="Tahoma"/>
      <w:sz w:val="20"/>
    </w:rPr>
  </w:style>
  <w:style w:type="character" w:customStyle="1" w:styleId="af9">
    <w:name w:val="Схема документа Знак"/>
    <w:basedOn w:val="a1"/>
    <w:link w:val="af8"/>
    <w:semiHidden/>
    <w:rsid w:val="00ED58FD"/>
    <w:rPr>
      <w:rFonts w:ascii="Tahoma" w:eastAsia="Calibri" w:hAnsi="Tahoma" w:cs="Times New Roman"/>
      <w:sz w:val="20"/>
      <w:szCs w:val="20"/>
      <w:shd w:val="clear" w:color="auto" w:fill="000080"/>
      <w:lang w:eastAsia="ru-RU"/>
    </w:rPr>
  </w:style>
  <w:style w:type="paragraph" w:styleId="afa">
    <w:name w:val="footnote text"/>
    <w:aliases w:val=" Знак3,Знак3, Знак6,Знак6,Table_Footnote_last Знак,Table_Footnote_last Знак Знак,Table_Footnote_last,Текст сноски Знак1 Знак Знак,Текст сноски Знак Знак Знак Знак,Table_Footnote_last Знак1 Знак Знак,single space"/>
    <w:basedOn w:val="a0"/>
    <w:link w:val="afb"/>
    <w:uiPriority w:val="99"/>
    <w:qFormat/>
    <w:rsid w:val="00ED58FD"/>
    <w:rPr>
      <w:rFonts w:eastAsia="Calibri"/>
      <w:sz w:val="20"/>
    </w:rPr>
  </w:style>
  <w:style w:type="character" w:customStyle="1" w:styleId="afb">
    <w:name w:val="Текст сноски Знак"/>
    <w:aliases w:val=" Знак3 Знак,Знак3 Знак, Знак6 Знак,Знак6 Знак,Table_Footnote_last Знак Знак1,Table_Footnote_last Знак Знак Знак,Table_Footnote_last Знак2,Текст сноски Знак1 Знак Знак Знак,Текст сноски Знак Знак Знак Знак Знак,single space Знак"/>
    <w:basedOn w:val="a1"/>
    <w:link w:val="afa"/>
    <w:rsid w:val="00ED58FD"/>
    <w:rPr>
      <w:rFonts w:ascii="Times New Roman" w:eastAsia="Calibri" w:hAnsi="Times New Roman" w:cs="Times New Roman"/>
      <w:sz w:val="20"/>
      <w:szCs w:val="20"/>
      <w:lang w:eastAsia="ru-RU"/>
    </w:rPr>
  </w:style>
  <w:style w:type="paragraph" w:styleId="81">
    <w:name w:val="toc 8"/>
    <w:basedOn w:val="a0"/>
    <w:next w:val="a0"/>
    <w:qFormat/>
    <w:rsid w:val="00ED58FD"/>
    <w:pPr>
      <w:ind w:left="1440"/>
    </w:pPr>
    <w:rPr>
      <w:sz w:val="20"/>
    </w:rPr>
  </w:style>
  <w:style w:type="paragraph" w:styleId="HTML0">
    <w:name w:val="HTML Address"/>
    <w:basedOn w:val="a0"/>
    <w:link w:val="HTML1"/>
    <w:semiHidden/>
    <w:qFormat/>
    <w:rsid w:val="00ED58FD"/>
    <w:rPr>
      <w:rFonts w:eastAsia="Calibri"/>
      <w:i/>
    </w:rPr>
  </w:style>
  <w:style w:type="character" w:customStyle="1" w:styleId="HTML1">
    <w:name w:val="Адрес HTML Знак"/>
    <w:basedOn w:val="a1"/>
    <w:link w:val="HTML0"/>
    <w:semiHidden/>
    <w:rsid w:val="00ED58FD"/>
    <w:rPr>
      <w:rFonts w:ascii="Times New Roman" w:eastAsia="Calibri" w:hAnsi="Times New Roman" w:cs="Times New Roman"/>
      <w:i/>
      <w:sz w:val="24"/>
      <w:szCs w:val="20"/>
      <w:lang w:eastAsia="ru-RU"/>
    </w:rPr>
  </w:style>
  <w:style w:type="paragraph" w:styleId="afc">
    <w:name w:val="header"/>
    <w:basedOn w:val="a0"/>
    <w:link w:val="afd"/>
    <w:uiPriority w:val="99"/>
    <w:qFormat/>
    <w:rsid w:val="00ED58FD"/>
    <w:pPr>
      <w:tabs>
        <w:tab w:val="center" w:pos="4677"/>
        <w:tab w:val="right" w:pos="9355"/>
      </w:tabs>
    </w:pPr>
    <w:rPr>
      <w:rFonts w:eastAsia="Calibri"/>
      <w:sz w:val="20"/>
    </w:rPr>
  </w:style>
  <w:style w:type="character" w:customStyle="1" w:styleId="afd">
    <w:name w:val="Верхний колонтитул Знак"/>
    <w:basedOn w:val="a1"/>
    <w:link w:val="afc"/>
    <w:uiPriority w:val="99"/>
    <w:qFormat/>
    <w:rsid w:val="00ED58FD"/>
    <w:rPr>
      <w:rFonts w:ascii="Times New Roman" w:eastAsia="Calibri" w:hAnsi="Times New Roman" w:cs="Times New Roman"/>
      <w:sz w:val="20"/>
      <w:szCs w:val="20"/>
      <w:lang w:eastAsia="ru-RU"/>
    </w:rPr>
  </w:style>
  <w:style w:type="paragraph" w:styleId="91">
    <w:name w:val="toc 9"/>
    <w:basedOn w:val="a0"/>
    <w:next w:val="a0"/>
    <w:qFormat/>
    <w:rsid w:val="00ED58FD"/>
    <w:pPr>
      <w:ind w:left="1680"/>
    </w:pPr>
    <w:rPr>
      <w:sz w:val="20"/>
    </w:rPr>
  </w:style>
  <w:style w:type="paragraph" w:styleId="71">
    <w:name w:val="toc 7"/>
    <w:basedOn w:val="a0"/>
    <w:next w:val="a0"/>
    <w:qFormat/>
    <w:rsid w:val="00ED58FD"/>
    <w:pPr>
      <w:ind w:left="1200"/>
    </w:pPr>
    <w:rPr>
      <w:sz w:val="20"/>
    </w:rPr>
  </w:style>
  <w:style w:type="paragraph" w:styleId="afe">
    <w:name w:val="envelope address"/>
    <w:basedOn w:val="a0"/>
    <w:semiHidden/>
    <w:qFormat/>
    <w:rsid w:val="00ED58FD"/>
    <w:pPr>
      <w:framePr w:w="7920" w:h="1980" w:hRule="exact" w:hSpace="180" w:wrap="auto" w:hAnchor="page" w:xAlign="center" w:yAlign="bottom"/>
      <w:ind w:left="2880"/>
    </w:pPr>
    <w:rPr>
      <w:rFonts w:ascii="Arial" w:hAnsi="Arial" w:cs="Arial"/>
      <w:szCs w:val="24"/>
    </w:rPr>
  </w:style>
  <w:style w:type="paragraph" w:styleId="aff">
    <w:name w:val="Body Text"/>
    <w:basedOn w:val="a0"/>
    <w:link w:val="aff0"/>
    <w:qFormat/>
    <w:rsid w:val="00ED58FD"/>
    <w:pPr>
      <w:spacing w:after="120"/>
    </w:pPr>
    <w:rPr>
      <w:rFonts w:eastAsia="Calibri"/>
      <w:sz w:val="20"/>
    </w:rPr>
  </w:style>
  <w:style w:type="character" w:customStyle="1" w:styleId="aff0">
    <w:name w:val="Основной текст Знак"/>
    <w:basedOn w:val="a1"/>
    <w:link w:val="aff"/>
    <w:rsid w:val="00ED58FD"/>
    <w:rPr>
      <w:rFonts w:ascii="Times New Roman" w:eastAsia="Calibri" w:hAnsi="Times New Roman" w:cs="Times New Roman"/>
      <w:sz w:val="20"/>
      <w:szCs w:val="20"/>
      <w:lang w:eastAsia="ru-RU"/>
    </w:rPr>
  </w:style>
  <w:style w:type="paragraph" w:styleId="12">
    <w:name w:val="toc 1"/>
    <w:basedOn w:val="a0"/>
    <w:next w:val="a0"/>
    <w:uiPriority w:val="39"/>
    <w:qFormat/>
    <w:rsid w:val="00ED58FD"/>
    <w:pPr>
      <w:tabs>
        <w:tab w:val="right" w:leader="dot" w:pos="9628"/>
      </w:tabs>
      <w:spacing w:before="40" w:after="40" w:line="276" w:lineRule="auto"/>
      <w:ind w:left="142" w:hanging="142"/>
    </w:pPr>
    <w:rPr>
      <w:b/>
      <w:caps/>
      <w:szCs w:val="24"/>
    </w:rPr>
  </w:style>
  <w:style w:type="paragraph" w:styleId="61">
    <w:name w:val="toc 6"/>
    <w:basedOn w:val="a0"/>
    <w:next w:val="a0"/>
    <w:qFormat/>
    <w:rsid w:val="00ED58FD"/>
    <w:pPr>
      <w:ind w:left="960"/>
    </w:pPr>
    <w:rPr>
      <w:sz w:val="20"/>
    </w:rPr>
  </w:style>
  <w:style w:type="paragraph" w:styleId="33">
    <w:name w:val="toc 3"/>
    <w:basedOn w:val="a0"/>
    <w:next w:val="a0"/>
    <w:uiPriority w:val="39"/>
    <w:qFormat/>
    <w:rsid w:val="00ED58FD"/>
    <w:pPr>
      <w:tabs>
        <w:tab w:val="right" w:leader="dot" w:pos="9628"/>
      </w:tabs>
      <w:spacing w:before="40" w:after="40"/>
      <w:ind w:left="794"/>
    </w:pPr>
    <w:rPr>
      <w:i/>
      <w:szCs w:val="24"/>
    </w:rPr>
  </w:style>
  <w:style w:type="paragraph" w:styleId="23">
    <w:name w:val="toc 2"/>
    <w:basedOn w:val="a0"/>
    <w:next w:val="a0"/>
    <w:uiPriority w:val="39"/>
    <w:qFormat/>
    <w:rsid w:val="00ED58FD"/>
    <w:pPr>
      <w:tabs>
        <w:tab w:val="right" w:leader="dot" w:pos="9628"/>
      </w:tabs>
      <w:spacing w:before="40" w:after="40"/>
      <w:ind w:left="794" w:hanging="454"/>
    </w:pPr>
    <w:rPr>
      <w:szCs w:val="24"/>
    </w:rPr>
  </w:style>
  <w:style w:type="paragraph" w:styleId="41">
    <w:name w:val="toc 4"/>
    <w:basedOn w:val="a0"/>
    <w:next w:val="a0"/>
    <w:qFormat/>
    <w:rsid w:val="00ED58FD"/>
    <w:pPr>
      <w:ind w:left="480"/>
    </w:pPr>
    <w:rPr>
      <w:sz w:val="20"/>
    </w:rPr>
  </w:style>
  <w:style w:type="paragraph" w:styleId="51">
    <w:name w:val="toc 5"/>
    <w:basedOn w:val="a0"/>
    <w:next w:val="a0"/>
    <w:qFormat/>
    <w:rsid w:val="00ED58FD"/>
    <w:pPr>
      <w:ind w:left="720"/>
    </w:pPr>
    <w:rPr>
      <w:sz w:val="20"/>
    </w:rPr>
  </w:style>
  <w:style w:type="paragraph" w:styleId="aff1">
    <w:name w:val="Body Text Indent"/>
    <w:basedOn w:val="a0"/>
    <w:link w:val="aff2"/>
    <w:unhideWhenUsed/>
    <w:qFormat/>
    <w:rsid w:val="00ED58FD"/>
    <w:pPr>
      <w:spacing w:after="120"/>
      <w:ind w:left="283"/>
    </w:pPr>
  </w:style>
  <w:style w:type="character" w:customStyle="1" w:styleId="aff2">
    <w:name w:val="Основной текст с отступом Знак"/>
    <w:basedOn w:val="a1"/>
    <w:link w:val="aff1"/>
    <w:qFormat/>
    <w:rsid w:val="00ED58FD"/>
    <w:rPr>
      <w:rFonts w:ascii="Times New Roman" w:eastAsia="Times New Roman" w:hAnsi="Times New Roman" w:cs="Times New Roman"/>
      <w:sz w:val="24"/>
      <w:szCs w:val="20"/>
      <w:lang w:eastAsia="ru-RU"/>
    </w:rPr>
  </w:style>
  <w:style w:type="paragraph" w:styleId="24">
    <w:name w:val="Body Text First Indent 2"/>
    <w:basedOn w:val="aff1"/>
    <w:link w:val="25"/>
    <w:semiHidden/>
    <w:rsid w:val="00ED58FD"/>
    <w:pPr>
      <w:spacing w:after="0"/>
      <w:ind w:left="360" w:firstLine="360"/>
    </w:pPr>
    <w:rPr>
      <w:rFonts w:eastAsia="Calibri"/>
    </w:rPr>
  </w:style>
  <w:style w:type="character" w:customStyle="1" w:styleId="25">
    <w:name w:val="Красная строка 2 Знак"/>
    <w:basedOn w:val="aff2"/>
    <w:link w:val="24"/>
    <w:rsid w:val="00ED58FD"/>
    <w:rPr>
      <w:rFonts w:ascii="Times New Roman" w:eastAsia="Calibri" w:hAnsi="Times New Roman" w:cs="Times New Roman"/>
      <w:sz w:val="24"/>
      <w:szCs w:val="20"/>
      <w:lang w:eastAsia="ru-RU"/>
    </w:rPr>
  </w:style>
  <w:style w:type="paragraph" w:styleId="34">
    <w:name w:val="List Bullet 3"/>
    <w:basedOn w:val="a0"/>
    <w:qFormat/>
    <w:rsid w:val="00ED58FD"/>
    <w:pPr>
      <w:widowControl w:val="0"/>
      <w:suppressAutoHyphens/>
      <w:spacing w:before="120" w:after="120"/>
      <w:jc w:val="both"/>
      <w:textAlignment w:val="baseline"/>
    </w:pPr>
    <w:rPr>
      <w:szCs w:val="24"/>
      <w:lang w:eastAsia="zh-CN"/>
    </w:rPr>
  </w:style>
  <w:style w:type="paragraph" w:styleId="aff3">
    <w:name w:val="Title"/>
    <w:basedOn w:val="a0"/>
    <w:link w:val="aff4"/>
    <w:uiPriority w:val="99"/>
    <w:qFormat/>
    <w:rsid w:val="00ED58FD"/>
    <w:pPr>
      <w:jc w:val="center"/>
    </w:pPr>
    <w:rPr>
      <w:rFonts w:eastAsia="Calibri"/>
      <w:b/>
    </w:rPr>
  </w:style>
  <w:style w:type="character" w:customStyle="1" w:styleId="aff4">
    <w:name w:val="Заголовок Знак"/>
    <w:basedOn w:val="a1"/>
    <w:link w:val="aff3"/>
    <w:qFormat/>
    <w:rsid w:val="00ED58FD"/>
    <w:rPr>
      <w:rFonts w:ascii="Times New Roman" w:eastAsia="Calibri" w:hAnsi="Times New Roman" w:cs="Times New Roman"/>
      <w:b/>
      <w:sz w:val="24"/>
      <w:szCs w:val="20"/>
      <w:lang w:eastAsia="ru-RU"/>
    </w:rPr>
  </w:style>
  <w:style w:type="paragraph" w:styleId="aff5">
    <w:name w:val="footer"/>
    <w:aliases w:val=" Знак2,Знак2"/>
    <w:basedOn w:val="a0"/>
    <w:link w:val="aff6"/>
    <w:uiPriority w:val="99"/>
    <w:qFormat/>
    <w:rsid w:val="00ED58FD"/>
    <w:pPr>
      <w:tabs>
        <w:tab w:val="center" w:pos="4677"/>
        <w:tab w:val="right" w:pos="9355"/>
      </w:tabs>
    </w:pPr>
    <w:rPr>
      <w:rFonts w:eastAsia="Calibri"/>
      <w:sz w:val="20"/>
    </w:rPr>
  </w:style>
  <w:style w:type="character" w:customStyle="1" w:styleId="aff6">
    <w:name w:val="Нижний колонтитул Знак"/>
    <w:aliases w:val=" Знак2 Знак,Знак2 Знак"/>
    <w:basedOn w:val="a1"/>
    <w:link w:val="aff5"/>
    <w:uiPriority w:val="99"/>
    <w:rsid w:val="00ED58FD"/>
    <w:rPr>
      <w:rFonts w:ascii="Times New Roman" w:eastAsia="Calibri" w:hAnsi="Times New Roman" w:cs="Times New Roman"/>
      <w:sz w:val="20"/>
      <w:szCs w:val="20"/>
      <w:lang w:eastAsia="ru-RU"/>
    </w:rPr>
  </w:style>
  <w:style w:type="paragraph" w:styleId="aff7">
    <w:name w:val="List"/>
    <w:basedOn w:val="aff"/>
    <w:rsid w:val="00ED58FD"/>
    <w:pPr>
      <w:suppressAutoHyphens/>
      <w:spacing w:before="120"/>
      <w:jc w:val="both"/>
    </w:pPr>
    <w:rPr>
      <w:rFonts w:ascii="Times" w:eastAsia="Times New Roman" w:hAnsi="Times" w:cs="Lucidasans"/>
      <w:sz w:val="24"/>
      <w:szCs w:val="24"/>
      <w:lang w:eastAsia="ar-SA"/>
    </w:rPr>
  </w:style>
  <w:style w:type="paragraph" w:styleId="aff8">
    <w:name w:val="Normal (Web)"/>
    <w:basedOn w:val="a0"/>
    <w:link w:val="aff9"/>
    <w:qFormat/>
    <w:rsid w:val="00ED58FD"/>
    <w:pPr>
      <w:spacing w:after="120"/>
    </w:pPr>
    <w:rPr>
      <w:rFonts w:ascii="Calibri" w:hAnsi="Calibri"/>
      <w:sz w:val="16"/>
    </w:rPr>
  </w:style>
  <w:style w:type="paragraph" w:styleId="35">
    <w:name w:val="Body Text 3"/>
    <w:basedOn w:val="a0"/>
    <w:link w:val="36"/>
    <w:rsid w:val="00ED58FD"/>
    <w:pPr>
      <w:spacing w:after="120"/>
    </w:pPr>
    <w:rPr>
      <w:rFonts w:eastAsia="Calibri"/>
      <w:sz w:val="16"/>
    </w:rPr>
  </w:style>
  <w:style w:type="character" w:customStyle="1" w:styleId="36">
    <w:name w:val="Основной текст 3 Знак"/>
    <w:basedOn w:val="a1"/>
    <w:link w:val="35"/>
    <w:rsid w:val="00ED58FD"/>
    <w:rPr>
      <w:rFonts w:ascii="Times New Roman" w:eastAsia="Calibri" w:hAnsi="Times New Roman" w:cs="Times New Roman"/>
      <w:sz w:val="16"/>
      <w:szCs w:val="20"/>
      <w:lang w:eastAsia="ru-RU"/>
    </w:rPr>
  </w:style>
  <w:style w:type="paragraph" w:styleId="26">
    <w:name w:val="Body Text Indent 2"/>
    <w:aliases w:val="Основной текст с отступом 2 Знак1, Знак1 Знак1,Знак1 Знак1,Основной текст с отступом 2 Знак Знак,Знак1 Знак Знак, Знак1 Знак Знак,Знак1 Знак, Знак1 Знак, Знак1,Знак1, Знак1 Знак Знак1"/>
    <w:basedOn w:val="a0"/>
    <w:link w:val="27"/>
    <w:rsid w:val="00ED58FD"/>
    <w:pPr>
      <w:spacing w:after="120" w:line="480" w:lineRule="auto"/>
      <w:ind w:left="283"/>
    </w:pPr>
    <w:rPr>
      <w:rFonts w:eastAsia="Calibri"/>
      <w:sz w:val="20"/>
    </w:rPr>
  </w:style>
  <w:style w:type="character" w:customStyle="1" w:styleId="27">
    <w:name w:val="Основной текст с отступом 2 Знак"/>
    <w:aliases w:val="Основной текст с отступом 2 Знак1 Знак1, Знак1 Знак1 Знак1,Знак1 Знак1 Знак1,Основной текст с отступом 2 Знак Знак Знак1,Знак1 Знак Знак Знак1, Знак1 Знак Знак Знак1,Знак1 Знак Знак2, Знак1 Знак Знак4, Знак1 Знак4"/>
    <w:basedOn w:val="a1"/>
    <w:link w:val="26"/>
    <w:qFormat/>
    <w:rsid w:val="00ED58FD"/>
    <w:rPr>
      <w:rFonts w:ascii="Times New Roman" w:eastAsia="Calibri" w:hAnsi="Times New Roman" w:cs="Times New Roman"/>
      <w:sz w:val="20"/>
      <w:szCs w:val="20"/>
      <w:lang w:eastAsia="ru-RU"/>
    </w:rPr>
  </w:style>
  <w:style w:type="paragraph" w:styleId="affa">
    <w:name w:val="Subtitle"/>
    <w:aliases w:val="Знак"/>
    <w:basedOn w:val="a0"/>
    <w:link w:val="affb"/>
    <w:qFormat/>
    <w:rsid w:val="00ED58FD"/>
    <w:pPr>
      <w:jc w:val="center"/>
    </w:pPr>
    <w:rPr>
      <w:rFonts w:eastAsia="Calibri"/>
      <w:b/>
    </w:rPr>
  </w:style>
  <w:style w:type="character" w:customStyle="1" w:styleId="affb">
    <w:name w:val="Подзаголовок Знак"/>
    <w:aliases w:val="Знак Знак11"/>
    <w:basedOn w:val="a1"/>
    <w:link w:val="affa"/>
    <w:rsid w:val="00ED58FD"/>
    <w:rPr>
      <w:rFonts w:ascii="Times New Roman" w:eastAsia="Calibri" w:hAnsi="Times New Roman" w:cs="Times New Roman"/>
      <w:b/>
      <w:sz w:val="24"/>
      <w:szCs w:val="20"/>
      <w:lang w:eastAsia="ru-RU"/>
    </w:rPr>
  </w:style>
  <w:style w:type="paragraph" w:styleId="HTML2">
    <w:name w:val="HTML Preformatted"/>
    <w:basedOn w:val="a0"/>
    <w:link w:val="HTML3"/>
    <w:rsid w:val="00ED5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Calibri" w:hAnsi="Courier New"/>
      <w:sz w:val="20"/>
    </w:rPr>
  </w:style>
  <w:style w:type="character" w:customStyle="1" w:styleId="HTML3">
    <w:name w:val="Стандартный HTML Знак"/>
    <w:basedOn w:val="a1"/>
    <w:link w:val="HTML2"/>
    <w:rsid w:val="00ED58FD"/>
    <w:rPr>
      <w:rFonts w:ascii="Courier New" w:eastAsia="Calibri" w:hAnsi="Courier New" w:cs="Times New Roman"/>
      <w:sz w:val="20"/>
      <w:szCs w:val="20"/>
      <w:lang w:eastAsia="ru-RU"/>
    </w:rPr>
  </w:style>
  <w:style w:type="paragraph" w:styleId="affc">
    <w:name w:val="Block Text"/>
    <w:basedOn w:val="a0"/>
    <w:uiPriority w:val="99"/>
    <w:rsid w:val="00ED58FD"/>
    <w:pPr>
      <w:widowControl w:val="0"/>
      <w:autoSpaceDE w:val="0"/>
      <w:autoSpaceDN w:val="0"/>
      <w:adjustRightInd w:val="0"/>
      <w:spacing w:before="60" w:after="220" w:line="260" w:lineRule="auto"/>
      <w:ind w:left="400" w:right="400"/>
      <w:jc w:val="center"/>
    </w:pPr>
    <w:rPr>
      <w:b/>
      <w:sz w:val="22"/>
      <w:szCs w:val="22"/>
    </w:rPr>
  </w:style>
  <w:style w:type="table" w:styleId="28">
    <w:name w:val="Table Grid 2"/>
    <w:basedOn w:val="a2"/>
    <w:rsid w:val="00ED58F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il"/>
          <w:tr2bl w:val="nil"/>
        </w:tcBorders>
      </w:tcPr>
    </w:tblStylePr>
    <w:tblStylePr w:type="lastRow">
      <w:rPr>
        <w:rFonts w:cs="Times New Roman"/>
        <w:b/>
        <w:bCs/>
      </w:rPr>
      <w:tblPr/>
      <w:tcPr>
        <w:tcBorders>
          <w:top w:val="single" w:sz="6" w:space="0" w:color="000000"/>
          <w:tl2br w:val="nil"/>
          <w:tr2bl w:val="nil"/>
        </w:tcBorders>
      </w:tcPr>
    </w:tblStylePr>
    <w:tblStylePr w:type="firstCol">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style>
  <w:style w:type="table" w:styleId="13">
    <w:name w:val="Table Subtle 1"/>
    <w:basedOn w:val="a2"/>
    <w:rsid w:val="00ED58FD"/>
    <w:pPr>
      <w:spacing w:after="0" w:line="240" w:lineRule="auto"/>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il"/>
          <w:tr2bl w:val="nil"/>
        </w:tcBorders>
      </w:tcPr>
    </w:tblStylePr>
    <w:tblStylePr w:type="lastRow">
      <w:rPr>
        <w:rFonts w:cs="Times New Roman"/>
      </w:rPr>
      <w:tblPr/>
      <w:tcPr>
        <w:tcBorders>
          <w:top w:val="single" w:sz="12" w:space="0" w:color="000000"/>
          <w:tl2br w:val="nil"/>
          <w:tr2bl w:val="nil"/>
        </w:tcBorders>
        <w:shd w:val="pct25" w:color="800080" w:fill="FFFFFF"/>
      </w:tcPr>
    </w:tblStylePr>
    <w:tblStylePr w:type="firstCol">
      <w:rPr>
        <w:rFonts w:cs="Times New Roman"/>
      </w:rPr>
      <w:tblPr/>
      <w:tcPr>
        <w:tcBorders>
          <w:right w:val="single" w:sz="12" w:space="0" w:color="000000"/>
          <w:tl2br w:val="nil"/>
          <w:tr2bl w:val="nil"/>
        </w:tcBorders>
      </w:tcPr>
    </w:tblStylePr>
    <w:tblStylePr w:type="lastCol">
      <w:rPr>
        <w:rFonts w:cs="Times New Roman"/>
      </w:rPr>
      <w:tblPr/>
      <w:tcPr>
        <w:tcBorders>
          <w:left w:val="single" w:sz="12" w:space="0" w:color="000000"/>
          <w:tl2br w:val="nil"/>
          <w:tr2bl w:val="nil"/>
        </w:tcBorders>
      </w:tcPr>
    </w:tblStylePr>
    <w:tblStylePr w:type="band1Horz">
      <w:rPr>
        <w:rFonts w:cs="Times New Roman"/>
      </w:rPr>
      <w:tblPr/>
      <w:tcPr>
        <w:tcBorders>
          <w:bottom w:val="single" w:sz="6" w:space="0" w:color="000000"/>
          <w:tl2br w:val="nil"/>
          <w:tr2bl w:val="nil"/>
        </w:tcBorders>
        <w:shd w:val="pct25" w:color="808000" w:fill="FFFFFF"/>
      </w:tcPr>
    </w:tblStylePr>
    <w:tblStylePr w:type="neCell">
      <w:rPr>
        <w:rFonts w:cs="Times New Roman"/>
        <w:b/>
        <w:bCs/>
      </w:rPr>
      <w:tblPr/>
      <w:tcPr>
        <w:tcBorders>
          <w:tl2br w:val="nil"/>
          <w:tr2bl w:val="nil"/>
        </w:tcBorders>
      </w:tcPr>
    </w:tblStylePr>
    <w:tblStylePr w:type="swCell">
      <w:rPr>
        <w:rFonts w:cs="Times New Roman"/>
        <w:b/>
        <w:bCs/>
      </w:rPr>
      <w:tblPr/>
      <w:tcPr>
        <w:tcBorders>
          <w:tl2br w:val="nil"/>
          <w:tr2bl w:val="nil"/>
        </w:tcBorders>
      </w:tcPr>
    </w:tblStylePr>
  </w:style>
  <w:style w:type="table" w:styleId="-3">
    <w:name w:val="Table Web 3"/>
    <w:basedOn w:val="a2"/>
    <w:semiHidden/>
    <w:rsid w:val="00ED58F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il"/>
          <w:tr2bl w:val="nil"/>
        </w:tcBorders>
      </w:tcPr>
    </w:tblStylePr>
  </w:style>
  <w:style w:type="table" w:styleId="affd">
    <w:name w:val="Table Grid"/>
    <w:basedOn w:val="a2"/>
    <w:qFormat/>
    <w:rsid w:val="00ED58F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2">
    <w:name w:val="Table Grid 5"/>
    <w:basedOn w:val="a2"/>
    <w:qFormat/>
    <w:rsid w:val="00ED58F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il"/>
          <w:tr2bl w:val="nil"/>
        </w:tcBorders>
      </w:tcPr>
    </w:tblStylePr>
    <w:tblStylePr w:type="lastRow">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tblStylePr w:type="nwCell">
      <w:rPr>
        <w:rFonts w:cs="Times New Roman"/>
      </w:rPr>
      <w:tblPr/>
      <w:tcPr>
        <w:tcBorders>
          <w:tl2br w:val="single" w:sz="6" w:space="0" w:color="000000"/>
          <w:tr2bl w:val="nil"/>
        </w:tcBorders>
      </w:tcPr>
    </w:tblStylePr>
  </w:style>
  <w:style w:type="table" w:styleId="affe">
    <w:name w:val="Table Professional"/>
    <w:basedOn w:val="a2"/>
    <w:rsid w:val="00ED58F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il"/>
          <w:tr2bl w:val="nil"/>
        </w:tcBorders>
        <w:shd w:val="solid" w:color="000000" w:fill="FFFFFF"/>
      </w:tcPr>
    </w:tblStylePr>
  </w:style>
  <w:style w:type="table" w:styleId="afff">
    <w:name w:val="Table Elegant"/>
    <w:basedOn w:val="a2"/>
    <w:rsid w:val="00ED58F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il"/>
          <w:tr2bl w:val="nil"/>
        </w:tcBorders>
      </w:tcPr>
    </w:tblStylePr>
  </w:style>
  <w:style w:type="table" w:styleId="-2">
    <w:name w:val="Table Web 2"/>
    <w:basedOn w:val="a2"/>
    <w:semiHidden/>
    <w:rsid w:val="00ED58F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il"/>
          <w:tr2bl w:val="nil"/>
        </w:tcBorders>
      </w:tcPr>
    </w:tblStylePr>
  </w:style>
  <w:style w:type="table" w:styleId="afff0">
    <w:name w:val="Table Contemporary"/>
    <w:basedOn w:val="a2"/>
    <w:rsid w:val="00ED58FD"/>
    <w:pPr>
      <w:spacing w:after="0" w:line="240" w:lineRule="auto"/>
    </w:pPr>
    <w:rPr>
      <w:rFonts w:ascii="Times New Roman" w:eastAsia="Times New Roman" w:hAnsi="Times New Roman" w:cs="Times New Roman"/>
      <w:sz w:val="20"/>
      <w:szCs w:val="20"/>
      <w:lang w:eastAsia="ru-RU"/>
    </w:rPr>
    <w:tblPr>
      <w:tblBorders>
        <w:insideH w:val="single" w:sz="18" w:space="0" w:color="FFFFFF"/>
        <w:insideV w:val="single" w:sz="18" w:space="0" w:color="FFFFFF"/>
      </w:tblBorders>
    </w:tblPr>
    <w:tblStylePr w:type="firstRow">
      <w:rPr>
        <w:rFonts w:cs="Times New Roman"/>
        <w:b/>
        <w:bCs/>
        <w:color w:val="auto"/>
      </w:rPr>
      <w:tblPr/>
      <w:tcPr>
        <w:tcBorders>
          <w:tl2br w:val="nil"/>
          <w:tr2bl w:val="nil"/>
        </w:tcBorders>
        <w:shd w:val="pct20" w:color="000000" w:fill="FFFFFF"/>
      </w:tcPr>
    </w:tblStylePr>
    <w:tblStylePr w:type="band1Horz">
      <w:rPr>
        <w:rFonts w:cs="Times New Roman"/>
        <w:color w:val="auto"/>
      </w:rPr>
      <w:tblPr/>
      <w:tcPr>
        <w:tcBorders>
          <w:tl2br w:val="nil"/>
          <w:tr2bl w:val="nil"/>
        </w:tcBorders>
        <w:shd w:val="pct5" w:color="000000" w:fill="FFFFFF"/>
      </w:tcPr>
    </w:tblStylePr>
    <w:tblStylePr w:type="band2Horz">
      <w:rPr>
        <w:rFonts w:cs="Times New Roman"/>
        <w:color w:val="auto"/>
      </w:rPr>
      <w:tblPr/>
      <w:tcPr>
        <w:tcBorders>
          <w:tl2br w:val="nil"/>
          <w:tr2bl w:val="nil"/>
        </w:tcBorders>
        <w:shd w:val="pct20" w:color="000000" w:fill="FFFFFF"/>
      </w:tcPr>
    </w:tblStylePr>
  </w:style>
  <w:style w:type="table" w:styleId="-1">
    <w:name w:val="Table List 1"/>
    <w:basedOn w:val="a2"/>
    <w:rsid w:val="00ED58FD"/>
    <w:pPr>
      <w:spacing w:after="0" w:line="240" w:lineRule="auto"/>
    </w:pPr>
    <w:rPr>
      <w:rFonts w:ascii="Times New Roman" w:eastAsia="Times New Roman" w:hAnsi="Times New Roman" w:cs="Times New Roman"/>
      <w:sz w:val="20"/>
      <w:szCs w:val="20"/>
      <w:lang w:eastAsia="ru-RU"/>
    </w:rPr>
    <w:tblPr>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il"/>
          <w:tr2bl w:val="nil"/>
        </w:tcBorders>
        <w:shd w:val="solid" w:color="C0C0C0" w:fill="FFFFFF"/>
      </w:tcPr>
    </w:tblStylePr>
    <w:tblStylePr w:type="lastRow">
      <w:rPr>
        <w:rFonts w:cs="Times New Roman"/>
      </w:rPr>
      <w:tblPr/>
      <w:tcPr>
        <w:tcBorders>
          <w:top w:val="single" w:sz="6" w:space="0" w:color="000000"/>
          <w:tl2br w:val="nil"/>
          <w:tr2bl w:val="nil"/>
        </w:tcBorders>
      </w:tcPr>
    </w:tblStylePr>
    <w:tblStylePr w:type="band1Horz">
      <w:rPr>
        <w:rFonts w:cs="Times New Roman"/>
        <w:color w:val="auto"/>
      </w:rPr>
      <w:tblPr/>
      <w:tcPr>
        <w:tcBorders>
          <w:tl2br w:val="nil"/>
          <w:tr2bl w:val="nil"/>
        </w:tcBorders>
        <w:shd w:val="solid" w:color="C0C0C0" w:fill="FFFFFF"/>
      </w:tcPr>
    </w:tblStylePr>
    <w:tblStylePr w:type="band2Horz">
      <w:rPr>
        <w:rFonts w:cs="Times New Roman"/>
        <w:color w:val="auto"/>
      </w:rPr>
      <w:tblPr/>
      <w:tcPr>
        <w:tcBorders>
          <w:tl2br w:val="nil"/>
          <w:tr2bl w:val="nil"/>
        </w:tcBorders>
      </w:tcPr>
    </w:tblStylePr>
    <w:tblStylePr w:type="swCell">
      <w:rPr>
        <w:rFonts w:cs="Times New Roman"/>
        <w:b/>
        <w:bCs/>
      </w:rPr>
      <w:tblPr/>
      <w:tcPr>
        <w:tcBorders>
          <w:tl2br w:val="nil"/>
          <w:tr2bl w:val="nil"/>
        </w:tcBorders>
      </w:tcPr>
    </w:tblStylePr>
  </w:style>
  <w:style w:type="table" w:styleId="-10">
    <w:name w:val="Table Web 1"/>
    <w:basedOn w:val="a2"/>
    <w:semiHidden/>
    <w:rsid w:val="00ED58F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il"/>
          <w:tr2bl w:val="nil"/>
        </w:tcBorders>
      </w:tcPr>
    </w:tblStylePr>
  </w:style>
  <w:style w:type="paragraph" w:customStyle="1" w:styleId="ListParagraph1">
    <w:name w:val="List Paragraph1"/>
    <w:basedOn w:val="a0"/>
    <w:link w:val="ListParagraphChar"/>
    <w:uiPriority w:val="99"/>
    <w:qFormat/>
    <w:rsid w:val="00ED58FD"/>
    <w:pPr>
      <w:ind w:left="720"/>
      <w:contextualSpacing/>
    </w:pPr>
    <w:rPr>
      <w:rFonts w:eastAsia="Calibri"/>
    </w:rPr>
  </w:style>
  <w:style w:type="paragraph" w:customStyle="1" w:styleId="ConsPlusNormal">
    <w:name w:val="ConsPlusNormal"/>
    <w:qFormat/>
    <w:rsid w:val="00ED58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ListParagraphChar">
    <w:name w:val="List Paragraph Char"/>
    <w:link w:val="ListParagraph1"/>
    <w:locked/>
    <w:rsid w:val="00ED58FD"/>
    <w:rPr>
      <w:rFonts w:ascii="Times New Roman" w:eastAsia="Calibri" w:hAnsi="Times New Roman" w:cs="Times New Roman"/>
      <w:sz w:val="24"/>
      <w:szCs w:val="20"/>
      <w:lang w:eastAsia="ru-RU"/>
    </w:rPr>
  </w:style>
  <w:style w:type="character" w:customStyle="1" w:styleId="afff1">
    <w:name w:val="Основной текст_"/>
    <w:link w:val="14"/>
    <w:locked/>
    <w:rsid w:val="00ED58FD"/>
    <w:rPr>
      <w:rFonts w:ascii="Times New Roman" w:hAnsi="Times New Roman"/>
      <w:sz w:val="26"/>
      <w:shd w:val="clear" w:color="auto" w:fill="FFFFFF"/>
    </w:rPr>
  </w:style>
  <w:style w:type="paragraph" w:customStyle="1" w:styleId="14">
    <w:name w:val="Основной текст1"/>
    <w:basedOn w:val="a0"/>
    <w:link w:val="afff1"/>
    <w:uiPriority w:val="99"/>
    <w:rsid w:val="00ED58FD"/>
    <w:pPr>
      <w:shd w:val="clear" w:color="auto" w:fill="FFFFFF"/>
      <w:spacing w:line="322" w:lineRule="exact"/>
      <w:jc w:val="center"/>
    </w:pPr>
    <w:rPr>
      <w:rFonts w:eastAsiaTheme="minorHAnsi" w:cstheme="minorBidi"/>
      <w:sz w:val="26"/>
      <w:szCs w:val="22"/>
      <w:lang w:eastAsia="en-US"/>
    </w:rPr>
  </w:style>
  <w:style w:type="paragraph" w:customStyle="1" w:styleId="Default">
    <w:name w:val="Default"/>
    <w:qFormat/>
    <w:rsid w:val="00ED58FD"/>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ConsPlusTitle">
    <w:name w:val="ConsPlusTitle"/>
    <w:uiPriority w:val="99"/>
    <w:qFormat/>
    <w:rsid w:val="00ED58F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2">
    <w:name w:val="текст примечания"/>
    <w:basedOn w:val="a0"/>
    <w:uiPriority w:val="99"/>
    <w:qFormat/>
    <w:rsid w:val="00ED58FD"/>
    <w:rPr>
      <w:szCs w:val="24"/>
    </w:rPr>
  </w:style>
  <w:style w:type="paragraph" w:customStyle="1" w:styleId="FR2">
    <w:name w:val="FR2"/>
    <w:uiPriority w:val="99"/>
    <w:qFormat/>
    <w:rsid w:val="00ED58FD"/>
    <w:pPr>
      <w:widowControl w:val="0"/>
      <w:autoSpaceDE w:val="0"/>
      <w:autoSpaceDN w:val="0"/>
      <w:adjustRightInd w:val="0"/>
      <w:spacing w:after="0" w:line="480" w:lineRule="auto"/>
      <w:ind w:left="1240" w:hanging="420"/>
    </w:pPr>
    <w:rPr>
      <w:rFonts w:ascii="Times New Roman" w:eastAsia="Times New Roman" w:hAnsi="Times New Roman" w:cs="Times New Roman"/>
      <w:sz w:val="18"/>
      <w:szCs w:val="18"/>
      <w:lang w:eastAsia="ru-RU"/>
    </w:rPr>
  </w:style>
  <w:style w:type="character" w:customStyle="1" w:styleId="apple-converted-space">
    <w:name w:val="apple-converted-space"/>
    <w:rsid w:val="00ED58FD"/>
  </w:style>
  <w:style w:type="character" w:customStyle="1" w:styleId="text">
    <w:name w:val="text"/>
    <w:qFormat/>
    <w:rsid w:val="00ED58FD"/>
  </w:style>
  <w:style w:type="character" w:customStyle="1" w:styleId="29">
    <w:name w:val="Основной текст (2)_"/>
    <w:link w:val="2a"/>
    <w:uiPriority w:val="99"/>
    <w:qFormat/>
    <w:locked/>
    <w:rsid w:val="00ED58FD"/>
    <w:rPr>
      <w:rFonts w:ascii="Arial" w:hAnsi="Arial"/>
      <w:b/>
      <w:sz w:val="27"/>
      <w:shd w:val="clear" w:color="auto" w:fill="FFFFFF"/>
    </w:rPr>
  </w:style>
  <w:style w:type="paragraph" w:customStyle="1" w:styleId="2a">
    <w:name w:val="Основной текст (2)"/>
    <w:basedOn w:val="a0"/>
    <w:link w:val="29"/>
    <w:uiPriority w:val="99"/>
    <w:qFormat/>
    <w:rsid w:val="00ED58FD"/>
    <w:pPr>
      <w:widowControl w:val="0"/>
      <w:shd w:val="clear" w:color="auto" w:fill="FFFFFF"/>
      <w:spacing w:line="302" w:lineRule="exact"/>
      <w:jc w:val="center"/>
    </w:pPr>
    <w:rPr>
      <w:rFonts w:ascii="Arial" w:eastAsiaTheme="minorHAnsi" w:hAnsi="Arial" w:cstheme="minorBidi"/>
      <w:b/>
      <w:sz w:val="27"/>
      <w:szCs w:val="22"/>
      <w:lang w:eastAsia="en-US"/>
    </w:rPr>
  </w:style>
  <w:style w:type="paragraph" w:customStyle="1" w:styleId="15">
    <w:name w:val="Абзац списка1"/>
    <w:basedOn w:val="a0"/>
    <w:uiPriority w:val="99"/>
    <w:qFormat/>
    <w:rsid w:val="00ED58FD"/>
    <w:pPr>
      <w:ind w:left="720"/>
      <w:contextualSpacing/>
    </w:pPr>
    <w:rPr>
      <w:szCs w:val="24"/>
    </w:rPr>
  </w:style>
  <w:style w:type="character" w:customStyle="1" w:styleId="100">
    <w:name w:val="Знак Знак10"/>
    <w:uiPriority w:val="99"/>
    <w:locked/>
    <w:rsid w:val="00ED58FD"/>
    <w:rPr>
      <w:rFonts w:ascii="Cambria" w:hAnsi="Cambria"/>
      <w:b/>
      <w:i/>
      <w:sz w:val="28"/>
    </w:rPr>
  </w:style>
  <w:style w:type="character" w:customStyle="1" w:styleId="92">
    <w:name w:val="Знак Знак9"/>
    <w:uiPriority w:val="99"/>
    <w:locked/>
    <w:rsid w:val="00ED58FD"/>
    <w:rPr>
      <w:rFonts w:ascii="Arial" w:hAnsi="Arial"/>
      <w:b/>
      <w:sz w:val="26"/>
      <w:lang w:val="ru-RU" w:eastAsia="ru-RU"/>
    </w:rPr>
  </w:style>
  <w:style w:type="character" w:customStyle="1" w:styleId="82">
    <w:name w:val="Знак Знак8"/>
    <w:uiPriority w:val="99"/>
    <w:locked/>
    <w:rsid w:val="00ED58FD"/>
    <w:rPr>
      <w:rFonts w:ascii="Calibri" w:hAnsi="Calibri"/>
      <w:b/>
      <w:sz w:val="28"/>
    </w:rPr>
  </w:style>
  <w:style w:type="character" w:customStyle="1" w:styleId="72">
    <w:name w:val="Знак Знак7"/>
    <w:uiPriority w:val="99"/>
    <w:locked/>
    <w:rsid w:val="00ED58FD"/>
    <w:rPr>
      <w:rFonts w:ascii="Courier New" w:hAnsi="Courier New"/>
      <w:color w:val="000000"/>
      <w:sz w:val="16"/>
    </w:rPr>
  </w:style>
  <w:style w:type="paragraph" w:styleId="afff3">
    <w:name w:val="List Paragraph"/>
    <w:basedOn w:val="a0"/>
    <w:link w:val="afff4"/>
    <w:uiPriority w:val="34"/>
    <w:qFormat/>
    <w:rsid w:val="00ED58FD"/>
    <w:pPr>
      <w:ind w:left="720"/>
      <w:contextualSpacing/>
    </w:pPr>
    <w:rPr>
      <w:rFonts w:eastAsia="Calibri"/>
    </w:rPr>
  </w:style>
  <w:style w:type="character" w:customStyle="1" w:styleId="62">
    <w:name w:val="Знак Знак6"/>
    <w:uiPriority w:val="99"/>
    <w:qFormat/>
    <w:locked/>
    <w:rsid w:val="00ED58FD"/>
    <w:rPr>
      <w:sz w:val="24"/>
    </w:rPr>
  </w:style>
  <w:style w:type="character" w:customStyle="1" w:styleId="53">
    <w:name w:val="Знак Знак5"/>
    <w:uiPriority w:val="99"/>
    <w:qFormat/>
    <w:locked/>
    <w:rsid w:val="00ED58FD"/>
    <w:rPr>
      <w:sz w:val="20"/>
    </w:rPr>
  </w:style>
  <w:style w:type="character" w:customStyle="1" w:styleId="42">
    <w:name w:val="Знак Знак4"/>
    <w:uiPriority w:val="99"/>
    <w:locked/>
    <w:rsid w:val="00ED58FD"/>
    <w:rPr>
      <w:sz w:val="24"/>
    </w:rPr>
  </w:style>
  <w:style w:type="character" w:customStyle="1" w:styleId="37">
    <w:name w:val="Знак Знак3"/>
    <w:uiPriority w:val="99"/>
    <w:qFormat/>
    <w:locked/>
    <w:rsid w:val="00ED58FD"/>
    <w:rPr>
      <w:b/>
      <w:sz w:val="24"/>
      <w:lang w:val="ru-RU" w:eastAsia="ru-RU"/>
    </w:rPr>
  </w:style>
  <w:style w:type="character" w:customStyle="1" w:styleId="2b">
    <w:name w:val="Знак Знак2"/>
    <w:locked/>
    <w:rsid w:val="00ED58FD"/>
    <w:rPr>
      <w:sz w:val="24"/>
    </w:rPr>
  </w:style>
  <w:style w:type="character" w:customStyle="1" w:styleId="16">
    <w:name w:val="Знак Знак1"/>
    <w:aliases w:val="Подзаголовок Знак1"/>
    <w:qFormat/>
    <w:locked/>
    <w:rsid w:val="00ED58FD"/>
    <w:rPr>
      <w:rFonts w:ascii="Tahoma" w:hAnsi="Tahoma"/>
      <w:sz w:val="16"/>
    </w:rPr>
  </w:style>
  <w:style w:type="character" w:customStyle="1" w:styleId="afff5">
    <w:name w:val="Знак Знак"/>
    <w:uiPriority w:val="99"/>
    <w:qFormat/>
    <w:locked/>
    <w:rsid w:val="00ED58FD"/>
    <w:rPr>
      <w:sz w:val="24"/>
    </w:rPr>
  </w:style>
  <w:style w:type="paragraph" w:customStyle="1" w:styleId="ConsNonformat">
    <w:name w:val="ConsNonformat"/>
    <w:rsid w:val="00ED58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c">
    <w:name w:val="Абзац списка2"/>
    <w:basedOn w:val="a0"/>
    <w:qFormat/>
    <w:rsid w:val="00ED58FD"/>
    <w:pPr>
      <w:ind w:left="720"/>
      <w:contextualSpacing/>
    </w:pPr>
    <w:rPr>
      <w:szCs w:val="24"/>
    </w:rPr>
  </w:style>
  <w:style w:type="character" w:customStyle="1" w:styleId="2d">
    <w:name w:val="Заголовок №2_"/>
    <w:link w:val="2e"/>
    <w:uiPriority w:val="99"/>
    <w:locked/>
    <w:rsid w:val="00ED58FD"/>
    <w:rPr>
      <w:rFonts w:ascii="Arial" w:hAnsi="Arial"/>
      <w:b/>
      <w:sz w:val="23"/>
      <w:shd w:val="clear" w:color="auto" w:fill="FFFFFF"/>
    </w:rPr>
  </w:style>
  <w:style w:type="paragraph" w:customStyle="1" w:styleId="2e">
    <w:name w:val="Заголовок №2"/>
    <w:basedOn w:val="a0"/>
    <w:link w:val="2d"/>
    <w:uiPriority w:val="99"/>
    <w:rsid w:val="00ED58FD"/>
    <w:pPr>
      <w:widowControl w:val="0"/>
      <w:shd w:val="clear" w:color="auto" w:fill="FFFFFF"/>
      <w:spacing w:line="413" w:lineRule="exact"/>
      <w:jc w:val="both"/>
      <w:outlineLvl w:val="1"/>
    </w:pPr>
    <w:rPr>
      <w:rFonts w:ascii="Arial" w:eastAsiaTheme="minorHAnsi" w:hAnsi="Arial" w:cstheme="minorBidi"/>
      <w:b/>
      <w:sz w:val="23"/>
      <w:szCs w:val="22"/>
      <w:lang w:eastAsia="en-US"/>
    </w:rPr>
  </w:style>
  <w:style w:type="character" w:customStyle="1" w:styleId="afff4">
    <w:name w:val="Абзац списка Знак"/>
    <w:link w:val="afff3"/>
    <w:qFormat/>
    <w:locked/>
    <w:rsid w:val="00ED58FD"/>
    <w:rPr>
      <w:rFonts w:ascii="Times New Roman" w:eastAsia="Calibri" w:hAnsi="Times New Roman" w:cs="Times New Roman"/>
      <w:sz w:val="24"/>
      <w:szCs w:val="20"/>
      <w:lang w:eastAsia="ru-RU"/>
    </w:rPr>
  </w:style>
  <w:style w:type="paragraph" w:customStyle="1" w:styleId="formattexttopleveltext">
    <w:name w:val="formattext topleveltext"/>
    <w:basedOn w:val="a0"/>
    <w:qFormat/>
    <w:rsid w:val="00ED58FD"/>
    <w:pPr>
      <w:spacing w:before="100" w:beforeAutospacing="1" w:after="100" w:afterAutospacing="1"/>
    </w:pPr>
    <w:rPr>
      <w:szCs w:val="24"/>
    </w:rPr>
  </w:style>
  <w:style w:type="paragraph" w:customStyle="1" w:styleId="BodyTextIndent1">
    <w:name w:val="Body Text Indent1"/>
    <w:basedOn w:val="a0"/>
    <w:uiPriority w:val="99"/>
    <w:qFormat/>
    <w:rsid w:val="00ED58FD"/>
    <w:pPr>
      <w:spacing w:after="120"/>
      <w:ind w:left="283"/>
    </w:pPr>
    <w:rPr>
      <w:sz w:val="28"/>
      <w:szCs w:val="28"/>
    </w:rPr>
  </w:style>
  <w:style w:type="paragraph" w:customStyle="1" w:styleId="101">
    <w:name w:val="Знак Знак10 Знак Знак Знак"/>
    <w:basedOn w:val="a0"/>
    <w:uiPriority w:val="99"/>
    <w:qFormat/>
    <w:rsid w:val="00ED58FD"/>
    <w:pPr>
      <w:spacing w:before="100" w:beforeAutospacing="1" w:after="100" w:afterAutospacing="1"/>
    </w:pPr>
    <w:rPr>
      <w:rFonts w:ascii="Tahoma" w:hAnsi="Tahoma"/>
      <w:sz w:val="20"/>
      <w:lang w:val="en-US" w:eastAsia="en-US"/>
    </w:rPr>
  </w:style>
  <w:style w:type="paragraph" w:customStyle="1" w:styleId="ConsPlusNormal0">
    <w:name w:val="ConsPlusNormal Знак"/>
    <w:link w:val="ConsPlusNormal1"/>
    <w:uiPriority w:val="99"/>
    <w:qFormat/>
    <w:rsid w:val="00ED58FD"/>
    <w:pPr>
      <w:widowControl w:val="0"/>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1">
    <w:name w:val="ConsPlusNormal Знак Знак"/>
    <w:link w:val="ConsPlusNormal0"/>
    <w:uiPriority w:val="99"/>
    <w:qFormat/>
    <w:locked/>
    <w:rsid w:val="00ED58FD"/>
    <w:rPr>
      <w:rFonts w:ascii="Arial" w:eastAsia="Calibri" w:hAnsi="Arial" w:cs="Times New Roman"/>
      <w:lang w:eastAsia="ru-RU"/>
    </w:rPr>
  </w:style>
  <w:style w:type="paragraph" w:customStyle="1" w:styleId="NoSpacing1">
    <w:name w:val="No Spacing1"/>
    <w:basedOn w:val="a0"/>
    <w:uiPriority w:val="99"/>
    <w:qFormat/>
    <w:rsid w:val="00ED58FD"/>
    <w:pPr>
      <w:ind w:firstLine="709"/>
      <w:jc w:val="both"/>
    </w:pPr>
    <w:rPr>
      <w:rFonts w:ascii="Cambria" w:hAnsi="Cambria" w:cs="Cambria"/>
      <w:sz w:val="26"/>
      <w:szCs w:val="26"/>
      <w:lang w:val="en-US" w:eastAsia="en-US"/>
    </w:rPr>
  </w:style>
  <w:style w:type="paragraph" w:customStyle="1" w:styleId="17">
    <w:name w:val="Обычный1"/>
    <w:uiPriority w:val="99"/>
    <w:qFormat/>
    <w:rsid w:val="00ED58FD"/>
    <w:pPr>
      <w:widowControl w:val="0"/>
      <w:spacing w:after="0" w:line="240" w:lineRule="auto"/>
    </w:pPr>
    <w:rPr>
      <w:rFonts w:ascii="Times New Roman" w:eastAsia="Times New Roman" w:hAnsi="Times New Roman" w:cs="Times New Roman"/>
      <w:lang w:eastAsia="ru-RU"/>
    </w:rPr>
  </w:style>
  <w:style w:type="paragraph" w:customStyle="1" w:styleId="43">
    <w:name w:val="Уровень 4"/>
    <w:uiPriority w:val="99"/>
    <w:qFormat/>
    <w:rsid w:val="00ED58FD"/>
    <w:pPr>
      <w:widowControl w:val="0"/>
      <w:autoSpaceDE w:val="0"/>
      <w:autoSpaceDN w:val="0"/>
      <w:adjustRightInd w:val="0"/>
      <w:spacing w:after="0" w:line="240" w:lineRule="auto"/>
      <w:outlineLvl w:val="4"/>
    </w:pPr>
    <w:rPr>
      <w:rFonts w:ascii="Times New Roman" w:eastAsia="Times New Roman" w:hAnsi="Times New Roman" w:cs="Times New Roman"/>
      <w:sz w:val="24"/>
      <w:szCs w:val="24"/>
      <w:lang w:eastAsia="ru-RU"/>
    </w:rPr>
  </w:style>
  <w:style w:type="paragraph" w:customStyle="1" w:styleId="ConsNormal">
    <w:name w:val="ConsNormal"/>
    <w:rsid w:val="00ED58F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f6">
    <w:name w:val="Основной"/>
    <w:basedOn w:val="a0"/>
    <w:rsid w:val="00ED58FD"/>
    <w:pPr>
      <w:autoSpaceDE w:val="0"/>
      <w:autoSpaceDN w:val="0"/>
      <w:adjustRightInd w:val="0"/>
      <w:spacing w:after="20"/>
      <w:ind w:firstLine="142"/>
      <w:jc w:val="both"/>
    </w:pPr>
    <w:rPr>
      <w:rFonts w:cs="Arial"/>
      <w:sz w:val="22"/>
    </w:rPr>
  </w:style>
  <w:style w:type="paragraph" w:customStyle="1" w:styleId="afff7">
    <w:name w:val="Таблица"/>
    <w:basedOn w:val="a0"/>
    <w:rsid w:val="00ED58FD"/>
    <w:pPr>
      <w:overflowPunct w:val="0"/>
      <w:autoSpaceDE w:val="0"/>
      <w:autoSpaceDN w:val="0"/>
      <w:adjustRightInd w:val="0"/>
      <w:ind w:right="34"/>
      <w:textAlignment w:val="baseline"/>
    </w:pPr>
    <w:rPr>
      <w:sz w:val="20"/>
    </w:rPr>
  </w:style>
  <w:style w:type="paragraph" w:customStyle="1" w:styleId="ConsCell">
    <w:name w:val="ConsCell"/>
    <w:rsid w:val="00ED58F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SubtitleChar">
    <w:name w:val="Subtitle Char"/>
    <w:uiPriority w:val="99"/>
    <w:locked/>
    <w:rsid w:val="00ED58FD"/>
    <w:rPr>
      <w:rFonts w:ascii="Cambria" w:hAnsi="Cambria" w:cs="Times New Roman"/>
      <w:sz w:val="24"/>
    </w:rPr>
  </w:style>
  <w:style w:type="paragraph" w:customStyle="1" w:styleId="-11">
    <w:name w:val="Маркирован-1"/>
    <w:basedOn w:val="a0"/>
    <w:rsid w:val="00ED58FD"/>
    <w:pPr>
      <w:tabs>
        <w:tab w:val="left" w:pos="720"/>
        <w:tab w:val="left" w:pos="900"/>
        <w:tab w:val="left" w:pos="1211"/>
      </w:tabs>
      <w:spacing w:line="360" w:lineRule="auto"/>
      <w:ind w:left="900" w:hanging="283"/>
      <w:jc w:val="both"/>
    </w:pPr>
    <w:rPr>
      <w:szCs w:val="24"/>
    </w:rPr>
  </w:style>
  <w:style w:type="paragraph" w:customStyle="1" w:styleId="ConsTitle">
    <w:name w:val="ConsTitle"/>
    <w:rsid w:val="00ED58FD"/>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8">
    <w:name w:val="Список_маркир.1"/>
    <w:basedOn w:val="a0"/>
    <w:rsid w:val="00ED58FD"/>
    <w:pPr>
      <w:tabs>
        <w:tab w:val="left" w:pos="1021"/>
      </w:tabs>
      <w:spacing w:line="360" w:lineRule="auto"/>
      <w:ind w:firstLine="567"/>
      <w:jc w:val="both"/>
    </w:pPr>
    <w:rPr>
      <w:szCs w:val="24"/>
    </w:rPr>
  </w:style>
  <w:style w:type="paragraph" w:customStyle="1" w:styleId="2f">
    <w:name w:val="Список_маркир.2"/>
    <w:basedOn w:val="a0"/>
    <w:rsid w:val="00ED58FD"/>
    <w:pPr>
      <w:tabs>
        <w:tab w:val="left" w:pos="1021"/>
      </w:tabs>
      <w:spacing w:line="360" w:lineRule="auto"/>
      <w:ind w:firstLine="567"/>
      <w:jc w:val="both"/>
    </w:pPr>
    <w:rPr>
      <w:szCs w:val="24"/>
    </w:rPr>
  </w:style>
  <w:style w:type="paragraph" w:customStyle="1" w:styleId="afff8">
    <w:name w:val="Таблица_номер"/>
    <w:basedOn w:val="a0"/>
    <w:rsid w:val="00ED58FD"/>
    <w:pPr>
      <w:keepNext/>
      <w:spacing w:line="360" w:lineRule="auto"/>
      <w:jc w:val="right"/>
    </w:pPr>
    <w:rPr>
      <w:sz w:val="28"/>
      <w:szCs w:val="28"/>
    </w:rPr>
  </w:style>
  <w:style w:type="paragraph" w:customStyle="1" w:styleId="afff9">
    <w:name w:val="Таблица_название"/>
    <w:basedOn w:val="a0"/>
    <w:rsid w:val="00ED58FD"/>
    <w:pPr>
      <w:keepNext/>
      <w:jc w:val="center"/>
    </w:pPr>
    <w:rPr>
      <w:i/>
      <w:sz w:val="28"/>
      <w:szCs w:val="28"/>
    </w:rPr>
  </w:style>
  <w:style w:type="paragraph" w:customStyle="1" w:styleId="CenturyGothic9pt-0073">
    <w:name w:val="Стиль Century Gothic 9 pt по ширине Слева:  -007 см После:  3 ..."/>
    <w:basedOn w:val="a0"/>
    <w:rsid w:val="00ED58FD"/>
    <w:pPr>
      <w:spacing w:after="60"/>
      <w:jc w:val="both"/>
    </w:pPr>
    <w:rPr>
      <w:rFonts w:ascii="Century Gothic" w:hAnsi="Century Gothic" w:cs="Century Gothic"/>
      <w:sz w:val="18"/>
      <w:szCs w:val="18"/>
    </w:rPr>
  </w:style>
  <w:style w:type="paragraph" w:customStyle="1" w:styleId="xl79">
    <w:name w:val="xl79"/>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font5">
    <w:name w:val="font5"/>
    <w:basedOn w:val="a0"/>
    <w:rsid w:val="00ED58FD"/>
    <w:pPr>
      <w:spacing w:before="100" w:beforeAutospacing="1" w:after="100" w:afterAutospacing="1"/>
    </w:pPr>
    <w:rPr>
      <w:rFonts w:ascii="Tahoma" w:hAnsi="Tahoma" w:cs="Tahoma"/>
      <w:color w:val="000000"/>
      <w:sz w:val="16"/>
      <w:szCs w:val="16"/>
    </w:rPr>
  </w:style>
  <w:style w:type="paragraph" w:customStyle="1" w:styleId="font6">
    <w:name w:val="font6"/>
    <w:basedOn w:val="a0"/>
    <w:rsid w:val="00ED58FD"/>
    <w:pPr>
      <w:spacing w:before="100" w:beforeAutospacing="1" w:after="100" w:afterAutospacing="1"/>
    </w:pPr>
    <w:rPr>
      <w:rFonts w:ascii="Tahoma" w:hAnsi="Tahoma" w:cs="Tahoma"/>
      <w:b/>
      <w:bCs/>
      <w:color w:val="000000"/>
      <w:sz w:val="16"/>
      <w:szCs w:val="16"/>
    </w:rPr>
  </w:style>
  <w:style w:type="character" w:customStyle="1" w:styleId="290">
    <w:name w:val="Знак Знак29"/>
    <w:rsid w:val="00ED58FD"/>
    <w:rPr>
      <w:rFonts w:ascii="Arial" w:hAnsi="Arial"/>
      <w:b/>
      <w:sz w:val="26"/>
      <w:lang w:val="ru-RU" w:eastAsia="ru-RU"/>
    </w:rPr>
  </w:style>
  <w:style w:type="paragraph" w:customStyle="1" w:styleId="310">
    <w:name w:val="Основной текст 31"/>
    <w:basedOn w:val="a0"/>
    <w:rsid w:val="00ED58FD"/>
    <w:pPr>
      <w:widowControl w:val="0"/>
      <w:jc w:val="both"/>
    </w:pPr>
  </w:style>
  <w:style w:type="character" w:customStyle="1" w:styleId="210">
    <w:name w:val="Знак Знак21"/>
    <w:rsid w:val="00ED58FD"/>
    <w:rPr>
      <w:sz w:val="24"/>
      <w:lang w:val="ru-RU" w:eastAsia="ru-RU"/>
    </w:rPr>
  </w:style>
  <w:style w:type="paragraph" w:customStyle="1" w:styleId="140">
    <w:name w:val="Обычный 14"/>
    <w:basedOn w:val="a0"/>
    <w:rsid w:val="00ED58FD"/>
    <w:pPr>
      <w:spacing w:line="360" w:lineRule="auto"/>
      <w:ind w:firstLine="709"/>
      <w:jc w:val="both"/>
    </w:pPr>
    <w:rPr>
      <w:sz w:val="28"/>
      <w:szCs w:val="24"/>
    </w:rPr>
  </w:style>
  <w:style w:type="character" w:customStyle="1" w:styleId="200">
    <w:name w:val="Знак Знак20"/>
    <w:semiHidden/>
    <w:locked/>
    <w:rsid w:val="00ED58FD"/>
    <w:rPr>
      <w:lang w:val="ru-RU" w:eastAsia="ru-RU"/>
    </w:rPr>
  </w:style>
  <w:style w:type="paragraph" w:customStyle="1" w:styleId="afffa">
    <w:name w:val="Табличный"/>
    <w:basedOn w:val="a0"/>
    <w:rsid w:val="00ED58FD"/>
    <w:pPr>
      <w:keepLines/>
      <w:suppressAutoHyphens/>
      <w:jc w:val="both"/>
    </w:pPr>
    <w:rPr>
      <w:rFonts w:ascii="Century Gothic" w:hAnsi="Century Gothic" w:cs="Century Gothic"/>
      <w:sz w:val="18"/>
      <w:szCs w:val="18"/>
    </w:rPr>
  </w:style>
  <w:style w:type="character" w:styleId="afffb">
    <w:name w:val="Placeholder Text"/>
    <w:semiHidden/>
    <w:rsid w:val="00ED58FD"/>
    <w:rPr>
      <w:rFonts w:cs="Times New Roman"/>
      <w:color w:val="808080"/>
    </w:rPr>
  </w:style>
  <w:style w:type="paragraph" w:customStyle="1" w:styleId="font7">
    <w:name w:val="font7"/>
    <w:basedOn w:val="a0"/>
    <w:rsid w:val="00ED58FD"/>
    <w:pPr>
      <w:spacing w:before="100" w:beforeAutospacing="1" w:after="100" w:afterAutospacing="1"/>
    </w:pPr>
    <w:rPr>
      <w:rFonts w:ascii="Tahoma" w:hAnsi="Tahoma" w:cs="Tahoma"/>
      <w:color w:val="000000"/>
      <w:sz w:val="16"/>
      <w:szCs w:val="16"/>
    </w:rPr>
  </w:style>
  <w:style w:type="paragraph" w:customStyle="1" w:styleId="font8">
    <w:name w:val="font8"/>
    <w:basedOn w:val="a0"/>
    <w:rsid w:val="00ED58FD"/>
    <w:pPr>
      <w:spacing w:before="100" w:beforeAutospacing="1" w:after="100" w:afterAutospacing="1"/>
    </w:pPr>
    <w:rPr>
      <w:rFonts w:ascii="Tahoma" w:hAnsi="Tahoma" w:cs="Tahoma"/>
      <w:b/>
      <w:bCs/>
      <w:color w:val="000000"/>
      <w:sz w:val="16"/>
      <w:szCs w:val="16"/>
    </w:rPr>
  </w:style>
  <w:style w:type="paragraph" w:customStyle="1" w:styleId="xl65">
    <w:name w:val="xl65"/>
    <w:basedOn w:val="a0"/>
    <w:rsid w:val="00ED58FD"/>
    <w:pPr>
      <w:spacing w:before="100" w:beforeAutospacing="1" w:after="100" w:afterAutospacing="1"/>
    </w:pPr>
    <w:rPr>
      <w:sz w:val="20"/>
    </w:rPr>
  </w:style>
  <w:style w:type="paragraph" w:customStyle="1" w:styleId="xl66">
    <w:name w:val="xl66"/>
    <w:basedOn w:val="a0"/>
    <w:rsid w:val="00ED58FD"/>
    <w:pPr>
      <w:spacing w:before="100" w:beforeAutospacing="1" w:after="100" w:afterAutospacing="1"/>
    </w:pPr>
    <w:rPr>
      <w:sz w:val="20"/>
    </w:rPr>
  </w:style>
  <w:style w:type="paragraph" w:customStyle="1" w:styleId="xl67">
    <w:name w:val="xl67"/>
    <w:basedOn w:val="a0"/>
    <w:rsid w:val="00ED58FD"/>
    <w:pPr>
      <w:pBdr>
        <w:top w:val="single" w:sz="4" w:space="0" w:color="auto"/>
        <w:left w:val="single" w:sz="8" w:space="0" w:color="auto"/>
        <w:bottom w:val="single" w:sz="4" w:space="0" w:color="auto"/>
        <w:right w:val="single" w:sz="4" w:space="0" w:color="auto"/>
      </w:pBdr>
      <w:spacing w:before="100" w:beforeAutospacing="1" w:after="100" w:afterAutospacing="1"/>
    </w:pPr>
    <w:rPr>
      <w:sz w:val="20"/>
    </w:rPr>
  </w:style>
  <w:style w:type="paragraph" w:customStyle="1" w:styleId="xl68">
    <w:name w:val="xl68"/>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pPr>
    <w:rPr>
      <w:sz w:val="20"/>
    </w:rPr>
  </w:style>
  <w:style w:type="paragraph" w:customStyle="1" w:styleId="xl69">
    <w:name w:val="xl69"/>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70">
    <w:name w:val="xl70"/>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0"/>
    </w:rPr>
  </w:style>
  <w:style w:type="paragraph" w:customStyle="1" w:styleId="xl71">
    <w:name w:val="xl71"/>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72">
    <w:name w:val="xl72"/>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rPr>
  </w:style>
  <w:style w:type="paragraph" w:customStyle="1" w:styleId="xl73">
    <w:name w:val="xl73"/>
    <w:basedOn w:val="a0"/>
    <w:rsid w:val="00ED58FD"/>
    <w:pPr>
      <w:spacing w:before="100" w:beforeAutospacing="1" w:after="100" w:afterAutospacing="1"/>
    </w:pPr>
    <w:rPr>
      <w:b/>
      <w:bCs/>
      <w:sz w:val="20"/>
    </w:rPr>
  </w:style>
  <w:style w:type="paragraph" w:customStyle="1" w:styleId="xl74">
    <w:name w:val="xl74"/>
    <w:basedOn w:val="a0"/>
    <w:qFormat/>
    <w:rsid w:val="00ED58FD"/>
    <w:pPr>
      <w:spacing w:before="100" w:beforeAutospacing="1" w:after="100" w:afterAutospacing="1"/>
      <w:jc w:val="center"/>
    </w:pPr>
    <w:rPr>
      <w:sz w:val="20"/>
    </w:rPr>
  </w:style>
  <w:style w:type="paragraph" w:customStyle="1" w:styleId="xl75">
    <w:name w:val="xl75"/>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76">
    <w:name w:val="xl76"/>
    <w:basedOn w:val="a0"/>
    <w:rsid w:val="00ED58FD"/>
    <w:pPr>
      <w:pBdr>
        <w:top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77">
    <w:name w:val="xl77"/>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78">
    <w:name w:val="xl78"/>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80">
    <w:name w:val="xl80"/>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81">
    <w:name w:val="xl81"/>
    <w:basedOn w:val="a0"/>
    <w:qFormat/>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82">
    <w:name w:val="xl82"/>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83">
    <w:name w:val="xl83"/>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84">
    <w:name w:val="xl84"/>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85">
    <w:name w:val="xl85"/>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86">
    <w:name w:val="xl86"/>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pPr>
    <w:rPr>
      <w:sz w:val="20"/>
    </w:rPr>
  </w:style>
  <w:style w:type="paragraph" w:customStyle="1" w:styleId="xl87">
    <w:name w:val="xl87"/>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88">
    <w:name w:val="xl88"/>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rPr>
  </w:style>
  <w:style w:type="paragraph" w:customStyle="1" w:styleId="xl89">
    <w:name w:val="xl89"/>
    <w:basedOn w:val="a0"/>
    <w:rsid w:val="00ED58FD"/>
    <w:pPr>
      <w:spacing w:before="100" w:beforeAutospacing="1" w:after="100" w:afterAutospacing="1"/>
      <w:textAlignment w:val="center"/>
    </w:pPr>
    <w:rPr>
      <w:sz w:val="20"/>
    </w:rPr>
  </w:style>
  <w:style w:type="paragraph" w:customStyle="1" w:styleId="xl90">
    <w:name w:val="xl90"/>
    <w:basedOn w:val="a0"/>
    <w:rsid w:val="00ED58FD"/>
    <w:pPr>
      <w:pBdr>
        <w:top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91">
    <w:name w:val="xl91"/>
    <w:basedOn w:val="a0"/>
    <w:rsid w:val="00ED58FD"/>
    <w:pPr>
      <w:pBdr>
        <w:top w:val="single" w:sz="4" w:space="0" w:color="auto"/>
        <w:right w:val="single" w:sz="4" w:space="0" w:color="auto"/>
      </w:pBdr>
      <w:spacing w:before="100" w:beforeAutospacing="1" w:after="100" w:afterAutospacing="1"/>
      <w:jc w:val="center"/>
    </w:pPr>
    <w:rPr>
      <w:sz w:val="20"/>
    </w:rPr>
  </w:style>
  <w:style w:type="paragraph" w:customStyle="1" w:styleId="xl92">
    <w:name w:val="xl92"/>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pPr>
    <w:rPr>
      <w:sz w:val="20"/>
    </w:rPr>
  </w:style>
  <w:style w:type="paragraph" w:customStyle="1" w:styleId="xl93">
    <w:name w:val="xl93"/>
    <w:basedOn w:val="a0"/>
    <w:rsid w:val="00ED58FD"/>
    <w:pPr>
      <w:pBdr>
        <w:top w:val="single" w:sz="4" w:space="0" w:color="auto"/>
        <w:left w:val="single" w:sz="8" w:space="0" w:color="auto"/>
        <w:right w:val="single" w:sz="4" w:space="0" w:color="auto"/>
      </w:pBdr>
      <w:spacing w:before="100" w:beforeAutospacing="1" w:after="100" w:afterAutospacing="1"/>
    </w:pPr>
    <w:rPr>
      <w:sz w:val="20"/>
    </w:rPr>
  </w:style>
  <w:style w:type="paragraph" w:customStyle="1" w:styleId="xl94">
    <w:name w:val="xl94"/>
    <w:basedOn w:val="a0"/>
    <w:rsid w:val="00ED58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rPr>
  </w:style>
  <w:style w:type="paragraph" w:customStyle="1" w:styleId="xl95">
    <w:name w:val="xl95"/>
    <w:basedOn w:val="a0"/>
    <w:rsid w:val="00ED58FD"/>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pPr>
    <w:rPr>
      <w:sz w:val="20"/>
    </w:rPr>
  </w:style>
  <w:style w:type="paragraph" w:customStyle="1" w:styleId="xl96">
    <w:name w:val="xl96"/>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a0"/>
    <w:rsid w:val="00ED58FD"/>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8">
    <w:name w:val="xl98"/>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99">
    <w:name w:val="xl99"/>
    <w:basedOn w:val="a0"/>
    <w:rsid w:val="00ED58FD"/>
    <w:pPr>
      <w:spacing w:before="100" w:beforeAutospacing="1" w:after="100" w:afterAutospacing="1"/>
      <w:jc w:val="center"/>
      <w:textAlignment w:val="center"/>
    </w:pPr>
    <w:rPr>
      <w:sz w:val="20"/>
    </w:rPr>
  </w:style>
  <w:style w:type="paragraph" w:customStyle="1" w:styleId="xl100">
    <w:name w:val="xl100"/>
    <w:basedOn w:val="a0"/>
    <w:rsid w:val="00ED58FD"/>
    <w:pPr>
      <w:spacing w:before="100" w:beforeAutospacing="1" w:after="100" w:afterAutospacing="1"/>
      <w:jc w:val="center"/>
      <w:textAlignment w:val="center"/>
    </w:pPr>
    <w:rPr>
      <w:b/>
      <w:bCs/>
      <w:color w:val="000000"/>
      <w:sz w:val="20"/>
    </w:rPr>
  </w:style>
  <w:style w:type="paragraph" w:customStyle="1" w:styleId="xl101">
    <w:name w:val="xl101"/>
    <w:basedOn w:val="a0"/>
    <w:rsid w:val="00ED58FD"/>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102">
    <w:name w:val="xl102"/>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03">
    <w:name w:val="xl103"/>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04">
    <w:name w:val="xl104"/>
    <w:basedOn w:val="a0"/>
    <w:rsid w:val="00ED58FD"/>
    <w:pPr>
      <w:spacing w:before="100" w:beforeAutospacing="1" w:after="100" w:afterAutospacing="1"/>
      <w:jc w:val="center"/>
      <w:textAlignment w:val="center"/>
    </w:pPr>
    <w:rPr>
      <w:sz w:val="20"/>
    </w:rPr>
  </w:style>
  <w:style w:type="paragraph" w:customStyle="1" w:styleId="xl105">
    <w:name w:val="xl105"/>
    <w:basedOn w:val="a0"/>
    <w:rsid w:val="00ED58FD"/>
    <w:pPr>
      <w:pBdr>
        <w:top w:val="single" w:sz="4" w:space="0" w:color="auto"/>
        <w:left w:val="single" w:sz="8" w:space="0" w:color="auto"/>
        <w:bottom w:val="single" w:sz="4" w:space="0" w:color="auto"/>
      </w:pBdr>
      <w:spacing w:before="100" w:beforeAutospacing="1" w:after="100" w:afterAutospacing="1"/>
    </w:pPr>
    <w:rPr>
      <w:b/>
      <w:bCs/>
      <w:sz w:val="20"/>
    </w:rPr>
  </w:style>
  <w:style w:type="paragraph" w:customStyle="1" w:styleId="xl106">
    <w:name w:val="xl106"/>
    <w:basedOn w:val="a0"/>
    <w:rsid w:val="00ED58FD"/>
    <w:pPr>
      <w:pBdr>
        <w:top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07">
    <w:name w:val="xl107"/>
    <w:basedOn w:val="a0"/>
    <w:rsid w:val="00ED58FD"/>
    <w:pPr>
      <w:pBdr>
        <w:top w:val="single" w:sz="4" w:space="0" w:color="auto"/>
        <w:left w:val="single" w:sz="4" w:space="0" w:color="auto"/>
        <w:right w:val="single" w:sz="4" w:space="0" w:color="auto"/>
      </w:pBdr>
      <w:spacing w:before="100" w:beforeAutospacing="1" w:after="100" w:afterAutospacing="1"/>
      <w:jc w:val="both"/>
    </w:pPr>
    <w:rPr>
      <w:sz w:val="20"/>
    </w:rPr>
  </w:style>
  <w:style w:type="paragraph" w:customStyle="1" w:styleId="xl108">
    <w:name w:val="xl108"/>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color w:val="000000"/>
      <w:sz w:val="20"/>
    </w:rPr>
  </w:style>
  <w:style w:type="paragraph" w:customStyle="1" w:styleId="xl109">
    <w:name w:val="xl109"/>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color w:val="000000"/>
      <w:sz w:val="20"/>
    </w:rPr>
  </w:style>
  <w:style w:type="paragraph" w:customStyle="1" w:styleId="xl110">
    <w:name w:val="xl110"/>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11">
    <w:name w:val="xl111"/>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12">
    <w:name w:val="xl112"/>
    <w:basedOn w:val="a0"/>
    <w:rsid w:val="00ED58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rPr>
  </w:style>
  <w:style w:type="paragraph" w:customStyle="1" w:styleId="xl113">
    <w:name w:val="xl113"/>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114">
    <w:name w:val="xl114"/>
    <w:basedOn w:val="a0"/>
    <w:rsid w:val="00ED58FD"/>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rPr>
  </w:style>
  <w:style w:type="paragraph" w:customStyle="1" w:styleId="xl115">
    <w:name w:val="xl115"/>
    <w:basedOn w:val="a0"/>
    <w:rsid w:val="00ED58FD"/>
    <w:pPr>
      <w:pBdr>
        <w:top w:val="single" w:sz="4" w:space="0" w:color="auto"/>
        <w:bottom w:val="single" w:sz="4" w:space="0" w:color="auto"/>
      </w:pBdr>
      <w:spacing w:before="100" w:beforeAutospacing="1" w:after="100" w:afterAutospacing="1"/>
      <w:jc w:val="center"/>
      <w:textAlignment w:val="center"/>
    </w:pPr>
    <w:rPr>
      <w:b/>
      <w:bCs/>
      <w:sz w:val="20"/>
    </w:rPr>
  </w:style>
  <w:style w:type="paragraph" w:customStyle="1" w:styleId="xl116">
    <w:name w:val="xl116"/>
    <w:basedOn w:val="a0"/>
    <w:rsid w:val="00ED58FD"/>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17">
    <w:name w:val="xl117"/>
    <w:basedOn w:val="a0"/>
    <w:rsid w:val="00ED58FD"/>
    <w:pPr>
      <w:pBdr>
        <w:top w:val="single" w:sz="4" w:space="0" w:color="auto"/>
        <w:left w:val="single" w:sz="4" w:space="0" w:color="auto"/>
        <w:right w:val="single" w:sz="4" w:space="0" w:color="auto"/>
      </w:pBdr>
      <w:spacing w:before="100" w:beforeAutospacing="1" w:after="100" w:afterAutospacing="1"/>
      <w:textAlignment w:val="center"/>
    </w:pPr>
    <w:rPr>
      <w:sz w:val="20"/>
    </w:rPr>
  </w:style>
  <w:style w:type="paragraph" w:customStyle="1" w:styleId="xl118">
    <w:name w:val="xl118"/>
    <w:basedOn w:val="a0"/>
    <w:rsid w:val="00ED58FD"/>
    <w:pPr>
      <w:pBdr>
        <w:left w:val="single" w:sz="4" w:space="0" w:color="auto"/>
        <w:right w:val="single" w:sz="4" w:space="0" w:color="auto"/>
      </w:pBdr>
      <w:spacing w:before="100" w:beforeAutospacing="1" w:after="100" w:afterAutospacing="1"/>
      <w:textAlignment w:val="center"/>
    </w:pPr>
    <w:rPr>
      <w:sz w:val="20"/>
    </w:rPr>
  </w:style>
  <w:style w:type="paragraph" w:customStyle="1" w:styleId="xl119">
    <w:name w:val="xl119"/>
    <w:basedOn w:val="a0"/>
    <w:rsid w:val="00ED58FD"/>
    <w:pPr>
      <w:pBdr>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120">
    <w:name w:val="xl120"/>
    <w:basedOn w:val="a0"/>
    <w:rsid w:val="00ED58FD"/>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121">
    <w:name w:val="xl121"/>
    <w:basedOn w:val="a0"/>
    <w:rsid w:val="00ED58FD"/>
    <w:pPr>
      <w:pBdr>
        <w:left w:val="single" w:sz="4" w:space="0" w:color="auto"/>
        <w:right w:val="single" w:sz="4" w:space="0" w:color="auto"/>
      </w:pBdr>
      <w:spacing w:before="100" w:beforeAutospacing="1" w:after="100" w:afterAutospacing="1"/>
      <w:jc w:val="center"/>
      <w:textAlignment w:val="center"/>
    </w:pPr>
    <w:rPr>
      <w:sz w:val="20"/>
    </w:rPr>
  </w:style>
  <w:style w:type="paragraph" w:customStyle="1" w:styleId="xl122">
    <w:name w:val="xl122"/>
    <w:basedOn w:val="a0"/>
    <w:rsid w:val="00ED58FD"/>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3">
    <w:name w:val="xl123"/>
    <w:basedOn w:val="a0"/>
    <w:rsid w:val="00ED58FD"/>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124">
    <w:name w:val="xl124"/>
    <w:basedOn w:val="a0"/>
    <w:rsid w:val="00ED58FD"/>
    <w:pPr>
      <w:pBdr>
        <w:left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a0"/>
    <w:rsid w:val="00ED58FD"/>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6">
    <w:name w:val="xl126"/>
    <w:basedOn w:val="a0"/>
    <w:rsid w:val="00ED58FD"/>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127">
    <w:name w:val="xl127"/>
    <w:basedOn w:val="a0"/>
    <w:rsid w:val="00ED58FD"/>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128">
    <w:name w:val="xl128"/>
    <w:basedOn w:val="a0"/>
    <w:rsid w:val="00ED58FD"/>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129">
    <w:name w:val="xl129"/>
    <w:basedOn w:val="a0"/>
    <w:rsid w:val="00ED58FD"/>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0">
    <w:name w:val="xl130"/>
    <w:basedOn w:val="a0"/>
    <w:rsid w:val="00ED58FD"/>
    <w:pPr>
      <w:pBdr>
        <w:left w:val="single" w:sz="4" w:space="0" w:color="auto"/>
      </w:pBdr>
      <w:spacing w:before="100" w:beforeAutospacing="1" w:after="100" w:afterAutospacing="1"/>
      <w:jc w:val="center"/>
      <w:textAlignment w:val="center"/>
    </w:pPr>
    <w:rPr>
      <w:b/>
      <w:bCs/>
      <w:color w:val="000000"/>
      <w:sz w:val="20"/>
    </w:rPr>
  </w:style>
  <w:style w:type="character" w:customStyle="1" w:styleId="WW-Absatz-Standardschriftart111111111">
    <w:name w:val="WW-Absatz-Standardschriftart111111111"/>
    <w:rsid w:val="00ED58FD"/>
  </w:style>
  <w:style w:type="paragraph" w:customStyle="1" w:styleId="311">
    <w:name w:val="Основной текст с отступом 31"/>
    <w:basedOn w:val="a0"/>
    <w:rsid w:val="00ED58FD"/>
    <w:pPr>
      <w:widowControl w:val="0"/>
      <w:suppressAutoHyphens/>
      <w:spacing w:after="120"/>
      <w:ind w:left="283"/>
    </w:pPr>
    <w:rPr>
      <w:rFonts w:ascii="Arial" w:hAnsi="Arial"/>
      <w:kern w:val="1"/>
      <w:sz w:val="16"/>
      <w:szCs w:val="16"/>
    </w:rPr>
  </w:style>
  <w:style w:type="paragraph" w:customStyle="1" w:styleId="211">
    <w:name w:val="Основной текст с отступом 21"/>
    <w:basedOn w:val="a0"/>
    <w:rsid w:val="00ED58FD"/>
    <w:pPr>
      <w:widowControl w:val="0"/>
      <w:suppressAutoHyphens/>
      <w:spacing w:after="120" w:line="480" w:lineRule="auto"/>
      <w:ind w:left="283"/>
      <w:jc w:val="both"/>
      <w:textAlignment w:val="baseline"/>
    </w:pPr>
    <w:rPr>
      <w:rFonts w:ascii="Arial" w:hAnsi="Arial"/>
      <w:kern w:val="1"/>
      <w:sz w:val="20"/>
      <w:szCs w:val="24"/>
    </w:rPr>
  </w:style>
  <w:style w:type="paragraph" w:customStyle="1" w:styleId="ConsPlusCell">
    <w:name w:val="ConsPlusCell"/>
    <w:rsid w:val="00ED58F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0"/>
    <w:rsid w:val="00ED58FD"/>
    <w:pPr>
      <w:spacing w:before="100" w:beforeAutospacing="1" w:after="100" w:afterAutospacing="1"/>
    </w:pPr>
    <w:rPr>
      <w:szCs w:val="24"/>
    </w:rPr>
  </w:style>
  <w:style w:type="character" w:customStyle="1" w:styleId="2110">
    <w:name w:val="Основной текст с отступом 2 Знак1 Знак1 Знак"/>
    <w:aliases w:val=" Знак1 Знак1 Знак1 Знак,Знак1 Знак1 Знак1 Знак,Основной текст с отступом 2 Знак Знак Знак Знак,Знак1 Знак Знак Знак1 Знак"/>
    <w:rsid w:val="00ED58FD"/>
    <w:rPr>
      <w:sz w:val="24"/>
    </w:rPr>
  </w:style>
  <w:style w:type="paragraph" w:customStyle="1" w:styleId="afffc">
    <w:name w:val="Содержимое таблицы"/>
    <w:basedOn w:val="a0"/>
    <w:rsid w:val="00ED58FD"/>
    <w:pPr>
      <w:suppressLineNumbers/>
      <w:suppressAutoHyphens/>
    </w:pPr>
    <w:rPr>
      <w:kern w:val="1"/>
      <w:szCs w:val="24"/>
      <w:lang w:eastAsia="ar-SA"/>
    </w:rPr>
  </w:style>
  <w:style w:type="paragraph" w:customStyle="1" w:styleId="xl22">
    <w:name w:val="xl22"/>
    <w:basedOn w:val="a0"/>
    <w:rsid w:val="00ED58FD"/>
    <w:pPr>
      <w:spacing w:before="100" w:beforeAutospacing="1" w:after="100" w:afterAutospacing="1"/>
    </w:pPr>
    <w:rPr>
      <w:rFonts w:eastAsia="Arial Unicode MS"/>
      <w:b/>
      <w:bCs/>
      <w:szCs w:val="24"/>
    </w:rPr>
  </w:style>
  <w:style w:type="paragraph" w:customStyle="1" w:styleId="19">
    <w:name w:val="Название объекта1"/>
    <w:basedOn w:val="a0"/>
    <w:next w:val="a0"/>
    <w:rsid w:val="00ED58FD"/>
    <w:pPr>
      <w:suppressAutoHyphens/>
      <w:jc w:val="center"/>
    </w:pPr>
    <w:rPr>
      <w:b/>
      <w:bCs/>
      <w:szCs w:val="24"/>
      <w:lang w:eastAsia="ar-SA"/>
    </w:rPr>
  </w:style>
  <w:style w:type="paragraph" w:customStyle="1" w:styleId="Standard">
    <w:name w:val="Standard"/>
    <w:rsid w:val="00ED58FD"/>
    <w:pPr>
      <w:widowControl w:val="0"/>
      <w:suppressAutoHyphens/>
      <w:autoSpaceDN w:val="0"/>
      <w:spacing w:after="0" w:line="240" w:lineRule="auto"/>
      <w:textAlignment w:val="baseline"/>
    </w:pPr>
    <w:rPr>
      <w:rFonts w:ascii="Times New Roman" w:eastAsia="Calibri" w:hAnsi="Times New Roman" w:cs="Tahoma"/>
      <w:kern w:val="3"/>
      <w:sz w:val="24"/>
      <w:szCs w:val="24"/>
      <w:lang w:val="de-DE" w:eastAsia="ja-JP" w:bidi="fa-IR"/>
    </w:rPr>
  </w:style>
  <w:style w:type="paragraph" w:customStyle="1" w:styleId="S">
    <w:name w:val="S_Обычный"/>
    <w:basedOn w:val="a0"/>
    <w:link w:val="S0"/>
    <w:rsid w:val="00ED58FD"/>
    <w:pPr>
      <w:spacing w:line="360" w:lineRule="auto"/>
      <w:ind w:firstLine="709"/>
      <w:jc w:val="both"/>
    </w:pPr>
    <w:rPr>
      <w:rFonts w:eastAsia="Calibri"/>
    </w:rPr>
  </w:style>
  <w:style w:type="character" w:customStyle="1" w:styleId="S0">
    <w:name w:val="S_Обычный Знак"/>
    <w:link w:val="S"/>
    <w:locked/>
    <w:rsid w:val="00ED58FD"/>
    <w:rPr>
      <w:rFonts w:ascii="Times New Roman" w:eastAsia="Calibri" w:hAnsi="Times New Roman" w:cs="Times New Roman"/>
      <w:sz w:val="24"/>
      <w:szCs w:val="20"/>
      <w:lang w:eastAsia="ru-RU"/>
    </w:rPr>
  </w:style>
  <w:style w:type="paragraph" w:customStyle="1" w:styleId="afffd">
    <w:name w:val="Заголовок статьи"/>
    <w:basedOn w:val="a0"/>
    <w:next w:val="a0"/>
    <w:rsid w:val="00ED58FD"/>
    <w:pPr>
      <w:autoSpaceDE w:val="0"/>
      <w:autoSpaceDN w:val="0"/>
      <w:adjustRightInd w:val="0"/>
      <w:ind w:left="1612" w:hanging="892"/>
      <w:jc w:val="both"/>
    </w:pPr>
    <w:rPr>
      <w:rFonts w:ascii="Arial" w:hAnsi="Arial"/>
      <w:sz w:val="20"/>
    </w:rPr>
  </w:style>
  <w:style w:type="character" w:customStyle="1" w:styleId="1a">
    <w:name w:val="Текст сноски Знак1"/>
    <w:aliases w:val="Знак3 Знак1,Знак6 Знак1"/>
    <w:semiHidden/>
    <w:rsid w:val="00ED58FD"/>
  </w:style>
  <w:style w:type="character" w:customStyle="1" w:styleId="1b">
    <w:name w:val="Нижний колонтитул Знак1"/>
    <w:aliases w:val="Знак2 Знак1"/>
    <w:semiHidden/>
    <w:rsid w:val="00ED58FD"/>
    <w:rPr>
      <w:sz w:val="24"/>
    </w:rPr>
  </w:style>
  <w:style w:type="character" w:customStyle="1" w:styleId="312">
    <w:name w:val="Заголовок 3 Знак1"/>
    <w:rsid w:val="00ED58FD"/>
    <w:rPr>
      <w:rFonts w:ascii="Arial" w:hAnsi="Arial"/>
      <w:b/>
      <w:sz w:val="26"/>
      <w:lang w:val="ru-RU" w:eastAsia="ru-RU"/>
    </w:rPr>
  </w:style>
  <w:style w:type="character" w:customStyle="1" w:styleId="WW8Num4z0">
    <w:name w:val="WW8Num4z0"/>
    <w:rsid w:val="00ED58FD"/>
    <w:rPr>
      <w:rFonts w:ascii="Symbol" w:hAnsi="Symbol"/>
      <w:sz w:val="18"/>
    </w:rPr>
  </w:style>
  <w:style w:type="paragraph" w:customStyle="1" w:styleId="ConsPlusNonformat">
    <w:name w:val="ConsPlusNonformat"/>
    <w:rsid w:val="00ED58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c">
    <w:name w:val="Заголовок1"/>
    <w:aliases w:val=" Знак4"/>
    <w:basedOn w:val="a0"/>
    <w:next w:val="aff"/>
    <w:qFormat/>
    <w:rsid w:val="00ED58FD"/>
    <w:pPr>
      <w:keepNext/>
      <w:suppressAutoHyphens/>
      <w:spacing w:before="240" w:after="120"/>
      <w:ind w:firstLine="709"/>
      <w:jc w:val="both"/>
    </w:pPr>
    <w:rPr>
      <w:rFonts w:ascii="Helvetica" w:eastAsia="Calibri" w:hAnsi="Helvetica" w:cs="Lucidasans"/>
      <w:sz w:val="28"/>
      <w:szCs w:val="28"/>
      <w:lang w:eastAsia="ar-SA"/>
    </w:rPr>
  </w:style>
  <w:style w:type="paragraph" w:customStyle="1" w:styleId="1d">
    <w:name w:val="Название1"/>
    <w:basedOn w:val="a0"/>
    <w:rsid w:val="00ED58FD"/>
    <w:pPr>
      <w:suppressLineNumbers/>
      <w:suppressAutoHyphens/>
      <w:spacing w:before="120" w:after="120"/>
      <w:ind w:firstLine="709"/>
      <w:jc w:val="both"/>
    </w:pPr>
    <w:rPr>
      <w:rFonts w:ascii="Times" w:hAnsi="Times" w:cs="Lucidasans"/>
      <w:i/>
      <w:iCs/>
      <w:szCs w:val="24"/>
      <w:lang w:eastAsia="ar-SA"/>
    </w:rPr>
  </w:style>
  <w:style w:type="paragraph" w:customStyle="1" w:styleId="1e">
    <w:name w:val="Указатель1"/>
    <w:basedOn w:val="a0"/>
    <w:rsid w:val="00ED58FD"/>
    <w:pPr>
      <w:suppressLineNumbers/>
      <w:suppressAutoHyphens/>
      <w:spacing w:before="120" w:after="120"/>
      <w:ind w:firstLine="709"/>
      <w:jc w:val="both"/>
    </w:pPr>
    <w:rPr>
      <w:rFonts w:ascii="Times" w:hAnsi="Times" w:cs="Lucidasans"/>
      <w:szCs w:val="24"/>
      <w:lang w:eastAsia="ar-SA"/>
    </w:rPr>
  </w:style>
  <w:style w:type="paragraph" w:customStyle="1" w:styleId="1f">
    <w:name w:val="Схема документа1"/>
    <w:basedOn w:val="a0"/>
    <w:rsid w:val="00ED58FD"/>
    <w:pPr>
      <w:shd w:val="clear" w:color="auto" w:fill="000080"/>
      <w:suppressAutoHyphens/>
      <w:spacing w:before="120" w:after="120"/>
      <w:ind w:firstLine="709"/>
      <w:jc w:val="both"/>
    </w:pPr>
    <w:rPr>
      <w:rFonts w:ascii="Tahoma" w:hAnsi="Tahoma" w:cs="Tahoma"/>
      <w:sz w:val="20"/>
      <w:lang w:eastAsia="ar-SA"/>
    </w:rPr>
  </w:style>
  <w:style w:type="paragraph" w:customStyle="1" w:styleId="afffe">
    <w:name w:val="Чертежный"/>
    <w:rsid w:val="00ED58FD"/>
    <w:pPr>
      <w:suppressAutoHyphens/>
      <w:spacing w:after="0" w:line="240" w:lineRule="auto"/>
      <w:jc w:val="both"/>
    </w:pPr>
    <w:rPr>
      <w:rFonts w:ascii="ISOCPEUR" w:eastAsia="Calibri" w:hAnsi="ISOCPEUR" w:cs="Times New Roman"/>
      <w:i/>
      <w:sz w:val="28"/>
      <w:szCs w:val="20"/>
      <w:lang w:val="uk-UA" w:eastAsia="ar-SA"/>
    </w:rPr>
  </w:style>
  <w:style w:type="paragraph" w:customStyle="1" w:styleId="FR1">
    <w:name w:val="FR1"/>
    <w:rsid w:val="00ED58FD"/>
    <w:pPr>
      <w:widowControl w:val="0"/>
      <w:suppressAutoHyphens/>
      <w:autoSpaceDE w:val="0"/>
      <w:spacing w:before="20" w:after="0" w:line="240" w:lineRule="auto"/>
    </w:pPr>
    <w:rPr>
      <w:rFonts w:ascii="Arial" w:eastAsia="Calibri" w:hAnsi="Arial" w:cs="Arial"/>
      <w:sz w:val="20"/>
      <w:szCs w:val="20"/>
      <w:lang w:eastAsia="ar-SA"/>
    </w:rPr>
  </w:style>
  <w:style w:type="paragraph" w:customStyle="1" w:styleId="38">
    <w:name w:val="Стиль Заголовок 3 + не курсив"/>
    <w:basedOn w:val="3"/>
    <w:rsid w:val="00ED58FD"/>
    <w:pPr>
      <w:tabs>
        <w:tab w:val="left" w:pos="2989"/>
      </w:tabs>
      <w:suppressAutoHyphens/>
      <w:ind w:left="2989" w:hanging="720"/>
      <w:jc w:val="both"/>
      <w:outlineLvl w:val="9"/>
    </w:pPr>
    <w:rPr>
      <w:rFonts w:ascii="Times New Roman" w:eastAsia="Times New Roman" w:hAnsi="Times New Roman"/>
      <w:sz w:val="24"/>
      <w:lang w:eastAsia="ar-SA"/>
    </w:rPr>
  </w:style>
  <w:style w:type="paragraph" w:customStyle="1" w:styleId="127">
    <w:name w:val="Стиль по ширине Первая строка:  127 см"/>
    <w:basedOn w:val="a0"/>
    <w:rsid w:val="00ED58FD"/>
    <w:pPr>
      <w:suppressAutoHyphens/>
      <w:spacing w:before="120" w:after="120"/>
      <w:ind w:firstLine="720"/>
      <w:jc w:val="both"/>
    </w:pPr>
    <w:rPr>
      <w:lang w:eastAsia="ar-SA"/>
    </w:rPr>
  </w:style>
  <w:style w:type="paragraph" w:customStyle="1" w:styleId="1f0">
    <w:name w:val="Текст примечания1"/>
    <w:basedOn w:val="a0"/>
    <w:rsid w:val="00ED58FD"/>
    <w:pPr>
      <w:suppressAutoHyphens/>
      <w:spacing w:before="120" w:after="120"/>
      <w:ind w:firstLine="709"/>
      <w:jc w:val="both"/>
    </w:pPr>
    <w:rPr>
      <w:sz w:val="20"/>
      <w:lang w:eastAsia="ar-SA"/>
    </w:rPr>
  </w:style>
  <w:style w:type="paragraph" w:customStyle="1" w:styleId="affff">
    <w:name w:val="Стиль по ширине"/>
    <w:basedOn w:val="a0"/>
    <w:rsid w:val="00ED58FD"/>
    <w:pPr>
      <w:suppressAutoHyphens/>
      <w:spacing w:before="120" w:after="120"/>
      <w:jc w:val="both"/>
    </w:pPr>
    <w:rPr>
      <w:lang w:eastAsia="ar-SA"/>
    </w:rPr>
  </w:style>
  <w:style w:type="paragraph" w:customStyle="1" w:styleId="affff0">
    <w:name w:val="Район"/>
    <w:basedOn w:val="a0"/>
    <w:rsid w:val="00ED58FD"/>
    <w:pPr>
      <w:tabs>
        <w:tab w:val="left" w:pos="927"/>
      </w:tabs>
      <w:suppressAutoHyphens/>
      <w:spacing w:before="120" w:after="120"/>
      <w:ind w:left="927" w:hanging="360"/>
      <w:jc w:val="center"/>
    </w:pPr>
    <w:rPr>
      <w:b/>
      <w:sz w:val="28"/>
      <w:szCs w:val="28"/>
      <w:lang w:eastAsia="ar-SA"/>
    </w:rPr>
  </w:style>
  <w:style w:type="paragraph" w:customStyle="1" w:styleId="1f1">
    <w:name w:val="Стиль по ширине1"/>
    <w:basedOn w:val="a0"/>
    <w:rsid w:val="00ED58FD"/>
    <w:pPr>
      <w:suppressAutoHyphens/>
      <w:spacing w:before="120" w:after="120"/>
      <w:jc w:val="both"/>
    </w:pPr>
    <w:rPr>
      <w:szCs w:val="24"/>
      <w:lang w:eastAsia="ar-SA"/>
    </w:rPr>
  </w:style>
  <w:style w:type="paragraph" w:customStyle="1" w:styleId="095">
    <w:name w:val="Стиль по ширине Первая строка:  095 см"/>
    <w:basedOn w:val="a0"/>
    <w:rsid w:val="00ED58FD"/>
    <w:pPr>
      <w:suppressAutoHyphens/>
      <w:spacing w:before="120" w:after="120"/>
      <w:ind w:firstLine="540"/>
      <w:jc w:val="both"/>
    </w:pPr>
    <w:rPr>
      <w:szCs w:val="24"/>
      <w:lang w:eastAsia="ar-SA"/>
    </w:rPr>
  </w:style>
  <w:style w:type="paragraph" w:customStyle="1" w:styleId="1270">
    <w:name w:val="Стиль Первая строка:  127 см"/>
    <w:basedOn w:val="a0"/>
    <w:rsid w:val="00ED58FD"/>
    <w:pPr>
      <w:suppressAutoHyphens/>
      <w:spacing w:before="120" w:after="120"/>
      <w:ind w:firstLine="720"/>
      <w:jc w:val="both"/>
    </w:pPr>
    <w:rPr>
      <w:lang w:eastAsia="ar-SA"/>
    </w:rPr>
  </w:style>
  <w:style w:type="paragraph" w:customStyle="1" w:styleId="text1">
    <w:name w:val="text1"/>
    <w:basedOn w:val="a0"/>
    <w:rsid w:val="00ED58FD"/>
    <w:pPr>
      <w:suppressAutoHyphens/>
      <w:spacing w:before="280" w:after="280"/>
      <w:ind w:firstLine="360"/>
      <w:jc w:val="both"/>
    </w:pPr>
    <w:rPr>
      <w:sz w:val="22"/>
      <w:szCs w:val="22"/>
      <w:lang w:eastAsia="ar-SA"/>
    </w:rPr>
  </w:style>
  <w:style w:type="paragraph" w:customStyle="1" w:styleId="form">
    <w:name w:val="form"/>
    <w:basedOn w:val="a0"/>
    <w:rsid w:val="00ED58FD"/>
    <w:pPr>
      <w:suppressAutoHyphens/>
      <w:spacing w:before="280" w:after="280"/>
      <w:jc w:val="center"/>
    </w:pPr>
    <w:rPr>
      <w:color w:val="800000"/>
      <w:sz w:val="16"/>
      <w:szCs w:val="16"/>
      <w:lang w:eastAsia="ar-SA"/>
    </w:rPr>
  </w:style>
  <w:style w:type="paragraph" w:customStyle="1" w:styleId="212">
    <w:name w:val="Основной текст 21"/>
    <w:basedOn w:val="a0"/>
    <w:rsid w:val="00ED58FD"/>
    <w:pPr>
      <w:suppressAutoHyphens/>
      <w:spacing w:before="120" w:after="120" w:line="480" w:lineRule="auto"/>
      <w:ind w:firstLine="709"/>
      <w:jc w:val="both"/>
    </w:pPr>
    <w:rPr>
      <w:szCs w:val="24"/>
      <w:lang w:eastAsia="ar-SA"/>
    </w:rPr>
  </w:style>
  <w:style w:type="paragraph" w:customStyle="1" w:styleId="220">
    <w:name w:val="Основной текст 22"/>
    <w:basedOn w:val="a0"/>
    <w:rsid w:val="00ED58FD"/>
    <w:pPr>
      <w:widowControl w:val="0"/>
      <w:suppressAutoHyphens/>
      <w:overflowPunct w:val="0"/>
      <w:autoSpaceDE w:val="0"/>
      <w:spacing w:before="120" w:after="120"/>
      <w:jc w:val="both"/>
    </w:pPr>
    <w:rPr>
      <w:sz w:val="28"/>
      <w:lang w:eastAsia="ar-SA"/>
    </w:rPr>
  </w:style>
  <w:style w:type="paragraph" w:customStyle="1" w:styleId="320">
    <w:name w:val="Основной текст 32"/>
    <w:basedOn w:val="a0"/>
    <w:rsid w:val="00ED58FD"/>
    <w:pPr>
      <w:suppressAutoHyphens/>
      <w:overflowPunct w:val="0"/>
      <w:autoSpaceDE w:val="0"/>
      <w:spacing w:before="120" w:after="120"/>
      <w:jc w:val="both"/>
    </w:pPr>
    <w:rPr>
      <w:rFonts w:ascii="TimesDL" w:hAnsi="TimesDL"/>
      <w:sz w:val="28"/>
      <w:lang w:eastAsia="ar-SA"/>
    </w:rPr>
  </w:style>
  <w:style w:type="paragraph" w:customStyle="1" w:styleId="part2">
    <w:name w:val="p_art2"/>
    <w:basedOn w:val="a0"/>
    <w:rsid w:val="00ED58FD"/>
    <w:pPr>
      <w:shd w:val="clear" w:color="auto" w:fill="FFFFFF"/>
      <w:suppressAutoHyphens/>
      <w:spacing w:before="120" w:after="360"/>
      <w:ind w:left="240" w:right="240" w:firstLine="1680"/>
      <w:jc w:val="both"/>
    </w:pPr>
    <w:rPr>
      <w:color w:val="000000"/>
      <w:szCs w:val="24"/>
      <w:lang w:eastAsia="ar-SA"/>
    </w:rPr>
  </w:style>
  <w:style w:type="paragraph" w:customStyle="1" w:styleId="affff1">
    <w:name w:val="Стиль Черный по ширине"/>
    <w:basedOn w:val="a0"/>
    <w:rsid w:val="00ED58FD"/>
    <w:pPr>
      <w:suppressAutoHyphens/>
      <w:spacing w:before="120" w:after="120"/>
      <w:jc w:val="both"/>
    </w:pPr>
    <w:rPr>
      <w:color w:val="000000"/>
      <w:lang w:eastAsia="ar-SA"/>
    </w:rPr>
  </w:style>
  <w:style w:type="paragraph" w:customStyle="1" w:styleId="120">
    <w:name w:val="Стиль Название объекта + 12 пт"/>
    <w:basedOn w:val="19"/>
    <w:rsid w:val="00ED58FD"/>
    <w:pPr>
      <w:spacing w:before="120" w:after="120"/>
      <w:jc w:val="left"/>
    </w:pPr>
    <w:rPr>
      <w:szCs w:val="20"/>
    </w:rPr>
  </w:style>
  <w:style w:type="paragraph" w:customStyle="1" w:styleId="affff2">
    <w:name w:val="Обычный для таблицы"/>
    <w:basedOn w:val="a0"/>
    <w:rsid w:val="00ED58FD"/>
    <w:pPr>
      <w:suppressAutoHyphens/>
      <w:spacing w:before="120" w:after="120"/>
      <w:jc w:val="center"/>
    </w:pPr>
    <w:rPr>
      <w:szCs w:val="24"/>
      <w:lang w:eastAsia="ar-SA"/>
    </w:rPr>
  </w:style>
  <w:style w:type="paragraph" w:customStyle="1" w:styleId="affff3">
    <w:name w:val="НумСписок"/>
    <w:basedOn w:val="a0"/>
    <w:rsid w:val="00ED58FD"/>
    <w:pPr>
      <w:suppressAutoHyphens/>
      <w:ind w:firstLine="720"/>
    </w:pPr>
    <w:rPr>
      <w:sz w:val="22"/>
      <w:lang w:eastAsia="ar-SA"/>
    </w:rPr>
  </w:style>
  <w:style w:type="paragraph" w:customStyle="1" w:styleId="affff4">
    <w:name w:val="Абзац_пост"/>
    <w:basedOn w:val="a0"/>
    <w:rsid w:val="00ED58FD"/>
    <w:pPr>
      <w:suppressAutoHyphens/>
      <w:spacing w:before="120"/>
      <w:ind w:firstLine="720"/>
      <w:jc w:val="both"/>
    </w:pPr>
    <w:rPr>
      <w:sz w:val="26"/>
      <w:szCs w:val="24"/>
      <w:lang w:eastAsia="ar-SA"/>
    </w:rPr>
  </w:style>
  <w:style w:type="paragraph" w:customStyle="1" w:styleId="1f2">
    <w:name w:val="Стиль Заголовок 1"/>
    <w:basedOn w:val="1"/>
    <w:rsid w:val="00ED58FD"/>
    <w:pPr>
      <w:tabs>
        <w:tab w:val="left" w:pos="432"/>
      </w:tabs>
      <w:suppressAutoHyphens/>
      <w:spacing w:after="240"/>
      <w:ind w:left="432" w:firstLine="709"/>
      <w:outlineLvl w:val="9"/>
    </w:pPr>
    <w:rPr>
      <w:kern w:val="2"/>
      <w:sz w:val="28"/>
      <w:lang w:eastAsia="ar-SA"/>
    </w:rPr>
  </w:style>
  <w:style w:type="paragraph" w:customStyle="1" w:styleId="00">
    <w:name w:val="Стиль Перед:  0 пт После:  0 пт"/>
    <w:basedOn w:val="a0"/>
    <w:rsid w:val="00ED58FD"/>
    <w:pPr>
      <w:suppressAutoHyphens/>
      <w:spacing w:before="120" w:after="120"/>
      <w:ind w:firstLine="709"/>
      <w:jc w:val="both"/>
    </w:pPr>
    <w:rPr>
      <w:lang w:eastAsia="ar-SA"/>
    </w:rPr>
  </w:style>
  <w:style w:type="paragraph" w:customStyle="1" w:styleId="2000">
    <w:name w:val="Стиль Заголовок 2 + Перед:  0 пт После:  0 пт"/>
    <w:basedOn w:val="2"/>
    <w:rsid w:val="00ED58FD"/>
    <w:pPr>
      <w:tabs>
        <w:tab w:val="left" w:pos="576"/>
      </w:tabs>
      <w:suppressAutoHyphens/>
      <w:spacing w:after="240"/>
      <w:ind w:left="576" w:firstLine="709"/>
      <w:jc w:val="both"/>
      <w:outlineLvl w:val="9"/>
    </w:pPr>
    <w:rPr>
      <w:rFonts w:ascii="Times New Roman" w:eastAsia="Times New Roman" w:hAnsi="Times New Roman"/>
      <w:i w:val="0"/>
      <w:sz w:val="26"/>
      <w:lang w:eastAsia="ar-SA"/>
    </w:rPr>
  </w:style>
  <w:style w:type="paragraph" w:customStyle="1" w:styleId="300">
    <w:name w:val="Стиль Заголовок 3 + Перед:  0 пт После:  0 пт"/>
    <w:basedOn w:val="3"/>
    <w:rsid w:val="00ED58FD"/>
    <w:pPr>
      <w:tabs>
        <w:tab w:val="left" w:pos="2989"/>
      </w:tabs>
      <w:suppressAutoHyphens/>
      <w:spacing w:before="120" w:after="120"/>
      <w:ind w:left="2989" w:hanging="720"/>
      <w:jc w:val="both"/>
      <w:outlineLvl w:val="9"/>
    </w:pPr>
    <w:rPr>
      <w:rFonts w:ascii="Times New Roman" w:eastAsia="Times New Roman" w:hAnsi="Times New Roman"/>
      <w:sz w:val="24"/>
      <w:lang w:eastAsia="ar-SA"/>
    </w:rPr>
  </w:style>
  <w:style w:type="paragraph" w:customStyle="1" w:styleId="affff5">
    <w:name w:val="Заголовок таблицы"/>
    <w:rsid w:val="00ED58FD"/>
    <w:pPr>
      <w:suppressLineNumbers/>
      <w:suppressAutoHyphens/>
      <w:spacing w:before="120" w:after="120" w:line="240" w:lineRule="auto"/>
      <w:ind w:firstLine="709"/>
      <w:jc w:val="center"/>
    </w:pPr>
    <w:rPr>
      <w:rFonts w:ascii="Times New Roman" w:eastAsia="Times New Roman" w:hAnsi="Times New Roman" w:cs="Times New Roman"/>
      <w:b/>
      <w:bCs/>
      <w:sz w:val="24"/>
      <w:szCs w:val="24"/>
      <w:lang w:eastAsia="ar-SA"/>
    </w:rPr>
  </w:style>
  <w:style w:type="paragraph" w:customStyle="1" w:styleId="102">
    <w:name w:val="Оглавление 10"/>
    <w:basedOn w:val="1e"/>
    <w:rsid w:val="00ED58FD"/>
    <w:pPr>
      <w:tabs>
        <w:tab w:val="right" w:leader="dot" w:pos="9637"/>
      </w:tabs>
      <w:ind w:left="2547" w:firstLine="0"/>
    </w:pPr>
  </w:style>
  <w:style w:type="character" w:customStyle="1" w:styleId="WW8Num1z0">
    <w:name w:val="WW8Num1z0"/>
    <w:rsid w:val="00ED58FD"/>
    <w:rPr>
      <w:rFonts w:ascii="Symbol" w:hAnsi="Symbol"/>
    </w:rPr>
  </w:style>
  <w:style w:type="character" w:customStyle="1" w:styleId="WW8Num1z1">
    <w:name w:val="WW8Num1z1"/>
    <w:rsid w:val="00ED58FD"/>
    <w:rPr>
      <w:rFonts w:ascii="Courier New" w:hAnsi="Courier New"/>
    </w:rPr>
  </w:style>
  <w:style w:type="character" w:customStyle="1" w:styleId="WW8Num1z2">
    <w:name w:val="WW8Num1z2"/>
    <w:rsid w:val="00ED58FD"/>
    <w:rPr>
      <w:rFonts w:ascii="Wingdings" w:hAnsi="Wingdings"/>
    </w:rPr>
  </w:style>
  <w:style w:type="character" w:customStyle="1" w:styleId="WW8Num2z0">
    <w:name w:val="WW8Num2z0"/>
    <w:rsid w:val="00ED58FD"/>
    <w:rPr>
      <w:rFonts w:ascii="Symbol" w:hAnsi="Symbol"/>
    </w:rPr>
  </w:style>
  <w:style w:type="character" w:customStyle="1" w:styleId="WW8Num2z1">
    <w:name w:val="WW8Num2z1"/>
    <w:rsid w:val="00ED58FD"/>
    <w:rPr>
      <w:rFonts w:ascii="Courier New" w:hAnsi="Courier New"/>
    </w:rPr>
  </w:style>
  <w:style w:type="character" w:customStyle="1" w:styleId="WW8Num2z2">
    <w:name w:val="WW8Num2z2"/>
    <w:rsid w:val="00ED58FD"/>
    <w:rPr>
      <w:rFonts w:ascii="Wingdings" w:hAnsi="Wingdings"/>
    </w:rPr>
  </w:style>
  <w:style w:type="character" w:customStyle="1" w:styleId="WW8Num3z0">
    <w:name w:val="WW8Num3z0"/>
    <w:rsid w:val="00ED58FD"/>
    <w:rPr>
      <w:rFonts w:ascii="Symbol" w:hAnsi="Symbol"/>
    </w:rPr>
  </w:style>
  <w:style w:type="character" w:customStyle="1" w:styleId="WW8Num3z2">
    <w:name w:val="WW8Num3z2"/>
    <w:rsid w:val="00ED58FD"/>
    <w:rPr>
      <w:rFonts w:ascii="Wingdings" w:hAnsi="Wingdings"/>
    </w:rPr>
  </w:style>
  <w:style w:type="character" w:customStyle="1" w:styleId="WW8Num3z4">
    <w:name w:val="WW8Num3z4"/>
    <w:rsid w:val="00ED58FD"/>
    <w:rPr>
      <w:rFonts w:ascii="Courier New" w:hAnsi="Courier New"/>
    </w:rPr>
  </w:style>
  <w:style w:type="character" w:customStyle="1" w:styleId="WW8Num5z0">
    <w:name w:val="WW8Num5z0"/>
    <w:rsid w:val="00ED58FD"/>
    <w:rPr>
      <w:rFonts w:ascii="Symbol" w:hAnsi="Symbol"/>
    </w:rPr>
  </w:style>
  <w:style w:type="character" w:customStyle="1" w:styleId="WW8Num5z1">
    <w:name w:val="WW8Num5z1"/>
    <w:rsid w:val="00ED58FD"/>
    <w:rPr>
      <w:rFonts w:ascii="Courier New" w:hAnsi="Courier New"/>
    </w:rPr>
  </w:style>
  <w:style w:type="character" w:customStyle="1" w:styleId="WW8Num5z2">
    <w:name w:val="WW8Num5z2"/>
    <w:rsid w:val="00ED58FD"/>
    <w:rPr>
      <w:rFonts w:ascii="Wingdings" w:hAnsi="Wingdings"/>
    </w:rPr>
  </w:style>
  <w:style w:type="character" w:customStyle="1" w:styleId="WW8Num6z0">
    <w:name w:val="WW8Num6z0"/>
    <w:rsid w:val="00ED58FD"/>
    <w:rPr>
      <w:rFonts w:ascii="Symbol" w:hAnsi="Symbol"/>
      <w:sz w:val="20"/>
    </w:rPr>
  </w:style>
  <w:style w:type="character" w:customStyle="1" w:styleId="WW8Num6z1">
    <w:name w:val="WW8Num6z1"/>
    <w:rsid w:val="00ED58FD"/>
    <w:rPr>
      <w:rFonts w:ascii="Courier New" w:hAnsi="Courier New"/>
      <w:sz w:val="20"/>
    </w:rPr>
  </w:style>
  <w:style w:type="character" w:customStyle="1" w:styleId="WW8Num6z2">
    <w:name w:val="WW8Num6z2"/>
    <w:rsid w:val="00ED58FD"/>
    <w:rPr>
      <w:rFonts w:ascii="Wingdings" w:hAnsi="Wingdings"/>
      <w:sz w:val="20"/>
    </w:rPr>
  </w:style>
  <w:style w:type="character" w:customStyle="1" w:styleId="WW8Num7z0">
    <w:name w:val="WW8Num7z0"/>
    <w:rsid w:val="00ED58FD"/>
    <w:rPr>
      <w:rFonts w:ascii="Symbol" w:hAnsi="Symbol"/>
    </w:rPr>
  </w:style>
  <w:style w:type="character" w:customStyle="1" w:styleId="WW8Num7z1">
    <w:name w:val="WW8Num7z1"/>
    <w:rsid w:val="00ED58FD"/>
    <w:rPr>
      <w:rFonts w:ascii="Courier New" w:hAnsi="Courier New"/>
    </w:rPr>
  </w:style>
  <w:style w:type="character" w:customStyle="1" w:styleId="WW8Num7z2">
    <w:name w:val="WW8Num7z2"/>
    <w:rsid w:val="00ED58FD"/>
    <w:rPr>
      <w:rFonts w:ascii="Wingdings" w:hAnsi="Wingdings"/>
    </w:rPr>
  </w:style>
  <w:style w:type="character" w:customStyle="1" w:styleId="WW8Num8z0">
    <w:name w:val="WW8Num8z0"/>
    <w:rsid w:val="00ED58FD"/>
    <w:rPr>
      <w:rFonts w:ascii="Symbol" w:hAnsi="Symbol"/>
    </w:rPr>
  </w:style>
  <w:style w:type="character" w:customStyle="1" w:styleId="WW8Num8z1">
    <w:name w:val="WW8Num8z1"/>
    <w:rsid w:val="00ED58FD"/>
    <w:rPr>
      <w:rFonts w:ascii="Courier New" w:hAnsi="Courier New"/>
    </w:rPr>
  </w:style>
  <w:style w:type="character" w:customStyle="1" w:styleId="WW8Num8z2">
    <w:name w:val="WW8Num8z2"/>
    <w:rsid w:val="00ED58FD"/>
    <w:rPr>
      <w:rFonts w:ascii="Wingdings" w:hAnsi="Wingdings"/>
    </w:rPr>
  </w:style>
  <w:style w:type="character" w:customStyle="1" w:styleId="WW8Num9z0">
    <w:name w:val="WW8Num9z0"/>
    <w:rsid w:val="00ED58FD"/>
    <w:rPr>
      <w:rFonts w:ascii="Symbol" w:hAnsi="Symbol"/>
    </w:rPr>
  </w:style>
  <w:style w:type="character" w:customStyle="1" w:styleId="WW8Num9z1">
    <w:name w:val="WW8Num9z1"/>
    <w:rsid w:val="00ED58FD"/>
    <w:rPr>
      <w:rFonts w:ascii="Courier New" w:hAnsi="Courier New"/>
    </w:rPr>
  </w:style>
  <w:style w:type="character" w:customStyle="1" w:styleId="WW8Num9z2">
    <w:name w:val="WW8Num9z2"/>
    <w:rsid w:val="00ED58FD"/>
    <w:rPr>
      <w:rFonts w:ascii="Wingdings" w:hAnsi="Wingdings"/>
    </w:rPr>
  </w:style>
  <w:style w:type="character" w:customStyle="1" w:styleId="WW8Num10z0">
    <w:name w:val="WW8Num10z0"/>
    <w:rsid w:val="00ED58FD"/>
    <w:rPr>
      <w:rFonts w:ascii="Symbol" w:hAnsi="Symbol"/>
    </w:rPr>
  </w:style>
  <w:style w:type="character" w:customStyle="1" w:styleId="WW8Num10z1">
    <w:name w:val="WW8Num10z1"/>
    <w:rsid w:val="00ED58FD"/>
    <w:rPr>
      <w:rFonts w:ascii="Courier New" w:hAnsi="Courier New"/>
    </w:rPr>
  </w:style>
  <w:style w:type="character" w:customStyle="1" w:styleId="WW8Num10z2">
    <w:name w:val="WW8Num10z2"/>
    <w:rsid w:val="00ED58FD"/>
    <w:rPr>
      <w:rFonts w:ascii="Wingdings" w:hAnsi="Wingdings"/>
    </w:rPr>
  </w:style>
  <w:style w:type="character" w:customStyle="1" w:styleId="WW8Num12z0">
    <w:name w:val="WW8Num12z0"/>
    <w:rsid w:val="00ED58FD"/>
    <w:rPr>
      <w:rFonts w:ascii="Symbol" w:hAnsi="Symbol"/>
    </w:rPr>
  </w:style>
  <w:style w:type="character" w:customStyle="1" w:styleId="WW8Num12z1">
    <w:name w:val="WW8Num12z1"/>
    <w:rsid w:val="00ED58FD"/>
    <w:rPr>
      <w:rFonts w:ascii="Courier New" w:hAnsi="Courier New"/>
    </w:rPr>
  </w:style>
  <w:style w:type="character" w:customStyle="1" w:styleId="WW8Num12z2">
    <w:name w:val="WW8Num12z2"/>
    <w:rsid w:val="00ED58FD"/>
    <w:rPr>
      <w:rFonts w:ascii="Wingdings" w:hAnsi="Wingdings"/>
    </w:rPr>
  </w:style>
  <w:style w:type="character" w:customStyle="1" w:styleId="WW8Num13z0">
    <w:name w:val="WW8Num13z0"/>
    <w:rsid w:val="00ED58FD"/>
    <w:rPr>
      <w:rFonts w:ascii="Symbol" w:hAnsi="Symbol"/>
    </w:rPr>
  </w:style>
  <w:style w:type="character" w:customStyle="1" w:styleId="WW8Num14z0">
    <w:name w:val="WW8Num14z0"/>
    <w:rsid w:val="00ED58FD"/>
    <w:rPr>
      <w:rFonts w:ascii="Symbol" w:hAnsi="Symbol"/>
    </w:rPr>
  </w:style>
  <w:style w:type="character" w:customStyle="1" w:styleId="WW8Num14z1">
    <w:name w:val="WW8Num14z1"/>
    <w:rsid w:val="00ED58FD"/>
    <w:rPr>
      <w:rFonts w:ascii="Courier New" w:hAnsi="Courier New"/>
    </w:rPr>
  </w:style>
  <w:style w:type="character" w:customStyle="1" w:styleId="WW8Num14z2">
    <w:name w:val="WW8Num14z2"/>
    <w:rsid w:val="00ED58FD"/>
    <w:rPr>
      <w:rFonts w:ascii="Wingdings" w:hAnsi="Wingdings"/>
    </w:rPr>
  </w:style>
  <w:style w:type="character" w:customStyle="1" w:styleId="WW8Num15z0">
    <w:name w:val="WW8Num15z0"/>
    <w:rsid w:val="00ED58FD"/>
    <w:rPr>
      <w:rFonts w:ascii="Symbol" w:hAnsi="Symbol"/>
    </w:rPr>
  </w:style>
  <w:style w:type="character" w:customStyle="1" w:styleId="WW8Num15z1">
    <w:name w:val="WW8Num15z1"/>
    <w:rsid w:val="00ED58FD"/>
    <w:rPr>
      <w:rFonts w:ascii="Courier New" w:hAnsi="Courier New"/>
    </w:rPr>
  </w:style>
  <w:style w:type="character" w:customStyle="1" w:styleId="WW8Num15z2">
    <w:name w:val="WW8Num15z2"/>
    <w:rsid w:val="00ED58FD"/>
    <w:rPr>
      <w:rFonts w:ascii="Wingdings" w:hAnsi="Wingdings"/>
    </w:rPr>
  </w:style>
  <w:style w:type="character" w:customStyle="1" w:styleId="WW8Num16z0">
    <w:name w:val="WW8Num16z0"/>
    <w:rsid w:val="00ED58FD"/>
    <w:rPr>
      <w:rFonts w:ascii="Symbol" w:hAnsi="Symbol"/>
    </w:rPr>
  </w:style>
  <w:style w:type="character" w:customStyle="1" w:styleId="WW8Num16z1">
    <w:name w:val="WW8Num16z1"/>
    <w:rsid w:val="00ED58FD"/>
    <w:rPr>
      <w:rFonts w:ascii="Courier New" w:hAnsi="Courier New"/>
    </w:rPr>
  </w:style>
  <w:style w:type="character" w:customStyle="1" w:styleId="WW8Num16z2">
    <w:name w:val="WW8Num16z2"/>
    <w:rsid w:val="00ED58FD"/>
    <w:rPr>
      <w:rFonts w:ascii="Wingdings" w:hAnsi="Wingdings"/>
    </w:rPr>
  </w:style>
  <w:style w:type="character" w:customStyle="1" w:styleId="WW8Num17z0">
    <w:name w:val="WW8Num17z0"/>
    <w:rsid w:val="00ED58FD"/>
    <w:rPr>
      <w:rFonts w:ascii="Symbol" w:hAnsi="Symbol"/>
    </w:rPr>
  </w:style>
  <w:style w:type="character" w:customStyle="1" w:styleId="WW8Num17z1">
    <w:name w:val="WW8Num17z1"/>
    <w:rsid w:val="00ED58FD"/>
    <w:rPr>
      <w:rFonts w:ascii="Courier New" w:hAnsi="Courier New"/>
    </w:rPr>
  </w:style>
  <w:style w:type="character" w:customStyle="1" w:styleId="WW8Num17z2">
    <w:name w:val="WW8Num17z2"/>
    <w:rsid w:val="00ED58FD"/>
    <w:rPr>
      <w:rFonts w:ascii="Wingdings" w:hAnsi="Wingdings"/>
    </w:rPr>
  </w:style>
  <w:style w:type="character" w:customStyle="1" w:styleId="WW8Num18z0">
    <w:name w:val="WW8Num18z0"/>
    <w:rsid w:val="00ED58FD"/>
    <w:rPr>
      <w:rFonts w:ascii="Symbol" w:hAnsi="Symbol"/>
    </w:rPr>
  </w:style>
  <w:style w:type="character" w:customStyle="1" w:styleId="WW8Num18z1">
    <w:name w:val="WW8Num18z1"/>
    <w:rsid w:val="00ED58FD"/>
    <w:rPr>
      <w:rFonts w:ascii="Courier New" w:hAnsi="Courier New"/>
    </w:rPr>
  </w:style>
  <w:style w:type="character" w:customStyle="1" w:styleId="WW8Num18z2">
    <w:name w:val="WW8Num18z2"/>
    <w:rsid w:val="00ED58FD"/>
    <w:rPr>
      <w:rFonts w:ascii="Wingdings" w:hAnsi="Wingdings"/>
    </w:rPr>
  </w:style>
  <w:style w:type="character" w:customStyle="1" w:styleId="WW8Num19z0">
    <w:name w:val="WW8Num19z0"/>
    <w:rsid w:val="00ED58FD"/>
    <w:rPr>
      <w:rFonts w:ascii="Symbol" w:hAnsi="Symbol"/>
    </w:rPr>
  </w:style>
  <w:style w:type="character" w:customStyle="1" w:styleId="WW8Num19z1">
    <w:name w:val="WW8Num19z1"/>
    <w:rsid w:val="00ED58FD"/>
    <w:rPr>
      <w:rFonts w:ascii="Courier New" w:hAnsi="Courier New"/>
    </w:rPr>
  </w:style>
  <w:style w:type="character" w:customStyle="1" w:styleId="WW8Num19z2">
    <w:name w:val="WW8Num19z2"/>
    <w:rsid w:val="00ED58FD"/>
    <w:rPr>
      <w:rFonts w:ascii="Wingdings" w:hAnsi="Wingdings"/>
    </w:rPr>
  </w:style>
  <w:style w:type="character" w:customStyle="1" w:styleId="WW8Num20z0">
    <w:name w:val="WW8Num20z0"/>
    <w:rsid w:val="00ED58FD"/>
    <w:rPr>
      <w:rFonts w:ascii="Symbol" w:hAnsi="Symbol"/>
    </w:rPr>
  </w:style>
  <w:style w:type="character" w:customStyle="1" w:styleId="WW8Num20z1">
    <w:name w:val="WW8Num20z1"/>
    <w:rsid w:val="00ED58FD"/>
    <w:rPr>
      <w:rFonts w:ascii="Courier New" w:hAnsi="Courier New"/>
    </w:rPr>
  </w:style>
  <w:style w:type="character" w:customStyle="1" w:styleId="WW8Num20z2">
    <w:name w:val="WW8Num20z2"/>
    <w:rsid w:val="00ED58FD"/>
    <w:rPr>
      <w:rFonts w:ascii="Wingdings" w:hAnsi="Wingdings"/>
    </w:rPr>
  </w:style>
  <w:style w:type="character" w:customStyle="1" w:styleId="WW8Num21z0">
    <w:name w:val="WW8Num21z0"/>
    <w:rsid w:val="00ED58FD"/>
    <w:rPr>
      <w:rFonts w:ascii="Symbol" w:hAnsi="Symbol"/>
    </w:rPr>
  </w:style>
  <w:style w:type="character" w:customStyle="1" w:styleId="WW8Num21z1">
    <w:name w:val="WW8Num21z1"/>
    <w:rsid w:val="00ED58FD"/>
    <w:rPr>
      <w:rFonts w:ascii="Courier New" w:hAnsi="Courier New"/>
    </w:rPr>
  </w:style>
  <w:style w:type="character" w:customStyle="1" w:styleId="WW8Num21z2">
    <w:name w:val="WW8Num21z2"/>
    <w:rsid w:val="00ED58FD"/>
    <w:rPr>
      <w:rFonts w:ascii="Wingdings" w:hAnsi="Wingdings"/>
    </w:rPr>
  </w:style>
  <w:style w:type="character" w:customStyle="1" w:styleId="WW8Num22z0">
    <w:name w:val="WW8Num22z0"/>
    <w:rsid w:val="00ED58FD"/>
    <w:rPr>
      <w:rFonts w:ascii="Symbol" w:hAnsi="Symbol"/>
    </w:rPr>
  </w:style>
  <w:style w:type="character" w:customStyle="1" w:styleId="WW8Num22z1">
    <w:name w:val="WW8Num22z1"/>
    <w:rsid w:val="00ED58FD"/>
    <w:rPr>
      <w:rFonts w:ascii="Courier New" w:hAnsi="Courier New"/>
    </w:rPr>
  </w:style>
  <w:style w:type="character" w:customStyle="1" w:styleId="WW8Num22z2">
    <w:name w:val="WW8Num22z2"/>
    <w:rsid w:val="00ED58FD"/>
    <w:rPr>
      <w:rFonts w:ascii="Wingdings" w:hAnsi="Wingdings"/>
    </w:rPr>
  </w:style>
  <w:style w:type="character" w:customStyle="1" w:styleId="WW8Num24z0">
    <w:name w:val="WW8Num24z0"/>
    <w:rsid w:val="00ED58FD"/>
    <w:rPr>
      <w:rFonts w:ascii="Symbol" w:hAnsi="Symbol"/>
    </w:rPr>
  </w:style>
  <w:style w:type="character" w:customStyle="1" w:styleId="WW8Num24z1">
    <w:name w:val="WW8Num24z1"/>
    <w:rsid w:val="00ED58FD"/>
    <w:rPr>
      <w:rFonts w:ascii="Courier New" w:hAnsi="Courier New"/>
    </w:rPr>
  </w:style>
  <w:style w:type="character" w:customStyle="1" w:styleId="WW8Num24z2">
    <w:name w:val="WW8Num24z2"/>
    <w:rsid w:val="00ED58FD"/>
    <w:rPr>
      <w:rFonts w:ascii="Wingdings" w:hAnsi="Wingdings"/>
    </w:rPr>
  </w:style>
  <w:style w:type="character" w:customStyle="1" w:styleId="WW8Num25z0">
    <w:name w:val="WW8Num25z0"/>
    <w:rsid w:val="00ED58FD"/>
    <w:rPr>
      <w:rFonts w:ascii="Symbol" w:hAnsi="Symbol"/>
    </w:rPr>
  </w:style>
  <w:style w:type="character" w:customStyle="1" w:styleId="WW8Num25z1">
    <w:name w:val="WW8Num25z1"/>
    <w:rsid w:val="00ED58FD"/>
    <w:rPr>
      <w:rFonts w:ascii="Courier New" w:hAnsi="Courier New"/>
    </w:rPr>
  </w:style>
  <w:style w:type="character" w:customStyle="1" w:styleId="WW8Num25z2">
    <w:name w:val="WW8Num25z2"/>
    <w:rsid w:val="00ED58FD"/>
    <w:rPr>
      <w:rFonts w:ascii="Wingdings" w:hAnsi="Wingdings"/>
    </w:rPr>
  </w:style>
  <w:style w:type="character" w:customStyle="1" w:styleId="WW8Num26z0">
    <w:name w:val="WW8Num26z0"/>
    <w:rsid w:val="00ED58FD"/>
    <w:rPr>
      <w:rFonts w:ascii="Symbol" w:hAnsi="Symbol"/>
    </w:rPr>
  </w:style>
  <w:style w:type="character" w:customStyle="1" w:styleId="WW8Num26z1">
    <w:name w:val="WW8Num26z1"/>
    <w:rsid w:val="00ED58FD"/>
    <w:rPr>
      <w:rFonts w:ascii="Courier New" w:hAnsi="Courier New"/>
    </w:rPr>
  </w:style>
  <w:style w:type="character" w:customStyle="1" w:styleId="WW8Num26z2">
    <w:name w:val="WW8Num26z2"/>
    <w:rsid w:val="00ED58FD"/>
    <w:rPr>
      <w:rFonts w:ascii="Wingdings" w:hAnsi="Wingdings"/>
    </w:rPr>
  </w:style>
  <w:style w:type="character" w:customStyle="1" w:styleId="WW8Num27z0">
    <w:name w:val="WW8Num27z0"/>
    <w:rsid w:val="00ED58FD"/>
    <w:rPr>
      <w:rFonts w:ascii="Symbol" w:hAnsi="Symbol"/>
    </w:rPr>
  </w:style>
  <w:style w:type="character" w:customStyle="1" w:styleId="WW8Num27z1">
    <w:name w:val="WW8Num27z1"/>
    <w:rsid w:val="00ED58FD"/>
    <w:rPr>
      <w:rFonts w:ascii="Courier New" w:hAnsi="Courier New"/>
    </w:rPr>
  </w:style>
  <w:style w:type="character" w:customStyle="1" w:styleId="WW8Num27z2">
    <w:name w:val="WW8Num27z2"/>
    <w:rsid w:val="00ED58FD"/>
    <w:rPr>
      <w:rFonts w:ascii="Wingdings" w:hAnsi="Wingdings"/>
    </w:rPr>
  </w:style>
  <w:style w:type="character" w:customStyle="1" w:styleId="WW8Num28z0">
    <w:name w:val="WW8Num28z0"/>
    <w:rsid w:val="00ED58FD"/>
    <w:rPr>
      <w:rFonts w:ascii="Symbol" w:hAnsi="Symbol"/>
    </w:rPr>
  </w:style>
  <w:style w:type="character" w:customStyle="1" w:styleId="WW8Num28z1">
    <w:name w:val="WW8Num28z1"/>
    <w:rsid w:val="00ED58FD"/>
    <w:rPr>
      <w:rFonts w:ascii="Courier New" w:hAnsi="Courier New"/>
    </w:rPr>
  </w:style>
  <w:style w:type="character" w:customStyle="1" w:styleId="WW8Num28z2">
    <w:name w:val="WW8Num28z2"/>
    <w:rsid w:val="00ED58FD"/>
    <w:rPr>
      <w:rFonts w:ascii="Wingdings" w:hAnsi="Wingdings"/>
    </w:rPr>
  </w:style>
  <w:style w:type="character" w:customStyle="1" w:styleId="WW8Num29z0">
    <w:name w:val="WW8Num29z0"/>
    <w:rsid w:val="00ED58FD"/>
    <w:rPr>
      <w:rFonts w:ascii="Symbol" w:hAnsi="Symbol"/>
    </w:rPr>
  </w:style>
  <w:style w:type="character" w:customStyle="1" w:styleId="WW8Num29z1">
    <w:name w:val="WW8Num29z1"/>
    <w:rsid w:val="00ED58FD"/>
    <w:rPr>
      <w:rFonts w:ascii="Courier New" w:hAnsi="Courier New"/>
    </w:rPr>
  </w:style>
  <w:style w:type="character" w:customStyle="1" w:styleId="WW8Num29z2">
    <w:name w:val="WW8Num29z2"/>
    <w:rsid w:val="00ED58FD"/>
    <w:rPr>
      <w:rFonts w:ascii="Wingdings" w:hAnsi="Wingdings"/>
    </w:rPr>
  </w:style>
  <w:style w:type="character" w:customStyle="1" w:styleId="WW8Num30z2">
    <w:name w:val="WW8Num30z2"/>
    <w:rsid w:val="00ED58FD"/>
    <w:rPr>
      <w:rFonts w:ascii="Wingdings" w:hAnsi="Wingdings"/>
    </w:rPr>
  </w:style>
  <w:style w:type="character" w:customStyle="1" w:styleId="WW8Num30z3">
    <w:name w:val="WW8Num30z3"/>
    <w:rsid w:val="00ED58FD"/>
    <w:rPr>
      <w:rFonts w:ascii="Symbol" w:hAnsi="Symbol"/>
    </w:rPr>
  </w:style>
  <w:style w:type="character" w:customStyle="1" w:styleId="WW8Num30z4">
    <w:name w:val="WW8Num30z4"/>
    <w:rsid w:val="00ED58FD"/>
    <w:rPr>
      <w:rFonts w:ascii="Courier New" w:hAnsi="Courier New"/>
    </w:rPr>
  </w:style>
  <w:style w:type="character" w:customStyle="1" w:styleId="WW8Num31z0">
    <w:name w:val="WW8Num31z0"/>
    <w:rsid w:val="00ED58FD"/>
    <w:rPr>
      <w:rFonts w:ascii="Symbol" w:hAnsi="Symbol"/>
    </w:rPr>
  </w:style>
  <w:style w:type="character" w:customStyle="1" w:styleId="WW8Num31z1">
    <w:name w:val="WW8Num31z1"/>
    <w:rsid w:val="00ED58FD"/>
    <w:rPr>
      <w:rFonts w:ascii="Courier New" w:hAnsi="Courier New"/>
    </w:rPr>
  </w:style>
  <w:style w:type="character" w:customStyle="1" w:styleId="WW8Num31z2">
    <w:name w:val="WW8Num31z2"/>
    <w:rsid w:val="00ED58FD"/>
    <w:rPr>
      <w:rFonts w:ascii="Wingdings" w:hAnsi="Wingdings"/>
    </w:rPr>
  </w:style>
  <w:style w:type="character" w:customStyle="1" w:styleId="WW8Num32z0">
    <w:name w:val="WW8Num32z0"/>
    <w:rsid w:val="00ED58FD"/>
    <w:rPr>
      <w:rFonts w:ascii="Symbol" w:hAnsi="Symbol"/>
      <w:color w:val="auto"/>
    </w:rPr>
  </w:style>
  <w:style w:type="character" w:customStyle="1" w:styleId="WW8Num32z1">
    <w:name w:val="WW8Num32z1"/>
    <w:rsid w:val="00ED58FD"/>
    <w:rPr>
      <w:rFonts w:ascii="Courier New" w:hAnsi="Courier New"/>
    </w:rPr>
  </w:style>
  <w:style w:type="character" w:customStyle="1" w:styleId="WW8Num32z2">
    <w:name w:val="WW8Num32z2"/>
    <w:rsid w:val="00ED58FD"/>
    <w:rPr>
      <w:rFonts w:ascii="Wingdings" w:hAnsi="Wingdings"/>
    </w:rPr>
  </w:style>
  <w:style w:type="character" w:customStyle="1" w:styleId="WW8Num32z3">
    <w:name w:val="WW8Num32z3"/>
    <w:rsid w:val="00ED58FD"/>
    <w:rPr>
      <w:rFonts w:ascii="Symbol" w:hAnsi="Symbol"/>
    </w:rPr>
  </w:style>
  <w:style w:type="character" w:customStyle="1" w:styleId="WW8Num35z0">
    <w:name w:val="WW8Num35z0"/>
    <w:rsid w:val="00ED58FD"/>
    <w:rPr>
      <w:rFonts w:ascii="Symbol" w:hAnsi="Symbol"/>
    </w:rPr>
  </w:style>
  <w:style w:type="character" w:customStyle="1" w:styleId="WW8Num35z1">
    <w:name w:val="WW8Num35z1"/>
    <w:rsid w:val="00ED58FD"/>
    <w:rPr>
      <w:rFonts w:ascii="Courier New" w:hAnsi="Courier New"/>
    </w:rPr>
  </w:style>
  <w:style w:type="character" w:customStyle="1" w:styleId="WW8Num35z2">
    <w:name w:val="WW8Num35z2"/>
    <w:rsid w:val="00ED58FD"/>
    <w:rPr>
      <w:rFonts w:ascii="Wingdings" w:hAnsi="Wingdings"/>
    </w:rPr>
  </w:style>
  <w:style w:type="character" w:customStyle="1" w:styleId="WW8Num36z0">
    <w:name w:val="WW8Num36z0"/>
    <w:rsid w:val="00ED58FD"/>
    <w:rPr>
      <w:rFonts w:ascii="Symbol" w:hAnsi="Symbol"/>
    </w:rPr>
  </w:style>
  <w:style w:type="character" w:customStyle="1" w:styleId="WW8Num36z1">
    <w:name w:val="WW8Num36z1"/>
    <w:rsid w:val="00ED58FD"/>
    <w:rPr>
      <w:rFonts w:ascii="Courier New" w:hAnsi="Courier New"/>
    </w:rPr>
  </w:style>
  <w:style w:type="character" w:customStyle="1" w:styleId="WW8Num36z2">
    <w:name w:val="WW8Num36z2"/>
    <w:rsid w:val="00ED58FD"/>
    <w:rPr>
      <w:rFonts w:ascii="Wingdings" w:hAnsi="Wingdings"/>
    </w:rPr>
  </w:style>
  <w:style w:type="character" w:customStyle="1" w:styleId="WW8Num37z0">
    <w:name w:val="WW8Num37z0"/>
    <w:rsid w:val="00ED58FD"/>
    <w:rPr>
      <w:rFonts w:ascii="Symbol" w:hAnsi="Symbol"/>
    </w:rPr>
  </w:style>
  <w:style w:type="character" w:customStyle="1" w:styleId="WW8Num37z1">
    <w:name w:val="WW8Num37z1"/>
    <w:rsid w:val="00ED58FD"/>
    <w:rPr>
      <w:rFonts w:ascii="Courier New" w:hAnsi="Courier New"/>
    </w:rPr>
  </w:style>
  <w:style w:type="character" w:customStyle="1" w:styleId="WW8Num37z2">
    <w:name w:val="WW8Num37z2"/>
    <w:rsid w:val="00ED58FD"/>
    <w:rPr>
      <w:rFonts w:ascii="Wingdings" w:hAnsi="Wingdings"/>
    </w:rPr>
  </w:style>
  <w:style w:type="character" w:customStyle="1" w:styleId="WW8Num38z0">
    <w:name w:val="WW8Num38z0"/>
    <w:rsid w:val="00ED58FD"/>
    <w:rPr>
      <w:rFonts w:ascii="Symbol" w:hAnsi="Symbol"/>
    </w:rPr>
  </w:style>
  <w:style w:type="character" w:customStyle="1" w:styleId="WW8Num38z1">
    <w:name w:val="WW8Num38z1"/>
    <w:rsid w:val="00ED58FD"/>
    <w:rPr>
      <w:rFonts w:ascii="Courier New" w:hAnsi="Courier New"/>
    </w:rPr>
  </w:style>
  <w:style w:type="character" w:customStyle="1" w:styleId="WW8Num38z2">
    <w:name w:val="WW8Num38z2"/>
    <w:rsid w:val="00ED58FD"/>
    <w:rPr>
      <w:rFonts w:ascii="Wingdings" w:hAnsi="Wingdings"/>
    </w:rPr>
  </w:style>
  <w:style w:type="character" w:customStyle="1" w:styleId="WW8Num41z0">
    <w:name w:val="WW8Num41z0"/>
    <w:rsid w:val="00ED58FD"/>
    <w:rPr>
      <w:rFonts w:ascii="Symbol" w:hAnsi="Symbol"/>
    </w:rPr>
  </w:style>
  <w:style w:type="character" w:customStyle="1" w:styleId="WW8Num41z1">
    <w:name w:val="WW8Num41z1"/>
    <w:rsid w:val="00ED58FD"/>
    <w:rPr>
      <w:rFonts w:ascii="Courier New" w:hAnsi="Courier New"/>
    </w:rPr>
  </w:style>
  <w:style w:type="character" w:customStyle="1" w:styleId="WW8Num41z2">
    <w:name w:val="WW8Num41z2"/>
    <w:rsid w:val="00ED58FD"/>
    <w:rPr>
      <w:rFonts w:ascii="Wingdings" w:hAnsi="Wingdings"/>
    </w:rPr>
  </w:style>
  <w:style w:type="character" w:customStyle="1" w:styleId="WW8Num42z0">
    <w:name w:val="WW8Num42z0"/>
    <w:rsid w:val="00ED58FD"/>
    <w:rPr>
      <w:rFonts w:ascii="Symbol" w:hAnsi="Symbol"/>
    </w:rPr>
  </w:style>
  <w:style w:type="character" w:customStyle="1" w:styleId="WW8Num42z1">
    <w:name w:val="WW8Num42z1"/>
    <w:rsid w:val="00ED58FD"/>
    <w:rPr>
      <w:rFonts w:ascii="Courier New" w:hAnsi="Courier New"/>
    </w:rPr>
  </w:style>
  <w:style w:type="character" w:customStyle="1" w:styleId="WW8Num42z2">
    <w:name w:val="WW8Num42z2"/>
    <w:rsid w:val="00ED58FD"/>
    <w:rPr>
      <w:rFonts w:ascii="Wingdings" w:hAnsi="Wingdings"/>
    </w:rPr>
  </w:style>
  <w:style w:type="character" w:customStyle="1" w:styleId="WW8Num43z0">
    <w:name w:val="WW8Num43z0"/>
    <w:rsid w:val="00ED58FD"/>
    <w:rPr>
      <w:rFonts w:ascii="Symbol" w:hAnsi="Symbol"/>
    </w:rPr>
  </w:style>
  <w:style w:type="character" w:customStyle="1" w:styleId="WW8Num43z1">
    <w:name w:val="WW8Num43z1"/>
    <w:rsid w:val="00ED58FD"/>
    <w:rPr>
      <w:rFonts w:ascii="Courier New" w:hAnsi="Courier New"/>
    </w:rPr>
  </w:style>
  <w:style w:type="character" w:customStyle="1" w:styleId="WW8Num43z2">
    <w:name w:val="WW8Num43z2"/>
    <w:rsid w:val="00ED58FD"/>
    <w:rPr>
      <w:rFonts w:ascii="Wingdings" w:hAnsi="Wingdings"/>
    </w:rPr>
  </w:style>
  <w:style w:type="character" w:customStyle="1" w:styleId="WW8Num44z0">
    <w:name w:val="WW8Num44z0"/>
    <w:rsid w:val="00ED58FD"/>
    <w:rPr>
      <w:rFonts w:ascii="Symbol" w:hAnsi="Symbol"/>
    </w:rPr>
  </w:style>
  <w:style w:type="character" w:customStyle="1" w:styleId="WW8Num44z1">
    <w:name w:val="WW8Num44z1"/>
    <w:rsid w:val="00ED58FD"/>
    <w:rPr>
      <w:rFonts w:ascii="Courier New" w:hAnsi="Courier New"/>
    </w:rPr>
  </w:style>
  <w:style w:type="character" w:customStyle="1" w:styleId="WW8Num44z2">
    <w:name w:val="WW8Num44z2"/>
    <w:rsid w:val="00ED58FD"/>
    <w:rPr>
      <w:rFonts w:ascii="Wingdings" w:hAnsi="Wingdings"/>
    </w:rPr>
  </w:style>
  <w:style w:type="character" w:customStyle="1" w:styleId="WW8Num45z0">
    <w:name w:val="WW8Num45z0"/>
    <w:rsid w:val="00ED58FD"/>
    <w:rPr>
      <w:rFonts w:ascii="Symbol" w:hAnsi="Symbol"/>
    </w:rPr>
  </w:style>
  <w:style w:type="character" w:customStyle="1" w:styleId="WW8Num45z1">
    <w:name w:val="WW8Num45z1"/>
    <w:rsid w:val="00ED58FD"/>
    <w:rPr>
      <w:rFonts w:ascii="Courier New" w:hAnsi="Courier New"/>
    </w:rPr>
  </w:style>
  <w:style w:type="character" w:customStyle="1" w:styleId="WW8Num45z2">
    <w:name w:val="WW8Num45z2"/>
    <w:rsid w:val="00ED58FD"/>
    <w:rPr>
      <w:rFonts w:ascii="Wingdings" w:hAnsi="Wingdings"/>
    </w:rPr>
  </w:style>
  <w:style w:type="character" w:customStyle="1" w:styleId="WW8Num46z0">
    <w:name w:val="WW8Num46z0"/>
    <w:rsid w:val="00ED58FD"/>
    <w:rPr>
      <w:rFonts w:ascii="Symbol" w:hAnsi="Symbol"/>
    </w:rPr>
  </w:style>
  <w:style w:type="character" w:customStyle="1" w:styleId="WW8Num46z1">
    <w:name w:val="WW8Num46z1"/>
    <w:rsid w:val="00ED58FD"/>
    <w:rPr>
      <w:rFonts w:ascii="Courier New" w:hAnsi="Courier New"/>
    </w:rPr>
  </w:style>
  <w:style w:type="character" w:customStyle="1" w:styleId="WW8Num46z2">
    <w:name w:val="WW8Num46z2"/>
    <w:rsid w:val="00ED58FD"/>
    <w:rPr>
      <w:rFonts w:ascii="Wingdings" w:hAnsi="Wingdings"/>
    </w:rPr>
  </w:style>
  <w:style w:type="character" w:customStyle="1" w:styleId="WW8Num47z0">
    <w:name w:val="WW8Num47z0"/>
    <w:rsid w:val="00ED58FD"/>
    <w:rPr>
      <w:rFonts w:ascii="Symbol" w:hAnsi="Symbol"/>
    </w:rPr>
  </w:style>
  <w:style w:type="character" w:customStyle="1" w:styleId="WW8Num47z1">
    <w:name w:val="WW8Num47z1"/>
    <w:rsid w:val="00ED58FD"/>
    <w:rPr>
      <w:rFonts w:ascii="Courier New" w:hAnsi="Courier New"/>
    </w:rPr>
  </w:style>
  <w:style w:type="character" w:customStyle="1" w:styleId="WW8Num47z2">
    <w:name w:val="WW8Num47z2"/>
    <w:rsid w:val="00ED58FD"/>
    <w:rPr>
      <w:rFonts w:ascii="Wingdings" w:hAnsi="Wingdings"/>
    </w:rPr>
  </w:style>
  <w:style w:type="character" w:customStyle="1" w:styleId="1f3">
    <w:name w:val="Основной шрифт абзаца1"/>
    <w:rsid w:val="00ED58FD"/>
  </w:style>
  <w:style w:type="character" w:customStyle="1" w:styleId="affff6">
    <w:name w:val="Знак Знак Знак"/>
    <w:rsid w:val="00ED58FD"/>
    <w:rPr>
      <w:rFonts w:ascii="Arial" w:hAnsi="Arial"/>
      <w:b/>
      <w:i/>
      <w:sz w:val="26"/>
      <w:lang w:val="ru-RU" w:eastAsia="ar-SA" w:bidi="ar-SA"/>
    </w:rPr>
  </w:style>
  <w:style w:type="character" w:customStyle="1" w:styleId="39">
    <w:name w:val="Стиль Заголовок 3 + не курсив Знак"/>
    <w:rsid w:val="00ED58FD"/>
    <w:rPr>
      <w:rFonts w:ascii="Arial" w:hAnsi="Arial"/>
      <w:b/>
      <w:sz w:val="26"/>
      <w:lang w:eastAsia="ar-SA" w:bidi="ar-SA"/>
    </w:rPr>
  </w:style>
  <w:style w:type="character" w:customStyle="1" w:styleId="1f4">
    <w:name w:val="Знак примечания1"/>
    <w:rsid w:val="00ED58FD"/>
    <w:rPr>
      <w:sz w:val="16"/>
    </w:rPr>
  </w:style>
  <w:style w:type="character" w:customStyle="1" w:styleId="affff7">
    <w:name w:val="Стиль Черный"/>
    <w:rsid w:val="00ED58FD"/>
    <w:rPr>
      <w:rFonts w:ascii="Times New Roman" w:hAnsi="Times New Roman"/>
      <w:color w:val="000000"/>
      <w:sz w:val="24"/>
    </w:rPr>
  </w:style>
  <w:style w:type="character" w:customStyle="1" w:styleId="affff8">
    <w:name w:val="Знак Знак Знак Знак"/>
    <w:rsid w:val="00ED58FD"/>
    <w:rPr>
      <w:sz w:val="24"/>
      <w:lang w:val="ru-RU" w:eastAsia="ar-SA" w:bidi="ar-SA"/>
    </w:rPr>
  </w:style>
  <w:style w:type="character" w:customStyle="1" w:styleId="affff9">
    <w:name w:val="Символ сноски"/>
    <w:rsid w:val="00ED58FD"/>
    <w:rPr>
      <w:vertAlign w:val="superscript"/>
    </w:rPr>
  </w:style>
  <w:style w:type="character" w:customStyle="1" w:styleId="121">
    <w:name w:val="Стиль Название объекта + 12 пт Знак"/>
    <w:rsid w:val="00ED58FD"/>
    <w:rPr>
      <w:b/>
      <w:sz w:val="24"/>
      <w:lang w:val="ru-RU" w:eastAsia="ar-SA" w:bidi="ar-SA"/>
    </w:rPr>
  </w:style>
  <w:style w:type="character" w:customStyle="1" w:styleId="affffa">
    <w:name w:val="Символы концевой сноски"/>
    <w:rsid w:val="00ED58FD"/>
  </w:style>
  <w:style w:type="paragraph" w:customStyle="1" w:styleId="xl24">
    <w:name w:val="xl24"/>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25">
    <w:name w:val="xl25"/>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26">
    <w:name w:val="xl26"/>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27">
    <w:name w:val="xl27"/>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28">
    <w:name w:val="xl28"/>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29">
    <w:name w:val="xl29"/>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30">
    <w:name w:val="xl30"/>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31">
    <w:name w:val="xl31"/>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Cs w:val="24"/>
    </w:rPr>
  </w:style>
  <w:style w:type="paragraph" w:customStyle="1" w:styleId="xl32">
    <w:name w:val="xl32"/>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33">
    <w:name w:val="xl33"/>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34">
    <w:name w:val="xl34"/>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35">
    <w:name w:val="xl35"/>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pPr>
    <w:rPr>
      <w:b/>
      <w:bCs/>
      <w:szCs w:val="24"/>
    </w:rPr>
  </w:style>
  <w:style w:type="paragraph" w:customStyle="1" w:styleId="xl36">
    <w:name w:val="xl36"/>
    <w:basedOn w:val="a0"/>
    <w:rsid w:val="00ED58FD"/>
    <w:pPr>
      <w:pBdr>
        <w:top w:val="single" w:sz="4" w:space="0" w:color="auto"/>
        <w:left w:val="single" w:sz="4" w:space="0" w:color="auto"/>
        <w:bottom w:val="single" w:sz="4" w:space="0" w:color="auto"/>
      </w:pBdr>
      <w:spacing w:before="100" w:beforeAutospacing="1" w:after="100" w:afterAutospacing="1"/>
      <w:jc w:val="center"/>
    </w:pPr>
    <w:rPr>
      <w:szCs w:val="24"/>
    </w:rPr>
  </w:style>
  <w:style w:type="paragraph" w:customStyle="1" w:styleId="xl37">
    <w:name w:val="xl37"/>
    <w:basedOn w:val="a0"/>
    <w:rsid w:val="00ED58FD"/>
    <w:pPr>
      <w:pBdr>
        <w:top w:val="single" w:sz="4" w:space="0" w:color="auto"/>
        <w:left w:val="single" w:sz="4" w:space="0" w:color="auto"/>
        <w:right w:val="single" w:sz="4" w:space="0" w:color="auto"/>
      </w:pBdr>
      <w:spacing w:before="100" w:beforeAutospacing="1" w:after="100" w:afterAutospacing="1"/>
      <w:jc w:val="center"/>
    </w:pPr>
    <w:rPr>
      <w:szCs w:val="24"/>
    </w:rPr>
  </w:style>
  <w:style w:type="paragraph" w:customStyle="1" w:styleId="xl38">
    <w:name w:val="xl38"/>
    <w:basedOn w:val="a0"/>
    <w:rsid w:val="00ED58FD"/>
    <w:pPr>
      <w:pBdr>
        <w:top w:val="single" w:sz="4" w:space="0" w:color="auto"/>
        <w:left w:val="single" w:sz="4" w:space="0" w:color="auto"/>
        <w:right w:val="single" w:sz="4" w:space="0" w:color="auto"/>
      </w:pBdr>
      <w:spacing w:before="100" w:beforeAutospacing="1" w:after="100" w:afterAutospacing="1"/>
      <w:textAlignment w:val="top"/>
    </w:pPr>
    <w:rPr>
      <w:szCs w:val="24"/>
    </w:rPr>
  </w:style>
  <w:style w:type="paragraph" w:customStyle="1" w:styleId="xl39">
    <w:name w:val="xl39"/>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pPr>
    <w:rPr>
      <w:b/>
      <w:bCs/>
      <w:szCs w:val="24"/>
    </w:rPr>
  </w:style>
  <w:style w:type="paragraph" w:customStyle="1" w:styleId="xl40">
    <w:name w:val="xl40"/>
    <w:basedOn w:val="a0"/>
    <w:rsid w:val="00ED58FD"/>
    <w:pPr>
      <w:pBdr>
        <w:top w:val="single" w:sz="4" w:space="0" w:color="auto"/>
        <w:left w:val="single" w:sz="4" w:space="0" w:color="auto"/>
      </w:pBdr>
      <w:spacing w:before="100" w:beforeAutospacing="1" w:after="100" w:afterAutospacing="1"/>
    </w:pPr>
    <w:rPr>
      <w:szCs w:val="24"/>
    </w:rPr>
  </w:style>
  <w:style w:type="paragraph" w:customStyle="1" w:styleId="xl41">
    <w:name w:val="xl41"/>
    <w:basedOn w:val="a0"/>
    <w:rsid w:val="00ED58FD"/>
    <w:pPr>
      <w:pBdr>
        <w:top w:val="single" w:sz="4" w:space="0" w:color="auto"/>
        <w:left w:val="single" w:sz="4" w:space="0" w:color="auto"/>
        <w:bottom w:val="single" w:sz="4" w:space="0" w:color="auto"/>
      </w:pBdr>
      <w:spacing w:before="100" w:beforeAutospacing="1" w:after="100" w:afterAutospacing="1"/>
    </w:pPr>
    <w:rPr>
      <w:szCs w:val="24"/>
    </w:rPr>
  </w:style>
  <w:style w:type="paragraph" w:customStyle="1" w:styleId="xl42">
    <w:name w:val="xl42"/>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43">
    <w:name w:val="xl43"/>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44">
    <w:name w:val="xl44"/>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45">
    <w:name w:val="xl45"/>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46">
    <w:name w:val="xl46"/>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47">
    <w:name w:val="xl47"/>
    <w:basedOn w:val="a0"/>
    <w:rsid w:val="00ED58FD"/>
    <w:pPr>
      <w:pBdr>
        <w:top w:val="single" w:sz="4" w:space="0" w:color="auto"/>
        <w:left w:val="single" w:sz="4" w:space="0" w:color="auto"/>
        <w:bottom w:val="single" w:sz="4" w:space="0" w:color="auto"/>
      </w:pBdr>
      <w:spacing w:before="100" w:beforeAutospacing="1" w:after="100" w:afterAutospacing="1"/>
      <w:jc w:val="center"/>
    </w:pPr>
    <w:rPr>
      <w:b/>
      <w:bCs/>
      <w:szCs w:val="24"/>
    </w:rPr>
  </w:style>
  <w:style w:type="paragraph" w:customStyle="1" w:styleId="xl48">
    <w:name w:val="xl48"/>
    <w:basedOn w:val="a0"/>
    <w:rsid w:val="00ED58FD"/>
    <w:pPr>
      <w:pBdr>
        <w:top w:val="single" w:sz="4" w:space="0" w:color="auto"/>
        <w:bottom w:val="single" w:sz="4" w:space="0" w:color="auto"/>
      </w:pBdr>
      <w:spacing w:before="100" w:beforeAutospacing="1" w:after="100" w:afterAutospacing="1"/>
      <w:jc w:val="center"/>
    </w:pPr>
    <w:rPr>
      <w:b/>
      <w:bCs/>
      <w:szCs w:val="24"/>
    </w:rPr>
  </w:style>
  <w:style w:type="paragraph" w:customStyle="1" w:styleId="xl49">
    <w:name w:val="xl49"/>
    <w:basedOn w:val="a0"/>
    <w:rsid w:val="00ED58FD"/>
    <w:pPr>
      <w:pBdr>
        <w:top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50">
    <w:name w:val="xl50"/>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51">
    <w:name w:val="xl51"/>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52">
    <w:name w:val="xl52"/>
    <w:basedOn w:val="a0"/>
    <w:rsid w:val="00ED58FD"/>
    <w:pPr>
      <w:pBdr>
        <w:left w:val="single" w:sz="4" w:space="0" w:color="auto"/>
        <w:bottom w:val="single" w:sz="4" w:space="0" w:color="auto"/>
      </w:pBdr>
      <w:spacing w:before="100" w:beforeAutospacing="1" w:after="100" w:afterAutospacing="1"/>
      <w:jc w:val="center"/>
    </w:pPr>
    <w:rPr>
      <w:b/>
      <w:bCs/>
      <w:szCs w:val="24"/>
    </w:rPr>
  </w:style>
  <w:style w:type="paragraph" w:customStyle="1" w:styleId="xl53">
    <w:name w:val="xl53"/>
    <w:basedOn w:val="a0"/>
    <w:rsid w:val="00ED58FD"/>
    <w:pPr>
      <w:pBdr>
        <w:bottom w:val="single" w:sz="4" w:space="0" w:color="auto"/>
      </w:pBdr>
      <w:spacing w:before="100" w:beforeAutospacing="1" w:after="100" w:afterAutospacing="1"/>
      <w:jc w:val="center"/>
    </w:pPr>
    <w:rPr>
      <w:b/>
      <w:bCs/>
      <w:szCs w:val="24"/>
    </w:rPr>
  </w:style>
  <w:style w:type="paragraph" w:customStyle="1" w:styleId="xl54">
    <w:name w:val="xl54"/>
    <w:basedOn w:val="a0"/>
    <w:rsid w:val="00ED58FD"/>
    <w:pPr>
      <w:pBdr>
        <w:left w:val="single" w:sz="4" w:space="0" w:color="auto"/>
      </w:pBdr>
      <w:spacing w:before="100" w:beforeAutospacing="1" w:after="100" w:afterAutospacing="1"/>
      <w:jc w:val="center"/>
    </w:pPr>
    <w:rPr>
      <w:b/>
      <w:bCs/>
      <w:szCs w:val="24"/>
    </w:rPr>
  </w:style>
  <w:style w:type="paragraph" w:customStyle="1" w:styleId="xl55">
    <w:name w:val="xl55"/>
    <w:basedOn w:val="a0"/>
    <w:rsid w:val="00ED58FD"/>
    <w:pPr>
      <w:spacing w:before="100" w:beforeAutospacing="1" w:after="100" w:afterAutospacing="1"/>
      <w:jc w:val="center"/>
    </w:pPr>
    <w:rPr>
      <w:b/>
      <w:bCs/>
      <w:szCs w:val="24"/>
    </w:rPr>
  </w:style>
  <w:style w:type="paragraph" w:customStyle="1" w:styleId="xl56">
    <w:name w:val="xl56"/>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57">
    <w:name w:val="xl57"/>
    <w:basedOn w:val="a0"/>
    <w:rsid w:val="00ED58FD"/>
    <w:pPr>
      <w:pBdr>
        <w:top w:val="single" w:sz="4" w:space="0" w:color="auto"/>
        <w:left w:val="single" w:sz="4" w:space="0" w:color="auto"/>
        <w:bottom w:val="single" w:sz="4" w:space="0" w:color="auto"/>
      </w:pBdr>
      <w:spacing w:before="100" w:beforeAutospacing="1" w:after="100" w:afterAutospacing="1"/>
      <w:jc w:val="center"/>
    </w:pPr>
    <w:rPr>
      <w:b/>
      <w:bCs/>
      <w:szCs w:val="24"/>
    </w:rPr>
  </w:style>
  <w:style w:type="paragraph" w:customStyle="1" w:styleId="xl58">
    <w:name w:val="xl58"/>
    <w:basedOn w:val="a0"/>
    <w:rsid w:val="00ED58FD"/>
    <w:pPr>
      <w:pBdr>
        <w:top w:val="single" w:sz="4" w:space="0" w:color="auto"/>
        <w:bottom w:val="single" w:sz="4" w:space="0" w:color="auto"/>
      </w:pBdr>
      <w:spacing w:before="100" w:beforeAutospacing="1" w:after="100" w:afterAutospacing="1"/>
      <w:jc w:val="center"/>
    </w:pPr>
    <w:rPr>
      <w:b/>
      <w:bCs/>
      <w:szCs w:val="24"/>
    </w:rPr>
  </w:style>
  <w:style w:type="paragraph" w:customStyle="1" w:styleId="xl59">
    <w:name w:val="xl59"/>
    <w:basedOn w:val="a0"/>
    <w:rsid w:val="00ED58FD"/>
    <w:pPr>
      <w:pBdr>
        <w:top w:val="single" w:sz="4" w:space="0" w:color="auto"/>
        <w:left w:val="single" w:sz="4" w:space="0" w:color="auto"/>
        <w:right w:val="single" w:sz="4" w:space="0" w:color="auto"/>
      </w:pBdr>
      <w:spacing w:before="100" w:beforeAutospacing="1" w:after="100" w:afterAutospacing="1"/>
      <w:jc w:val="center"/>
    </w:pPr>
    <w:rPr>
      <w:b/>
      <w:bCs/>
      <w:szCs w:val="24"/>
    </w:rPr>
  </w:style>
  <w:style w:type="paragraph" w:customStyle="1" w:styleId="xl60">
    <w:name w:val="xl60"/>
    <w:basedOn w:val="a0"/>
    <w:rsid w:val="00ED58FD"/>
    <w:pPr>
      <w:pBdr>
        <w:left w:val="single" w:sz="4" w:space="0" w:color="auto"/>
        <w:bottom w:val="single" w:sz="4" w:space="0" w:color="auto"/>
        <w:right w:val="single" w:sz="4" w:space="0" w:color="auto"/>
      </w:pBdr>
      <w:spacing w:before="100" w:beforeAutospacing="1" w:after="100" w:afterAutospacing="1"/>
      <w:jc w:val="center"/>
    </w:pPr>
    <w:rPr>
      <w:b/>
      <w:bCs/>
      <w:szCs w:val="24"/>
    </w:rPr>
  </w:style>
  <w:style w:type="character" w:customStyle="1" w:styleId="2f0">
    <w:name w:val="Текст сноски Знак2"/>
    <w:aliases w:val="Текст сноски Знак Знак, Знак3 Знак Знак,Знак3 Знак Знак, Знак6 Знак Знак,Знак6 Знак Знак"/>
    <w:qFormat/>
    <w:rsid w:val="00ED58FD"/>
    <w:rPr>
      <w:lang w:val="ru-RU" w:eastAsia="ru-RU"/>
    </w:rPr>
  </w:style>
  <w:style w:type="paragraph" w:customStyle="1" w:styleId="xl64">
    <w:name w:val="xl64"/>
    <w:basedOn w:val="a0"/>
    <w:rsid w:val="00ED58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rPr>
  </w:style>
  <w:style w:type="paragraph" w:customStyle="1" w:styleId="103">
    <w:name w:val="Основной_10"/>
    <w:basedOn w:val="a0"/>
    <w:rsid w:val="00ED58FD"/>
    <w:pPr>
      <w:ind w:left="567" w:firstLine="284"/>
      <w:jc w:val="both"/>
    </w:pPr>
    <w:rPr>
      <w:sz w:val="21"/>
      <w:szCs w:val="24"/>
    </w:rPr>
  </w:style>
  <w:style w:type="paragraph" w:customStyle="1" w:styleId="1f5">
    <w:name w:val="Верхний колонтитул1"/>
    <w:basedOn w:val="a0"/>
    <w:rsid w:val="00ED58FD"/>
    <w:pPr>
      <w:spacing w:before="100" w:beforeAutospacing="1" w:after="100" w:afterAutospacing="1"/>
    </w:pPr>
    <w:rPr>
      <w:szCs w:val="24"/>
    </w:rPr>
  </w:style>
  <w:style w:type="paragraph" w:customStyle="1" w:styleId="1f6">
    <w:name w:val="Заголовок оглавления1"/>
    <w:basedOn w:val="1"/>
    <w:next w:val="a0"/>
    <w:uiPriority w:val="99"/>
    <w:qFormat/>
    <w:rsid w:val="00ED58FD"/>
    <w:pPr>
      <w:keepLines/>
      <w:spacing w:before="480" w:after="0" w:line="276" w:lineRule="auto"/>
      <w:jc w:val="left"/>
      <w:outlineLvl w:val="9"/>
    </w:pPr>
    <w:rPr>
      <w:rFonts w:ascii="Cambria" w:hAnsi="Cambria"/>
      <w:color w:val="365F91"/>
      <w:kern w:val="0"/>
      <w:sz w:val="28"/>
      <w:szCs w:val="28"/>
      <w:lang w:eastAsia="en-US"/>
    </w:rPr>
  </w:style>
  <w:style w:type="character" w:customStyle="1" w:styleId="2120">
    <w:name w:val="Знак Знак212"/>
    <w:rsid w:val="00ED58FD"/>
    <w:rPr>
      <w:sz w:val="24"/>
      <w:lang w:val="ru-RU" w:eastAsia="ru-RU"/>
    </w:rPr>
  </w:style>
  <w:style w:type="character" w:customStyle="1" w:styleId="292">
    <w:name w:val="Знак Знак292"/>
    <w:rsid w:val="00ED58FD"/>
    <w:rPr>
      <w:rFonts w:ascii="Arial" w:hAnsi="Arial"/>
      <w:b/>
      <w:sz w:val="26"/>
      <w:lang w:val="ru-RU" w:eastAsia="ru-RU"/>
    </w:rPr>
  </w:style>
  <w:style w:type="character" w:customStyle="1" w:styleId="202">
    <w:name w:val="Знак Знак202"/>
    <w:semiHidden/>
    <w:rsid w:val="00ED58FD"/>
    <w:rPr>
      <w:lang w:val="ru-RU" w:eastAsia="ru-RU"/>
    </w:rPr>
  </w:style>
  <w:style w:type="character" w:customStyle="1" w:styleId="2111">
    <w:name w:val="Знак Знак211"/>
    <w:rsid w:val="00ED58FD"/>
    <w:rPr>
      <w:sz w:val="24"/>
      <w:lang w:val="ru-RU" w:eastAsia="ru-RU"/>
    </w:rPr>
  </w:style>
  <w:style w:type="character" w:customStyle="1" w:styleId="291">
    <w:name w:val="Знак Знак291"/>
    <w:rsid w:val="00ED58FD"/>
    <w:rPr>
      <w:rFonts w:ascii="Arial" w:hAnsi="Arial"/>
      <w:b/>
      <w:sz w:val="26"/>
      <w:lang w:val="ru-RU" w:eastAsia="ru-RU"/>
    </w:rPr>
  </w:style>
  <w:style w:type="character" w:customStyle="1" w:styleId="201">
    <w:name w:val="Знак Знак201"/>
    <w:semiHidden/>
    <w:rsid w:val="00ED58FD"/>
    <w:rPr>
      <w:lang w:val="ru-RU" w:eastAsia="ru-RU"/>
    </w:rPr>
  </w:style>
  <w:style w:type="character" w:customStyle="1" w:styleId="221">
    <w:name w:val="Основной текст с отступом 2 Знак2 Знак"/>
    <w:aliases w:val="Основной текст с отступом 2 Знак1 Знак Знак, Знак1 Знак1 Знак Знак,Знак1 Знак1 Знак Знак,Основной текст с отступом 2 Знак Знак Знак Знак1,Знак1 Знак Знак Знак Знак"/>
    <w:rsid w:val="00ED58FD"/>
    <w:rPr>
      <w:rFonts w:ascii="Times New Roman" w:hAnsi="Times New Roman"/>
      <w:sz w:val="24"/>
      <w:lang w:eastAsia="ru-RU"/>
    </w:rPr>
  </w:style>
  <w:style w:type="paragraph" w:styleId="affffb">
    <w:name w:val="No Spacing"/>
    <w:qFormat/>
    <w:rsid w:val="00ED58FD"/>
    <w:pPr>
      <w:suppressAutoHyphens/>
      <w:spacing w:after="0" w:line="240" w:lineRule="auto"/>
      <w:ind w:firstLine="573"/>
    </w:pPr>
    <w:rPr>
      <w:rFonts w:ascii="Calibri" w:eastAsia="Times New Roman" w:hAnsi="Calibri" w:cs="Calibri"/>
      <w:lang w:eastAsia="zh-CN"/>
    </w:rPr>
  </w:style>
  <w:style w:type="character" w:customStyle="1" w:styleId="2f1">
    <w:name w:val="Нижний колонтитул Знак2"/>
    <w:aliases w:val="Нижний колонтитул Знак Знак, Знак2 Знак Знак,Знак2 Знак Знак"/>
    <w:rsid w:val="00ED58FD"/>
    <w:rPr>
      <w:rFonts w:ascii="Times New Roman" w:hAnsi="Times New Roman"/>
      <w:sz w:val="24"/>
      <w:lang w:eastAsia="ru-RU"/>
    </w:rPr>
  </w:style>
  <w:style w:type="character" w:customStyle="1" w:styleId="3a">
    <w:name w:val="Текст сноски Знак3"/>
    <w:aliases w:val="Текст сноски Знак Знак1, Знак3 Знак Знак1,Знак3 Знак Знак1, Знак6 Знак Знак1,Знак6 Знак Знак1, Знак6 Знак1,Знак3 Знак2,Знак6 Знак2"/>
    <w:rsid w:val="00ED58FD"/>
    <w:rPr>
      <w:rFonts w:ascii="Times New Roman" w:hAnsi="Times New Roman"/>
      <w:sz w:val="20"/>
      <w:lang w:eastAsia="ru-RU"/>
    </w:rPr>
  </w:style>
  <w:style w:type="paragraph" w:customStyle="1" w:styleId="affffc">
    <w:name w:val="Заголовок_Паспорт программы"/>
    <w:basedOn w:val="1"/>
    <w:rsid w:val="00ED58FD"/>
    <w:pPr>
      <w:pageBreakBefore/>
      <w:spacing w:before="0" w:after="120"/>
    </w:pPr>
    <w:rPr>
      <w:caps/>
      <w:spacing w:val="20"/>
    </w:rPr>
  </w:style>
  <w:style w:type="character" w:customStyle="1" w:styleId="213">
    <w:name w:val="Основной текст с отступом 2 Знак Знак1"/>
    <w:aliases w:val=" Знак1 Знак Знак3, Знак1 Знак3"/>
    <w:rsid w:val="00ED58FD"/>
    <w:rPr>
      <w:sz w:val="24"/>
    </w:rPr>
  </w:style>
  <w:style w:type="paragraph" w:customStyle="1" w:styleId="rvps3">
    <w:name w:val="rvps3"/>
    <w:basedOn w:val="a0"/>
    <w:rsid w:val="00ED58FD"/>
    <w:pPr>
      <w:spacing w:before="100" w:beforeAutospacing="1" w:after="100" w:afterAutospacing="1"/>
    </w:pPr>
    <w:rPr>
      <w:szCs w:val="24"/>
    </w:rPr>
  </w:style>
  <w:style w:type="character" w:customStyle="1" w:styleId="rvts7">
    <w:name w:val="rvts7"/>
    <w:rsid w:val="00ED58FD"/>
  </w:style>
  <w:style w:type="character" w:customStyle="1" w:styleId="110">
    <w:name w:val="Заголовок 1 Знак1"/>
    <w:rsid w:val="00ED58FD"/>
    <w:rPr>
      <w:rFonts w:ascii="Cambria" w:hAnsi="Cambria"/>
      <w:b/>
      <w:color w:val="365F91"/>
      <w:sz w:val="28"/>
    </w:rPr>
  </w:style>
  <w:style w:type="character" w:customStyle="1" w:styleId="grame">
    <w:name w:val="grame"/>
    <w:rsid w:val="00ED58FD"/>
  </w:style>
  <w:style w:type="character" w:customStyle="1" w:styleId="rvts9">
    <w:name w:val="rvts9"/>
    <w:rsid w:val="00ED58FD"/>
  </w:style>
  <w:style w:type="paragraph" w:customStyle="1" w:styleId="rvps6">
    <w:name w:val="rvps6"/>
    <w:basedOn w:val="a0"/>
    <w:rsid w:val="00ED58FD"/>
    <w:pPr>
      <w:spacing w:before="100" w:beforeAutospacing="1" w:after="100" w:afterAutospacing="1"/>
    </w:pPr>
    <w:rPr>
      <w:szCs w:val="24"/>
    </w:rPr>
  </w:style>
  <w:style w:type="paragraph" w:customStyle="1" w:styleId="rvps1">
    <w:name w:val="rvps1"/>
    <w:basedOn w:val="a0"/>
    <w:rsid w:val="00ED58FD"/>
    <w:pPr>
      <w:spacing w:before="100" w:beforeAutospacing="1" w:after="100" w:afterAutospacing="1"/>
    </w:pPr>
    <w:rPr>
      <w:szCs w:val="24"/>
    </w:rPr>
  </w:style>
  <w:style w:type="character" w:customStyle="1" w:styleId="mw-headline">
    <w:name w:val="mw-headline"/>
    <w:rsid w:val="00ED58FD"/>
  </w:style>
  <w:style w:type="paragraph" w:customStyle="1" w:styleId="affffd">
    <w:name w:val="таблица"/>
    <w:basedOn w:val="aff"/>
    <w:rsid w:val="00ED58FD"/>
    <w:pPr>
      <w:spacing w:before="60" w:after="60"/>
      <w:ind w:firstLine="709"/>
      <w:jc w:val="both"/>
    </w:pPr>
    <w:rPr>
      <w:rFonts w:eastAsia="Times New Roman"/>
      <w:sz w:val="24"/>
    </w:rPr>
  </w:style>
  <w:style w:type="paragraph" w:customStyle="1" w:styleId="xl63">
    <w:name w:val="xl63"/>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1f7">
    <w:name w:val="Стиль1"/>
    <w:basedOn w:val="3"/>
    <w:link w:val="1f8"/>
    <w:qFormat/>
    <w:rsid w:val="00ED58FD"/>
    <w:pPr>
      <w:keepLines/>
      <w:spacing w:before="200" w:after="0" w:line="276" w:lineRule="auto"/>
      <w:jc w:val="center"/>
    </w:pPr>
    <w:rPr>
      <w:rFonts w:ascii="Times New Roman" w:hAnsi="Times New Roman"/>
      <w:sz w:val="28"/>
    </w:rPr>
  </w:style>
  <w:style w:type="character" w:customStyle="1" w:styleId="1f8">
    <w:name w:val="Стиль1 Знак"/>
    <w:link w:val="1f7"/>
    <w:locked/>
    <w:rsid w:val="00ED58FD"/>
    <w:rPr>
      <w:rFonts w:ascii="Times New Roman" w:eastAsia="Calibri" w:hAnsi="Times New Roman" w:cs="Times New Roman"/>
      <w:b/>
      <w:sz w:val="28"/>
      <w:szCs w:val="20"/>
      <w:lang w:eastAsia="ru-RU"/>
    </w:rPr>
  </w:style>
  <w:style w:type="paragraph" w:customStyle="1" w:styleId="z-1">
    <w:name w:val="z-Начало формы1"/>
    <w:basedOn w:val="a0"/>
    <w:next w:val="a0"/>
    <w:link w:val="z-"/>
    <w:uiPriority w:val="99"/>
    <w:semiHidden/>
    <w:locked/>
    <w:rsid w:val="00ED58FD"/>
    <w:pPr>
      <w:pBdr>
        <w:bottom w:val="single" w:sz="6" w:space="1" w:color="auto"/>
      </w:pBdr>
      <w:jc w:val="center"/>
    </w:pPr>
    <w:rPr>
      <w:rFonts w:ascii="Arial" w:eastAsia="Calibri" w:hAnsi="Arial"/>
      <w:vanish/>
      <w:sz w:val="16"/>
    </w:rPr>
  </w:style>
  <w:style w:type="character" w:customStyle="1" w:styleId="z-">
    <w:name w:val="z-Начало формы Знак"/>
    <w:link w:val="z-1"/>
    <w:semiHidden/>
    <w:locked/>
    <w:rsid w:val="00ED58FD"/>
    <w:rPr>
      <w:rFonts w:ascii="Arial" w:eastAsia="Calibri" w:hAnsi="Arial" w:cs="Times New Roman"/>
      <w:vanish/>
      <w:sz w:val="16"/>
      <w:szCs w:val="20"/>
      <w:lang w:eastAsia="ru-RU"/>
    </w:rPr>
  </w:style>
  <w:style w:type="paragraph" w:customStyle="1" w:styleId="z-10">
    <w:name w:val="z-Конец формы1"/>
    <w:basedOn w:val="a0"/>
    <w:next w:val="a0"/>
    <w:link w:val="z-0"/>
    <w:uiPriority w:val="99"/>
    <w:locked/>
    <w:rsid w:val="00ED58FD"/>
    <w:pPr>
      <w:pBdr>
        <w:top w:val="single" w:sz="6" w:space="1" w:color="auto"/>
      </w:pBdr>
      <w:jc w:val="center"/>
    </w:pPr>
    <w:rPr>
      <w:rFonts w:ascii="Arial" w:eastAsia="Calibri" w:hAnsi="Arial"/>
      <w:vanish/>
      <w:sz w:val="16"/>
    </w:rPr>
  </w:style>
  <w:style w:type="character" w:customStyle="1" w:styleId="z-0">
    <w:name w:val="z-Конец формы Знак"/>
    <w:link w:val="z-10"/>
    <w:locked/>
    <w:rsid w:val="00ED58FD"/>
    <w:rPr>
      <w:rFonts w:ascii="Arial" w:eastAsia="Calibri" w:hAnsi="Arial" w:cs="Times New Roman"/>
      <w:vanish/>
      <w:sz w:val="16"/>
      <w:szCs w:val="20"/>
      <w:lang w:eastAsia="ru-RU"/>
    </w:rPr>
  </w:style>
  <w:style w:type="paragraph" w:customStyle="1" w:styleId="xl131">
    <w:name w:val="xl131"/>
    <w:basedOn w:val="a0"/>
    <w:rsid w:val="00ED58FD"/>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0"/>
    <w:rsid w:val="00ED58FD"/>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0"/>
    <w:rsid w:val="00ED58FD"/>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0"/>
    <w:rsid w:val="00ED58FD"/>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0"/>
    <w:rsid w:val="00ED58FD"/>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0"/>
    <w:rsid w:val="00ED58FD"/>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0"/>
    <w:rsid w:val="00ED58FD"/>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62">
    <w:name w:val="xl62"/>
    <w:basedOn w:val="a0"/>
    <w:rsid w:val="00ED58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b/>
      <w:bCs/>
      <w:szCs w:val="24"/>
    </w:rPr>
  </w:style>
  <w:style w:type="paragraph" w:customStyle="1" w:styleId="Style29">
    <w:name w:val="Style29"/>
    <w:basedOn w:val="a0"/>
    <w:rsid w:val="00ED58FD"/>
    <w:pPr>
      <w:widowControl w:val="0"/>
      <w:autoSpaceDE w:val="0"/>
      <w:autoSpaceDN w:val="0"/>
      <w:adjustRightInd w:val="0"/>
      <w:spacing w:line="323" w:lineRule="exact"/>
      <w:ind w:firstLine="716"/>
      <w:jc w:val="both"/>
    </w:pPr>
    <w:rPr>
      <w:szCs w:val="24"/>
    </w:rPr>
  </w:style>
  <w:style w:type="paragraph" w:customStyle="1" w:styleId="affffe">
    <w:name w:val="无间隔"/>
    <w:qFormat/>
    <w:rsid w:val="00ED58FD"/>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2">
    <w:name w:val="Îñíîâíîé òåêñò 2"/>
    <w:basedOn w:val="a0"/>
    <w:rsid w:val="00ED58FD"/>
    <w:pPr>
      <w:suppressAutoHyphens/>
      <w:overflowPunct w:val="0"/>
      <w:autoSpaceDE w:val="0"/>
      <w:autoSpaceDN w:val="0"/>
      <w:adjustRightInd w:val="0"/>
      <w:jc w:val="both"/>
    </w:pPr>
    <w:rPr>
      <w:sz w:val="28"/>
    </w:rPr>
  </w:style>
  <w:style w:type="character" w:customStyle="1" w:styleId="WW-Absatz-Standardschriftart11">
    <w:name w:val="WW-Absatz-Standardschriftart11"/>
    <w:rsid w:val="00ED58FD"/>
  </w:style>
  <w:style w:type="paragraph" w:customStyle="1" w:styleId="afffff">
    <w:name w:val="Стиль"/>
    <w:rsid w:val="00ED58FD"/>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h2">
    <w:name w:val="h2"/>
    <w:basedOn w:val="aff3"/>
    <w:rsid w:val="00ED58FD"/>
    <w:pPr>
      <w:spacing w:after="480"/>
    </w:pPr>
    <w:rPr>
      <w:rFonts w:eastAsia="Times New Roman"/>
    </w:rPr>
  </w:style>
  <w:style w:type="paragraph" w:customStyle="1" w:styleId="headertexttopleveltextcentertext">
    <w:name w:val="headertext topleveltext centertext"/>
    <w:basedOn w:val="a0"/>
    <w:rsid w:val="00ED58FD"/>
    <w:pPr>
      <w:spacing w:before="100" w:beforeAutospacing="1" w:after="100" w:afterAutospacing="1"/>
    </w:pPr>
    <w:rPr>
      <w:szCs w:val="24"/>
    </w:rPr>
  </w:style>
  <w:style w:type="character" w:customStyle="1" w:styleId="af3">
    <w:name w:val="Название объекта Знак"/>
    <w:aliases w:val="Таблица - Название объекта Знак1,!! Object Novogor !! Знак1,Знак5 Знак,Caption Char Знак1,Caption Char1 Char1 Char Char Знак1,Caption Char Char2 Char1 Char Char Знак1,Caption Char Char Char Char Char1 Char1 Char Char1 Char Знак1"/>
    <w:link w:val="af2"/>
    <w:uiPriority w:val="35"/>
    <w:locked/>
    <w:rsid w:val="00ED58FD"/>
    <w:rPr>
      <w:rFonts w:ascii="Times New Roman" w:eastAsia="Calibri" w:hAnsi="Times New Roman" w:cs="Times New Roman"/>
      <w:b/>
      <w:color w:val="4F81BD"/>
      <w:sz w:val="18"/>
      <w:szCs w:val="20"/>
      <w:lang w:eastAsia="ru-RU"/>
    </w:rPr>
  </w:style>
  <w:style w:type="character" w:customStyle="1" w:styleId="mw-editsectionmw-editsection-expanded">
    <w:name w:val="mw-editsection mw-editsection-expanded"/>
    <w:rsid w:val="00ED58FD"/>
  </w:style>
  <w:style w:type="character" w:customStyle="1" w:styleId="mw-editsection-bracket">
    <w:name w:val="mw-editsection-bracket"/>
    <w:rsid w:val="00ED58FD"/>
  </w:style>
  <w:style w:type="character" w:customStyle="1" w:styleId="mw-editsection-divider">
    <w:name w:val="mw-editsection-divider"/>
    <w:rsid w:val="00ED58FD"/>
  </w:style>
  <w:style w:type="paragraph" w:customStyle="1" w:styleId="1010">
    <w:name w:val="Знак Знак10 Знак Знак Знак1"/>
    <w:basedOn w:val="a0"/>
    <w:uiPriority w:val="99"/>
    <w:rsid w:val="00ED58FD"/>
    <w:pPr>
      <w:spacing w:before="100" w:beforeAutospacing="1" w:after="100" w:afterAutospacing="1"/>
    </w:pPr>
    <w:rPr>
      <w:rFonts w:ascii="Tahoma" w:hAnsi="Tahoma"/>
      <w:sz w:val="20"/>
      <w:lang w:val="en-US" w:eastAsia="en-US"/>
    </w:rPr>
  </w:style>
  <w:style w:type="paragraph" w:customStyle="1" w:styleId="3b">
    <w:name w:val="Абзац списка3"/>
    <w:basedOn w:val="a0"/>
    <w:uiPriority w:val="99"/>
    <w:rsid w:val="00ED58FD"/>
    <w:pPr>
      <w:ind w:left="708"/>
    </w:pPr>
    <w:rPr>
      <w:rFonts w:eastAsia="Calibri"/>
      <w:sz w:val="28"/>
      <w:szCs w:val="28"/>
    </w:rPr>
  </w:style>
  <w:style w:type="character" w:customStyle="1" w:styleId="font629127">
    <w:name w:val="font629127"/>
    <w:uiPriority w:val="99"/>
    <w:rsid w:val="00ED58FD"/>
  </w:style>
  <w:style w:type="paragraph" w:customStyle="1" w:styleId="formattext">
    <w:name w:val="formattext"/>
    <w:basedOn w:val="a0"/>
    <w:rsid w:val="00ED58FD"/>
    <w:pPr>
      <w:spacing w:before="100" w:beforeAutospacing="1" w:after="100" w:afterAutospacing="1"/>
    </w:pPr>
    <w:rPr>
      <w:rFonts w:eastAsia="Calibri"/>
      <w:szCs w:val="24"/>
    </w:rPr>
  </w:style>
  <w:style w:type="paragraph" w:customStyle="1" w:styleId="formattexttopleveltextcentertext">
    <w:name w:val="formattext topleveltext centertext"/>
    <w:basedOn w:val="a0"/>
    <w:uiPriority w:val="99"/>
    <w:rsid w:val="00ED58FD"/>
    <w:pPr>
      <w:spacing w:before="100" w:beforeAutospacing="1" w:after="100" w:afterAutospacing="1"/>
    </w:pPr>
    <w:rPr>
      <w:rFonts w:eastAsia="Calibri"/>
      <w:szCs w:val="24"/>
    </w:rPr>
  </w:style>
  <w:style w:type="character" w:customStyle="1" w:styleId="aff9">
    <w:name w:val="Обычный (Интернет) Знак"/>
    <w:link w:val="aff8"/>
    <w:uiPriority w:val="99"/>
    <w:locked/>
    <w:rsid w:val="00ED58FD"/>
    <w:rPr>
      <w:rFonts w:ascii="Calibri" w:eastAsia="Times New Roman" w:hAnsi="Calibri" w:cs="Times New Roman"/>
      <w:sz w:val="16"/>
      <w:szCs w:val="20"/>
      <w:lang w:eastAsia="ru-RU"/>
    </w:rPr>
  </w:style>
  <w:style w:type="paragraph" w:customStyle="1" w:styleId="1f9">
    <w:name w:val="Без интервала1"/>
    <w:uiPriority w:val="99"/>
    <w:rsid w:val="00ED58FD"/>
    <w:pPr>
      <w:spacing w:after="0" w:line="240" w:lineRule="auto"/>
    </w:pPr>
    <w:rPr>
      <w:rFonts w:ascii="Calibri" w:eastAsia="Times New Roman" w:hAnsi="Calibri" w:cs="Times New Roman"/>
    </w:rPr>
  </w:style>
  <w:style w:type="paragraph" w:customStyle="1" w:styleId="2f3">
    <w:name w:val="Основной текст2"/>
    <w:basedOn w:val="a0"/>
    <w:rsid w:val="00ED58FD"/>
    <w:pPr>
      <w:widowControl w:val="0"/>
      <w:shd w:val="clear" w:color="auto" w:fill="FFFFFF"/>
      <w:spacing w:line="322" w:lineRule="exact"/>
      <w:ind w:hanging="380"/>
    </w:pPr>
    <w:rPr>
      <w:rFonts w:ascii="Calibri" w:eastAsia="Calibri" w:hAnsi="Calibri"/>
      <w:sz w:val="27"/>
      <w:szCs w:val="27"/>
    </w:rPr>
  </w:style>
  <w:style w:type="paragraph" w:customStyle="1" w:styleId="western">
    <w:name w:val="western"/>
    <w:basedOn w:val="a0"/>
    <w:rsid w:val="00ED58FD"/>
    <w:pPr>
      <w:spacing w:before="100" w:beforeAutospacing="1" w:after="100" w:afterAutospacing="1"/>
    </w:pPr>
    <w:rPr>
      <w:szCs w:val="24"/>
    </w:rPr>
  </w:style>
  <w:style w:type="paragraph" w:customStyle="1" w:styleId="headertext">
    <w:name w:val="headertext"/>
    <w:basedOn w:val="a0"/>
    <w:rsid w:val="00ED58FD"/>
    <w:pPr>
      <w:spacing w:before="100" w:beforeAutospacing="1" w:after="100" w:afterAutospacing="1"/>
    </w:pPr>
    <w:rPr>
      <w:szCs w:val="24"/>
    </w:rPr>
  </w:style>
  <w:style w:type="paragraph" w:customStyle="1" w:styleId="msonormal0">
    <w:name w:val="msonormal"/>
    <w:basedOn w:val="a0"/>
    <w:rsid w:val="00ED58FD"/>
    <w:pPr>
      <w:spacing w:before="100" w:beforeAutospacing="1" w:after="100" w:afterAutospacing="1"/>
    </w:pPr>
    <w:rPr>
      <w:szCs w:val="24"/>
    </w:rPr>
  </w:style>
  <w:style w:type="paragraph" w:customStyle="1" w:styleId="rvps59">
    <w:name w:val="rvps59"/>
    <w:basedOn w:val="a0"/>
    <w:rsid w:val="00ED58FD"/>
    <w:pPr>
      <w:suppressAutoHyphens/>
      <w:ind w:firstLine="705"/>
      <w:jc w:val="both"/>
    </w:pPr>
    <w:rPr>
      <w:szCs w:val="24"/>
      <w:lang w:eastAsia="zh-CN"/>
    </w:rPr>
  </w:style>
  <w:style w:type="paragraph" w:customStyle="1" w:styleId="Style503">
    <w:name w:val="_Style 503"/>
    <w:basedOn w:val="a0"/>
    <w:next w:val="aff8"/>
    <w:uiPriority w:val="99"/>
    <w:qFormat/>
    <w:rsid w:val="00ED58FD"/>
    <w:pPr>
      <w:spacing w:before="100" w:beforeAutospacing="1" w:after="100" w:afterAutospacing="1"/>
    </w:pPr>
    <w:rPr>
      <w:szCs w:val="24"/>
    </w:rPr>
  </w:style>
  <w:style w:type="paragraph" w:customStyle="1" w:styleId="222">
    <w:name w:val="Основной текст с отступом 22"/>
    <w:basedOn w:val="a0"/>
    <w:rsid w:val="00ED58FD"/>
    <w:pPr>
      <w:spacing w:after="120" w:line="480" w:lineRule="auto"/>
      <w:ind w:left="283"/>
    </w:pPr>
    <w:rPr>
      <w:rFonts w:cs="Calibri"/>
      <w:szCs w:val="24"/>
      <w:lang w:val="zh-CN" w:eastAsia="ar-SA"/>
    </w:rPr>
  </w:style>
  <w:style w:type="paragraph" w:customStyle="1" w:styleId="2f4">
    <w:name w:val="Название объекта2"/>
    <w:basedOn w:val="a0"/>
    <w:next w:val="a0"/>
    <w:rsid w:val="00ED58FD"/>
    <w:pPr>
      <w:spacing w:after="200"/>
    </w:pPr>
    <w:rPr>
      <w:rFonts w:cs="Calibri"/>
      <w:b/>
      <w:bCs/>
      <w:color w:val="4F81BD"/>
      <w:sz w:val="18"/>
      <w:szCs w:val="18"/>
      <w:lang w:eastAsia="ar-SA"/>
    </w:rPr>
  </w:style>
  <w:style w:type="paragraph" w:customStyle="1" w:styleId="321">
    <w:name w:val="Основной текст с отступом 32"/>
    <w:basedOn w:val="a0"/>
    <w:rsid w:val="00ED58FD"/>
    <w:pPr>
      <w:spacing w:after="120"/>
      <w:ind w:left="283"/>
    </w:pPr>
    <w:rPr>
      <w:rFonts w:cs="Calibri"/>
      <w:sz w:val="16"/>
      <w:szCs w:val="16"/>
      <w:lang w:val="zh-CN" w:eastAsia="ar-SA"/>
    </w:rPr>
  </w:style>
  <w:style w:type="table" w:customStyle="1" w:styleId="TableNormal">
    <w:name w:val="Table Normal"/>
    <w:uiPriority w:val="2"/>
    <w:semiHidden/>
    <w:unhideWhenUsed/>
    <w:qFormat/>
    <w:rsid w:val="00ED58FD"/>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TableParagraph">
    <w:name w:val="Table Paragraph"/>
    <w:basedOn w:val="a0"/>
    <w:uiPriority w:val="1"/>
    <w:qFormat/>
    <w:rsid w:val="00ED58FD"/>
    <w:pPr>
      <w:widowControl w:val="0"/>
      <w:autoSpaceDE w:val="0"/>
      <w:autoSpaceDN w:val="0"/>
    </w:pPr>
    <w:rPr>
      <w:sz w:val="22"/>
      <w:szCs w:val="22"/>
      <w:lang w:eastAsia="en-US"/>
    </w:rPr>
  </w:style>
  <w:style w:type="paragraph" w:styleId="afffff0">
    <w:name w:val="TOC Heading"/>
    <w:basedOn w:val="1"/>
    <w:next w:val="a0"/>
    <w:unhideWhenUsed/>
    <w:qFormat/>
    <w:rsid w:val="007D7599"/>
    <w:pPr>
      <w:keepLines/>
      <w:spacing w:after="0" w:line="259" w:lineRule="auto"/>
      <w:jc w:val="left"/>
      <w:outlineLvl w:val="9"/>
    </w:pPr>
    <w:rPr>
      <w:rFonts w:asciiTheme="majorHAnsi" w:eastAsiaTheme="majorEastAsia" w:hAnsiTheme="majorHAnsi" w:cstheme="majorBidi"/>
      <w:b w:val="0"/>
      <w:color w:val="2F5496" w:themeColor="accent1" w:themeShade="BF"/>
      <w:kern w:val="0"/>
      <w:szCs w:val="32"/>
    </w:rPr>
  </w:style>
  <w:style w:type="paragraph" w:customStyle="1" w:styleId="Web1">
    <w:name w:val="Обычный (Web)1"/>
    <w:aliases w:val="Обычный (веб)1,Обычный (веб)11,Обычный (Web), Знак Знак22,Знак Знак22"/>
    <w:basedOn w:val="a0"/>
    <w:next w:val="aff"/>
    <w:uiPriority w:val="99"/>
    <w:qFormat/>
    <w:rsid w:val="00DD0177"/>
    <w:pPr>
      <w:keepNext/>
      <w:suppressAutoHyphens/>
      <w:spacing w:before="240" w:after="120"/>
      <w:ind w:firstLine="709"/>
      <w:jc w:val="both"/>
    </w:pPr>
    <w:rPr>
      <w:rFonts w:ascii="Helvetica" w:eastAsia="HG Mincho Light J" w:hAnsi="Helvetica" w:cs="Lucidasans"/>
      <w:sz w:val="28"/>
      <w:szCs w:val="28"/>
      <w:lang w:eastAsia="ar-SA"/>
    </w:rPr>
  </w:style>
  <w:style w:type="character" w:customStyle="1" w:styleId="223">
    <w:name w:val="Основной текст с отступом 2 Знак2"/>
    <w:aliases w:val="Основной текст с отступом 2 Знак1 Знак, Знак1 Знак1 Знак,Знак1 Знак1 Знак,Основной текст с отступом 2 Знак Знак Знак,Знак1 Знак Знак Знак, Знак1 Знак Знак Знак,Знак1 Знак Знак1, Знак1 Знак Знак2, Знак1 Знак2,Знак1 Знак2"/>
    <w:rsid w:val="00DD0177"/>
    <w:rPr>
      <w:rFonts w:ascii="Times New Roman" w:eastAsia="Times New Roman" w:hAnsi="Times New Roman" w:cs="Times New Roman"/>
      <w:sz w:val="24"/>
      <w:szCs w:val="24"/>
      <w:lang w:eastAsia="ru-RU"/>
    </w:rPr>
  </w:style>
  <w:style w:type="numbering" w:styleId="111111">
    <w:name w:val="Outline List 2"/>
    <w:basedOn w:val="a3"/>
    <w:semiHidden/>
    <w:rsid w:val="00DD0177"/>
    <w:pPr>
      <w:numPr>
        <w:numId w:val="24"/>
      </w:numPr>
    </w:pPr>
  </w:style>
  <w:style w:type="numbering" w:styleId="1ai">
    <w:name w:val="Outline List 1"/>
    <w:basedOn w:val="a3"/>
    <w:semiHidden/>
    <w:rsid w:val="00DD0177"/>
    <w:pPr>
      <w:numPr>
        <w:numId w:val="25"/>
      </w:numPr>
    </w:pPr>
  </w:style>
  <w:style w:type="paragraph" w:styleId="z-2">
    <w:name w:val="HTML Top of Form"/>
    <w:basedOn w:val="a0"/>
    <w:next w:val="a0"/>
    <w:link w:val="z-11"/>
    <w:hidden/>
    <w:semiHidden/>
    <w:unhideWhenUsed/>
    <w:rsid w:val="00DD0177"/>
    <w:pPr>
      <w:pBdr>
        <w:bottom w:val="single" w:sz="6" w:space="1" w:color="auto"/>
      </w:pBdr>
      <w:jc w:val="center"/>
    </w:pPr>
    <w:rPr>
      <w:rFonts w:ascii="Arial" w:hAnsi="Arial"/>
      <w:vanish/>
      <w:sz w:val="16"/>
      <w:szCs w:val="16"/>
      <w:lang w:val="x-none"/>
    </w:rPr>
  </w:style>
  <w:style w:type="character" w:customStyle="1" w:styleId="z-11">
    <w:name w:val="z-Начало формы Знак1"/>
    <w:basedOn w:val="a1"/>
    <w:link w:val="z-2"/>
    <w:uiPriority w:val="99"/>
    <w:semiHidden/>
    <w:rsid w:val="00DD0177"/>
    <w:rPr>
      <w:rFonts w:ascii="Arial" w:eastAsia="Times New Roman" w:hAnsi="Arial" w:cs="Times New Roman"/>
      <w:vanish/>
      <w:sz w:val="16"/>
      <w:szCs w:val="16"/>
      <w:lang w:val="x-none" w:eastAsia="ru-RU"/>
    </w:rPr>
  </w:style>
  <w:style w:type="paragraph" w:styleId="z-3">
    <w:name w:val="HTML Bottom of Form"/>
    <w:basedOn w:val="a0"/>
    <w:next w:val="a0"/>
    <w:link w:val="z-12"/>
    <w:hidden/>
    <w:unhideWhenUsed/>
    <w:rsid w:val="00DD0177"/>
    <w:pPr>
      <w:pBdr>
        <w:top w:val="single" w:sz="6" w:space="1" w:color="auto"/>
      </w:pBdr>
      <w:jc w:val="center"/>
    </w:pPr>
    <w:rPr>
      <w:rFonts w:ascii="Arial" w:hAnsi="Arial"/>
      <w:vanish/>
      <w:sz w:val="16"/>
      <w:szCs w:val="16"/>
      <w:lang w:val="x-none"/>
    </w:rPr>
  </w:style>
  <w:style w:type="character" w:customStyle="1" w:styleId="z-12">
    <w:name w:val="z-Конец формы Знак1"/>
    <w:basedOn w:val="a1"/>
    <w:link w:val="z-3"/>
    <w:uiPriority w:val="99"/>
    <w:rsid w:val="00DD0177"/>
    <w:rPr>
      <w:rFonts w:ascii="Arial" w:eastAsia="Times New Roman" w:hAnsi="Arial" w:cs="Times New Roman"/>
      <w:vanish/>
      <w:sz w:val="16"/>
      <w:szCs w:val="16"/>
      <w:lang w:val="x-none" w:eastAsia="ru-RU"/>
    </w:rPr>
  </w:style>
  <w:style w:type="paragraph" w:customStyle="1" w:styleId="44">
    <w:name w:val="Абзац списка4"/>
    <w:basedOn w:val="a0"/>
    <w:rsid w:val="00DD0177"/>
    <w:pPr>
      <w:ind w:left="720"/>
      <w:contextualSpacing/>
    </w:pPr>
    <w:rPr>
      <w:szCs w:val="24"/>
    </w:rPr>
  </w:style>
  <w:style w:type="character" w:customStyle="1" w:styleId="FootnoteTextChar">
    <w:name w:val="Footnote Text Char"/>
    <w:locked/>
    <w:rsid w:val="00DD0177"/>
    <w:rPr>
      <w:rFonts w:ascii="Arial" w:eastAsia="Microsoft YaHei" w:hAnsi="Arial"/>
      <w:spacing w:val="-5"/>
      <w:sz w:val="22"/>
      <w:szCs w:val="22"/>
      <w:lang w:val="ru-RU" w:eastAsia="en-US" w:bidi="ar-SA"/>
    </w:rPr>
  </w:style>
  <w:style w:type="paragraph" w:styleId="a">
    <w:name w:val="List Bullet"/>
    <w:basedOn w:val="a0"/>
    <w:rsid w:val="00DD0177"/>
    <w:pPr>
      <w:widowControl w:val="0"/>
      <w:numPr>
        <w:numId w:val="28"/>
      </w:numPr>
      <w:tabs>
        <w:tab w:val="clear" w:pos="360"/>
        <w:tab w:val="num" w:pos="993"/>
      </w:tabs>
      <w:adjustRightInd w:val="0"/>
      <w:spacing w:before="120"/>
      <w:ind w:left="992" w:hanging="425"/>
      <w:jc w:val="both"/>
      <w:textAlignment w:val="baseline"/>
    </w:pPr>
    <w:rPr>
      <w:spacing w:val="-5"/>
      <w:sz w:val="22"/>
      <w:szCs w:val="22"/>
      <w:lang w:eastAsia="en-US"/>
    </w:rPr>
  </w:style>
  <w:style w:type="character" w:customStyle="1" w:styleId="-">
    <w:name w:val="Таблица - Название объекта Знак"/>
    <w:aliases w:val="!! Object Novogor !! Знак,Caption Char Знак,Caption Char1 Char1 Char Char Знак,Caption Char Char2 Char1 Char Char Знак,Caption Char Char Char Char Char1 Char1 Char Char1 Char Знак"/>
    <w:locked/>
    <w:rsid w:val="00DD0177"/>
    <w:rPr>
      <w:b/>
      <w:sz w:val="32"/>
      <w:lang w:val="ru-RU" w:eastAsia="ru-RU" w:bidi="ar-SA"/>
    </w:rPr>
  </w:style>
  <w:style w:type="character" w:customStyle="1" w:styleId="170">
    <w:name w:val="Знак Знак17"/>
    <w:locked/>
    <w:rsid w:val="00DD0177"/>
    <w:rPr>
      <w:b/>
      <w:bCs/>
      <w:sz w:val="24"/>
      <w:szCs w:val="24"/>
      <w:lang w:val="x-none" w:eastAsia="ru-RU" w:bidi="ar-SA"/>
    </w:rPr>
  </w:style>
  <w:style w:type="paragraph" w:customStyle="1" w:styleId="1460">
    <w:name w:val="1460"/>
    <w:basedOn w:val="a0"/>
    <w:rsid w:val="00DD0177"/>
    <w:pPr>
      <w:autoSpaceDE w:val="0"/>
      <w:autoSpaceDN w:val="0"/>
      <w:spacing w:before="120"/>
      <w:jc w:val="center"/>
    </w:pPr>
    <w:rPr>
      <w:rFonts w:eastAsia="Calibri"/>
      <w:b/>
      <w:bCs/>
      <w:color w:val="000000"/>
      <w:sz w:val="28"/>
      <w:szCs w:val="28"/>
    </w:rPr>
  </w:style>
  <w:style w:type="character" w:customStyle="1" w:styleId="itemcena">
    <w:name w:val="itemcena"/>
    <w:basedOn w:val="a1"/>
    <w:rsid w:val="00DD0177"/>
  </w:style>
  <w:style w:type="character" w:customStyle="1" w:styleId="ssylkana">
    <w:name w:val="ssylkana"/>
    <w:basedOn w:val="a1"/>
    <w:rsid w:val="00DD0177"/>
  </w:style>
  <w:style w:type="character" w:customStyle="1" w:styleId="330">
    <w:name w:val="Знак3 Знак3"/>
    <w:aliases w:val="Знак6 Знак3,Table_Footnote_last Знак Знак3,Table_Footnote_last Знак Знак Знак1,Table_Footnote_last Знак1, Знак3 Знак1, Знак6 Знак Знак2"/>
    <w:locked/>
    <w:rsid w:val="00DD0177"/>
    <w:rPr>
      <w:rFonts w:eastAsia="Calibri"/>
      <w:lang w:val="ru-RU" w:eastAsia="ru-RU" w:bidi="ar-SA"/>
    </w:rPr>
  </w:style>
  <w:style w:type="character" w:customStyle="1" w:styleId="-20">
    <w:name w:val="Таблица - Название объекта Знак2"/>
    <w:aliases w:val="!! Object Novogor !! Знак2,Caption Char Знак2,Caption Char1 Char1 Char Char Знак2,Caption Char Char2 Char1 Char Char Знак2,Caption Char Char Char Char Char1 Char1 Char Char1 Char Знак2,Знак5 Знак Знак"/>
    <w:locked/>
    <w:rsid w:val="00DD0177"/>
    <w:rPr>
      <w:rFonts w:eastAsia="Calibri"/>
      <w:b/>
      <w:bCs/>
      <w:color w:val="4F81BD"/>
      <w:sz w:val="18"/>
      <w:szCs w:val="18"/>
      <w:lang w:val="ru-RU" w:eastAsia="ru-RU" w:bidi="ar-SA"/>
    </w:rPr>
  </w:style>
  <w:style w:type="character" w:customStyle="1" w:styleId="260">
    <w:name w:val="Знак Знак26"/>
    <w:rsid w:val="00DD0177"/>
    <w:rPr>
      <w:b/>
      <w:bCs/>
      <w:kern w:val="32"/>
      <w:sz w:val="32"/>
      <w:szCs w:val="32"/>
      <w:lang w:val="x-none" w:eastAsia="ru-RU" w:bidi="ar-SA"/>
    </w:rPr>
  </w:style>
  <w:style w:type="character" w:customStyle="1" w:styleId="250">
    <w:name w:val="Знак Знак25"/>
    <w:rsid w:val="00DD0177"/>
    <w:rPr>
      <w:b/>
      <w:bCs/>
      <w:sz w:val="28"/>
      <w:szCs w:val="28"/>
      <w:lang w:val="x-none" w:eastAsia="ru-RU" w:bidi="ar-SA"/>
    </w:rPr>
  </w:style>
  <w:style w:type="character" w:customStyle="1" w:styleId="CommentTextChar">
    <w:name w:val="Comment Text Char"/>
    <w:locked/>
    <w:rsid w:val="00DD0177"/>
    <w:rPr>
      <w:rFonts w:cs="Times New Roman"/>
      <w:spacing w:val="-5"/>
      <w:sz w:val="22"/>
      <w:szCs w:val="22"/>
      <w:lang w:val="x-none" w:eastAsia="en-US"/>
    </w:rPr>
  </w:style>
  <w:style w:type="paragraph" w:customStyle="1" w:styleId="afffff1">
    <w:name w:val="a"/>
    <w:basedOn w:val="a0"/>
    <w:rsid w:val="00DD0177"/>
    <w:pPr>
      <w:ind w:firstLine="225"/>
      <w:jc w:val="both"/>
    </w:pPr>
    <w:rPr>
      <w:szCs w:val="24"/>
    </w:rPr>
  </w:style>
  <w:style w:type="character" w:styleId="HTML4">
    <w:name w:val="HTML Typewriter"/>
    <w:rsid w:val="00DD0177"/>
    <w:rPr>
      <w:rFonts w:ascii="Courier New" w:hAnsi="Courier New" w:cs="Courier New"/>
      <w:sz w:val="20"/>
      <w:szCs w:val="20"/>
    </w:rPr>
  </w:style>
  <w:style w:type="character" w:customStyle="1" w:styleId="BodyTextIndent3Char">
    <w:name w:val="Body Text Indent 3 Char"/>
    <w:locked/>
    <w:rsid w:val="00DD0177"/>
    <w:rPr>
      <w:rFonts w:cs="Times New Roman"/>
      <w:sz w:val="16"/>
      <w:szCs w:val="16"/>
    </w:rPr>
  </w:style>
  <w:style w:type="paragraph" w:customStyle="1" w:styleId="2f5">
    <w:name w:val="Без интервала2"/>
    <w:link w:val="NoSpacingChar"/>
    <w:rsid w:val="00DD0177"/>
    <w:pPr>
      <w:suppressAutoHyphens/>
      <w:spacing w:after="0" w:line="240" w:lineRule="auto"/>
      <w:ind w:firstLine="573"/>
    </w:pPr>
    <w:rPr>
      <w:rFonts w:ascii="Calibri" w:eastAsia="Times New Roman" w:hAnsi="Calibri" w:cs="Calibri"/>
      <w:lang w:eastAsia="ar-SA"/>
    </w:rPr>
  </w:style>
  <w:style w:type="character" w:customStyle="1" w:styleId="NoSpacingChar">
    <w:name w:val="No Spacing Char"/>
    <w:link w:val="2f5"/>
    <w:locked/>
    <w:rsid w:val="00DD0177"/>
    <w:rPr>
      <w:rFonts w:ascii="Calibri" w:eastAsia="Times New Roman" w:hAnsi="Calibri" w:cs="Calibri"/>
      <w:lang w:eastAsia="ar-SA"/>
    </w:rPr>
  </w:style>
  <w:style w:type="character" w:customStyle="1" w:styleId="rvts24">
    <w:name w:val="rvts24"/>
    <w:rsid w:val="00DD0177"/>
    <w:rPr>
      <w:rFonts w:ascii="Times New Roman" w:hAnsi="Times New Roman" w:cs="Times New Roman"/>
      <w:sz w:val="24"/>
      <w:szCs w:val="24"/>
    </w:rPr>
  </w:style>
  <w:style w:type="character" w:customStyle="1" w:styleId="3c">
    <w:name w:val="Основной текст (3)_"/>
    <w:link w:val="3d"/>
    <w:rsid w:val="00DD0177"/>
    <w:rPr>
      <w:i/>
      <w:iCs/>
      <w:sz w:val="27"/>
      <w:szCs w:val="27"/>
      <w:shd w:val="clear" w:color="auto" w:fill="FFFFFF"/>
    </w:rPr>
  </w:style>
  <w:style w:type="character" w:customStyle="1" w:styleId="3e">
    <w:name w:val="Основной текст (3) + Не курсив"/>
    <w:rsid w:val="00DD0177"/>
    <w:rPr>
      <w:rFonts w:eastAsia="Times New Roman"/>
      <w:i/>
      <w:iCs/>
      <w:color w:val="000000"/>
      <w:spacing w:val="0"/>
      <w:w w:val="100"/>
      <w:position w:val="0"/>
      <w:sz w:val="27"/>
      <w:szCs w:val="27"/>
      <w:shd w:val="clear" w:color="auto" w:fill="FFFFFF"/>
      <w:lang w:val="ru-RU"/>
    </w:rPr>
  </w:style>
  <w:style w:type="paragraph" w:customStyle="1" w:styleId="3d">
    <w:name w:val="Основной текст (3)"/>
    <w:basedOn w:val="a0"/>
    <w:link w:val="3c"/>
    <w:rsid w:val="00DD0177"/>
    <w:pPr>
      <w:widowControl w:val="0"/>
      <w:shd w:val="clear" w:color="auto" w:fill="FFFFFF"/>
      <w:spacing w:line="317" w:lineRule="exact"/>
      <w:jc w:val="both"/>
    </w:pPr>
    <w:rPr>
      <w:rFonts w:asciiTheme="minorHAnsi" w:eastAsiaTheme="minorHAnsi" w:hAnsiTheme="minorHAnsi" w:cstheme="minorBidi"/>
      <w:i/>
      <w:iCs/>
      <w:sz w:val="27"/>
      <w:szCs w:val="27"/>
      <w:lang w:eastAsia="en-US"/>
    </w:rPr>
  </w:style>
  <w:style w:type="character" w:customStyle="1" w:styleId="WW-1">
    <w:name w:val="WW- Знак1"/>
    <w:rsid w:val="00DD0177"/>
    <w:rPr>
      <w:sz w:val="24"/>
      <w:szCs w:val="24"/>
    </w:rPr>
  </w:style>
  <w:style w:type="character" w:customStyle="1" w:styleId="180">
    <w:name w:val="Знак Знак18"/>
    <w:rsid w:val="00DD0177"/>
    <w:rPr>
      <w:rFonts w:ascii="Times New Roman" w:eastAsia="Times New Roman" w:hAnsi="Times New Roman" w:cs="Times New Roman"/>
      <w:b/>
      <w:bCs/>
      <w:sz w:val="24"/>
      <w:szCs w:val="24"/>
      <w:lang w:eastAsia="ru-RU"/>
    </w:rPr>
  </w:style>
  <w:style w:type="paragraph" w:customStyle="1" w:styleId="2f6">
    <w:name w:val="2"/>
    <w:basedOn w:val="a0"/>
    <w:next w:val="aff3"/>
    <w:qFormat/>
    <w:rsid w:val="00DD0177"/>
    <w:pPr>
      <w:jc w:val="center"/>
    </w:pPr>
    <w:rPr>
      <w:b/>
      <w:bCs/>
      <w:szCs w:val="24"/>
      <w:lang w:val="x-none"/>
    </w:rPr>
  </w:style>
  <w:style w:type="character" w:customStyle="1" w:styleId="mw-editsection">
    <w:name w:val="mw-editsection"/>
    <w:rsid w:val="00DD0177"/>
  </w:style>
  <w:style w:type="character" w:customStyle="1" w:styleId="nowrap">
    <w:name w:val="nowrap"/>
    <w:rsid w:val="00DD0177"/>
  </w:style>
  <w:style w:type="paragraph" w:customStyle="1" w:styleId="1fa">
    <w:name w:val="1"/>
    <w:basedOn w:val="a0"/>
    <w:next w:val="aff3"/>
    <w:qFormat/>
    <w:rsid w:val="00DD0177"/>
    <w:pPr>
      <w:jc w:val="center"/>
    </w:pPr>
    <w:rPr>
      <w:b/>
    </w:rPr>
  </w:style>
  <w:style w:type="character" w:customStyle="1" w:styleId="art-postdateicon">
    <w:name w:val="art-postdateicon"/>
    <w:rsid w:val="00DD0177"/>
  </w:style>
  <w:style w:type="paragraph" w:customStyle="1" w:styleId="readmore">
    <w:name w:val="readmore"/>
    <w:basedOn w:val="a0"/>
    <w:rsid w:val="00DD0177"/>
    <w:pPr>
      <w:spacing w:before="100" w:beforeAutospacing="1" w:after="100" w:afterAutospacing="1"/>
    </w:pPr>
    <w:rPr>
      <w:szCs w:val="24"/>
    </w:rPr>
  </w:style>
  <w:style w:type="character" w:customStyle="1" w:styleId="spelle">
    <w:name w:val="spelle"/>
    <w:rsid w:val="00DD0177"/>
  </w:style>
  <w:style w:type="paragraph" w:customStyle="1" w:styleId="paragraph">
    <w:name w:val="paragraph"/>
    <w:basedOn w:val="a0"/>
    <w:rsid w:val="00DD0177"/>
    <w:pPr>
      <w:spacing w:before="100" w:beforeAutospacing="1" w:after="100" w:afterAutospacing="1"/>
    </w:pPr>
    <w:rPr>
      <w:szCs w:val="24"/>
    </w:rPr>
  </w:style>
  <w:style w:type="character" w:customStyle="1" w:styleId="js-phone-number">
    <w:name w:val="js-phone-number"/>
    <w:basedOn w:val="a1"/>
    <w:rsid w:val="00DD0177"/>
  </w:style>
  <w:style w:type="paragraph" w:customStyle="1" w:styleId="54">
    <w:name w:val="Абзац списка5"/>
    <w:basedOn w:val="a0"/>
    <w:rsid w:val="00DD0177"/>
    <w:pPr>
      <w:ind w:left="720"/>
      <w:contextualSpacing/>
    </w:pPr>
    <w:rPr>
      <w:szCs w:val="24"/>
    </w:rPr>
  </w:style>
  <w:style w:type="paragraph" w:customStyle="1" w:styleId="3f">
    <w:name w:val="Без интервала3"/>
    <w:rsid w:val="00DD0177"/>
    <w:pPr>
      <w:suppressAutoHyphens/>
      <w:spacing w:after="0" w:line="240" w:lineRule="auto"/>
      <w:ind w:firstLine="573"/>
    </w:pPr>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8227">
      <w:bodyDiv w:val="1"/>
      <w:marLeft w:val="0"/>
      <w:marRight w:val="0"/>
      <w:marTop w:val="0"/>
      <w:marBottom w:val="0"/>
      <w:divBdr>
        <w:top w:val="none" w:sz="0" w:space="0" w:color="auto"/>
        <w:left w:val="none" w:sz="0" w:space="0" w:color="auto"/>
        <w:bottom w:val="none" w:sz="0" w:space="0" w:color="auto"/>
        <w:right w:val="none" w:sz="0" w:space="0" w:color="auto"/>
      </w:divBdr>
    </w:div>
    <w:div w:id="767116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publication.pravo.gov.ru/document/4601202312270003?ysclid=lri5qyr8a794079094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docs.cntd.ru/document/901919946"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docs.cntd.ru/document/561644142"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docs.cntd.ru/document/561644142" TargetMode="External"/><Relationship Id="rId20" Type="http://schemas.openxmlformats.org/officeDocument/2006/relationships/hyperlink" Target="http://docs.cntd.ru/document/90801723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406613368"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docs.cntd.ru/document/561644142" TargetMode="External"/><Relationship Id="rId23" Type="http://schemas.openxmlformats.org/officeDocument/2006/relationships/hyperlink" Target="http://docs.cntd.ru/document/908017239" TargetMode="External"/><Relationship Id="rId10" Type="http://schemas.openxmlformats.org/officeDocument/2006/relationships/hyperlink" Target="https://docs.cntd.ru/document/1200106990" TargetMode="External"/><Relationship Id="rId19"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https://docs.cntd.ru/document/499086292" TargetMode="External"/><Relationship Id="rId14" Type="http://schemas.openxmlformats.org/officeDocument/2006/relationships/footer" Target="footer2.xml"/><Relationship Id="rId22" Type="http://schemas.openxmlformats.org/officeDocument/2006/relationships/hyperlink" Target="http://docs.cntd.ru/document/908017239" TargetMode="Externa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esktop\&#1055;&#1050;&#1056;%20%20&#1045;&#1075;&#1086;&#1088;&#1100;&#1077;&#1074;&#1089;&#1082;&#1080;&#1081;\&#1060;&#1080;&#1085;&#1072;&#1085;&#1089;%20&#1056;&#1072;&#1089;&#1095;&#1105;&#1090;%20%205555.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400" b="1" i="0" u="none" strike="noStrike" baseline="0">
                <a:effectLst/>
              </a:rPr>
              <a:t>Структура  необходимых затрат по источникам инвестирования программы</a:t>
            </a:r>
            <a:endParaRPr lang="ru-RU"/>
          </a:p>
        </c:rich>
      </c:tx>
      <c:overlay val="0"/>
      <c:spPr>
        <a:noFill/>
        <a:ln w="25400">
          <a:noFill/>
        </a:ln>
      </c:spPr>
    </c:title>
    <c:autoTitleDeleted val="0"/>
    <c:plotArea>
      <c:layout/>
      <c:barChart>
        <c:barDir val="bar"/>
        <c:grouping val="clustered"/>
        <c:varyColors val="0"/>
        <c:ser>
          <c:idx val="0"/>
          <c:order val="0"/>
          <c:spPr>
            <a:solidFill>
              <a:srgbClr val="4F81BD"/>
            </a:solidFill>
            <a:ln w="25400">
              <a:noFill/>
            </a:ln>
          </c:spPr>
          <c:invertIfNegative val="0"/>
          <c:cat>
            <c:strRef>
              <c:f>Лист2!$B$29:$B$34</c:f>
              <c:strCache>
                <c:ptCount val="6"/>
                <c:pt idx="0">
                  <c:v>Федеральный бюджет</c:v>
                </c:pt>
                <c:pt idx="1">
                  <c:v>бюджет субъекта РФ</c:v>
                </c:pt>
                <c:pt idx="2">
                  <c:v>бюджет муниципального образования (Касторенского района)</c:v>
                </c:pt>
                <c:pt idx="3">
                  <c:v>бюджет муниципального образования (Котовский сельсовет)</c:v>
                </c:pt>
                <c:pt idx="4">
                  <c:v>Собственные средства РСО</c:v>
                </c:pt>
                <c:pt idx="5">
                  <c:v>за счет тарифов на подключение</c:v>
                </c:pt>
              </c:strCache>
            </c:strRef>
          </c:cat>
          <c:val>
            <c:numRef>
              <c:f>Лист2!$C$29:$C$34</c:f>
              <c:numCache>
                <c:formatCode>General</c:formatCode>
                <c:ptCount val="6"/>
                <c:pt idx="0">
                  <c:v>0</c:v>
                </c:pt>
                <c:pt idx="1">
                  <c:v>11985.2</c:v>
                </c:pt>
                <c:pt idx="2">
                  <c:v>778.35</c:v>
                </c:pt>
                <c:pt idx="3">
                  <c:v>1614.5</c:v>
                </c:pt>
                <c:pt idx="4">
                  <c:v>1961</c:v>
                </c:pt>
                <c:pt idx="5">
                  <c:v>725</c:v>
                </c:pt>
              </c:numCache>
            </c:numRef>
          </c:val>
          <c:extLst>
            <c:ext xmlns:c16="http://schemas.microsoft.com/office/drawing/2014/chart" uri="{C3380CC4-5D6E-409C-BE32-E72D297353CC}">
              <c16:uniqueId val="{00000000-C600-417D-858F-852504CDDA57}"/>
            </c:ext>
          </c:extLst>
        </c:ser>
        <c:dLbls>
          <c:showLegendKey val="0"/>
          <c:showVal val="0"/>
          <c:showCatName val="0"/>
          <c:showSerName val="0"/>
          <c:showPercent val="0"/>
          <c:showBubbleSize val="0"/>
        </c:dLbls>
        <c:gapWidth val="182"/>
        <c:axId val="13517088"/>
        <c:axId val="283347032"/>
      </c:barChart>
      <c:catAx>
        <c:axId val="135170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83347032"/>
        <c:crosses val="autoZero"/>
        <c:auto val="1"/>
        <c:lblAlgn val="ctr"/>
        <c:lblOffset val="100"/>
        <c:noMultiLvlLbl val="0"/>
      </c:catAx>
      <c:valAx>
        <c:axId val="28334703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ln w="9525">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51708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C698A-941C-4A34-9315-92D632CCB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1</Pages>
  <Words>27524</Words>
  <Characters>156887</Characters>
  <Application>Microsoft Office Word</Application>
  <DocSecurity>0</DocSecurity>
  <Lines>1307</Lines>
  <Paragraphs>368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2024-03-27T18:37:00Z</dcterms:created>
  <dcterms:modified xsi:type="dcterms:W3CDTF">2024-06-25T19:47:00Z</dcterms:modified>
</cp:coreProperties>
</file>